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FCD" w:rsidRPr="00E51C9D" w:rsidRDefault="00892FCD" w:rsidP="00892FCD">
      <w:pPr>
        <w:jc w:val="right"/>
        <w:outlineLvl w:val="0"/>
        <w:rPr>
          <w:rFonts w:ascii="Times New Roman" w:hAnsi="Times New Roman" w:cs="Times New Roman"/>
          <w:sz w:val="24"/>
          <w:szCs w:val="24"/>
        </w:rPr>
      </w:pPr>
      <w:bookmarkStart w:id="0" w:name="_Toc527311980"/>
      <w:bookmarkStart w:id="1" w:name="_Toc527312144"/>
      <w:bookmarkStart w:id="2" w:name="_Toc527312326"/>
      <w:bookmarkStart w:id="3" w:name="_Toc527312891"/>
      <w:bookmarkStart w:id="4" w:name="_Toc529513734"/>
      <w:bookmarkStart w:id="5" w:name="_Toc529513890"/>
      <w:bookmarkStart w:id="6" w:name="_Toc530328310"/>
      <w:bookmarkStart w:id="7" w:name="_Toc4089489"/>
      <w:bookmarkStart w:id="8" w:name="_Toc4089595"/>
      <w:bookmarkStart w:id="9" w:name="_Toc7446194"/>
      <w:bookmarkStart w:id="10" w:name="_Toc7446347"/>
      <w:r w:rsidRPr="00E51C9D">
        <w:rPr>
          <w:rFonts w:ascii="Times New Roman" w:hAnsi="Times New Roman" w:cs="Times New Roman"/>
          <w:sz w:val="24"/>
          <w:szCs w:val="24"/>
        </w:rPr>
        <w:t>Приложение</w:t>
      </w:r>
      <w:bookmarkEnd w:id="0"/>
      <w:bookmarkEnd w:id="1"/>
      <w:bookmarkEnd w:id="2"/>
      <w:bookmarkEnd w:id="3"/>
      <w:bookmarkEnd w:id="4"/>
      <w:bookmarkEnd w:id="5"/>
      <w:bookmarkEnd w:id="6"/>
      <w:bookmarkEnd w:id="7"/>
      <w:bookmarkEnd w:id="8"/>
      <w:bookmarkEnd w:id="9"/>
      <w:bookmarkEnd w:id="10"/>
    </w:p>
    <w:p w:rsidR="00892FCD" w:rsidRPr="00E51C9D" w:rsidRDefault="00892FCD" w:rsidP="00892FCD">
      <w:pPr>
        <w:autoSpaceDE w:val="0"/>
        <w:jc w:val="right"/>
        <w:rPr>
          <w:rFonts w:ascii="Times New Roman" w:hAnsi="Times New Roman" w:cs="Times New Roman"/>
          <w:bCs/>
          <w:sz w:val="24"/>
          <w:szCs w:val="24"/>
        </w:rPr>
      </w:pPr>
      <w:r w:rsidRPr="00E51C9D">
        <w:rPr>
          <w:rFonts w:ascii="Times New Roman" w:hAnsi="Times New Roman" w:cs="Times New Roman"/>
          <w:bCs/>
          <w:sz w:val="24"/>
          <w:szCs w:val="24"/>
        </w:rPr>
        <w:t xml:space="preserve">    к решению Совета муниципального </w:t>
      </w:r>
    </w:p>
    <w:p w:rsidR="00892FCD" w:rsidRPr="00E51C9D" w:rsidRDefault="00892FCD" w:rsidP="00892FCD">
      <w:pPr>
        <w:autoSpaceDE w:val="0"/>
        <w:jc w:val="right"/>
        <w:rPr>
          <w:rFonts w:ascii="Times New Roman" w:hAnsi="Times New Roman" w:cs="Times New Roman"/>
          <w:bCs/>
          <w:sz w:val="24"/>
          <w:szCs w:val="24"/>
        </w:rPr>
      </w:pPr>
      <w:r w:rsidRPr="00E51C9D">
        <w:rPr>
          <w:rFonts w:ascii="Times New Roman" w:hAnsi="Times New Roman" w:cs="Times New Roman"/>
          <w:bCs/>
          <w:sz w:val="24"/>
          <w:szCs w:val="24"/>
        </w:rPr>
        <w:t xml:space="preserve">образования Тбилисский район </w:t>
      </w:r>
    </w:p>
    <w:p w:rsidR="00892FCD" w:rsidRPr="00E51C9D" w:rsidRDefault="00892FCD" w:rsidP="00892FCD">
      <w:pPr>
        <w:autoSpaceDE w:val="0"/>
        <w:jc w:val="right"/>
        <w:rPr>
          <w:rFonts w:ascii="Times New Roman" w:hAnsi="Times New Roman" w:cs="Times New Roman"/>
          <w:bCs/>
          <w:sz w:val="24"/>
          <w:szCs w:val="24"/>
        </w:rPr>
      </w:pPr>
      <w:r w:rsidRPr="00E51C9D">
        <w:rPr>
          <w:rFonts w:ascii="Times New Roman" w:hAnsi="Times New Roman" w:cs="Times New Roman"/>
          <w:bCs/>
          <w:sz w:val="24"/>
          <w:szCs w:val="24"/>
        </w:rPr>
        <w:t xml:space="preserve"> от "___" _________ 2019 г. № ____  </w:t>
      </w:r>
    </w:p>
    <w:p w:rsidR="00892FCD" w:rsidRPr="00E51C9D" w:rsidRDefault="00892FCD" w:rsidP="00892FCD">
      <w:pPr>
        <w:autoSpaceDE w:val="0"/>
        <w:ind w:firstLine="540"/>
        <w:rPr>
          <w:rFonts w:ascii="Times New Roman" w:hAnsi="Times New Roman" w:cs="Times New Roman"/>
          <w:bCs/>
          <w:sz w:val="24"/>
          <w:szCs w:val="24"/>
        </w:rPr>
      </w:pPr>
    </w:p>
    <w:p w:rsidR="00892FCD" w:rsidRPr="00E51C9D" w:rsidRDefault="00892FCD" w:rsidP="00892FCD">
      <w:pPr>
        <w:rPr>
          <w:rFonts w:ascii="Times New Roman" w:hAnsi="Times New Roman" w:cs="Times New Roman"/>
          <w:b/>
          <w:sz w:val="24"/>
          <w:szCs w:val="24"/>
        </w:rPr>
      </w:pPr>
    </w:p>
    <w:p w:rsidR="00892FCD" w:rsidRPr="00E51C9D" w:rsidRDefault="00892FCD" w:rsidP="00892FCD">
      <w:pPr>
        <w:rPr>
          <w:rFonts w:ascii="Times New Roman" w:hAnsi="Times New Roman" w:cs="Times New Roman"/>
          <w:b/>
          <w:sz w:val="24"/>
          <w:szCs w:val="24"/>
        </w:rPr>
      </w:pPr>
    </w:p>
    <w:p w:rsidR="00892FCD" w:rsidRPr="00E51C9D" w:rsidRDefault="00892FCD" w:rsidP="00892FCD">
      <w:pPr>
        <w:rPr>
          <w:rFonts w:ascii="Times New Roman" w:hAnsi="Times New Roman" w:cs="Times New Roman"/>
          <w:b/>
          <w:sz w:val="24"/>
          <w:szCs w:val="24"/>
        </w:rPr>
      </w:pPr>
    </w:p>
    <w:p w:rsidR="00892FCD" w:rsidRPr="00E51C9D" w:rsidRDefault="00892FCD" w:rsidP="00892FCD">
      <w:pPr>
        <w:jc w:val="center"/>
        <w:outlineLvl w:val="0"/>
        <w:rPr>
          <w:rFonts w:ascii="Times New Roman" w:hAnsi="Times New Roman" w:cs="Times New Roman"/>
          <w:b/>
          <w:sz w:val="24"/>
          <w:szCs w:val="24"/>
        </w:rPr>
      </w:pPr>
      <w:bookmarkStart w:id="11" w:name="_Toc527311981"/>
      <w:bookmarkStart w:id="12" w:name="_Toc527312145"/>
      <w:bookmarkStart w:id="13" w:name="_Toc527312327"/>
      <w:bookmarkStart w:id="14" w:name="_Toc527312892"/>
      <w:bookmarkStart w:id="15" w:name="_Toc529513735"/>
      <w:bookmarkStart w:id="16" w:name="_Toc529513891"/>
      <w:bookmarkStart w:id="17" w:name="_Toc530328311"/>
      <w:bookmarkStart w:id="18" w:name="_Toc4089490"/>
      <w:bookmarkStart w:id="19" w:name="_Toc4089596"/>
      <w:bookmarkStart w:id="20" w:name="_Toc7446195"/>
      <w:bookmarkStart w:id="21" w:name="_Toc7446348"/>
      <w:r w:rsidRPr="00E51C9D">
        <w:rPr>
          <w:rFonts w:ascii="Times New Roman" w:hAnsi="Times New Roman" w:cs="Times New Roman"/>
          <w:b/>
          <w:sz w:val="24"/>
          <w:szCs w:val="24"/>
        </w:rPr>
        <w:t>ПРАВИЛА ЗЕМЛЕПОЛЬЗОВАНИЯ И ЗАСТРОЙКИ</w:t>
      </w:r>
      <w:bookmarkEnd w:id="11"/>
      <w:bookmarkEnd w:id="12"/>
      <w:bookmarkEnd w:id="13"/>
      <w:bookmarkEnd w:id="14"/>
      <w:bookmarkEnd w:id="15"/>
      <w:bookmarkEnd w:id="16"/>
      <w:bookmarkEnd w:id="17"/>
      <w:bookmarkEnd w:id="18"/>
      <w:bookmarkEnd w:id="19"/>
      <w:bookmarkEnd w:id="20"/>
      <w:bookmarkEnd w:id="21"/>
      <w:r w:rsidRPr="00E51C9D">
        <w:rPr>
          <w:rFonts w:ascii="Times New Roman" w:hAnsi="Times New Roman" w:cs="Times New Roman"/>
          <w:b/>
          <w:sz w:val="24"/>
          <w:szCs w:val="24"/>
        </w:rPr>
        <w:t xml:space="preserve"> </w:t>
      </w:r>
    </w:p>
    <w:p w:rsidR="00892FCD" w:rsidRPr="00E51C9D" w:rsidRDefault="00892FCD" w:rsidP="00892FCD">
      <w:pPr>
        <w:jc w:val="center"/>
        <w:rPr>
          <w:rFonts w:ascii="Times New Roman" w:hAnsi="Times New Roman" w:cs="Times New Roman"/>
          <w:b/>
          <w:sz w:val="24"/>
          <w:szCs w:val="24"/>
        </w:rPr>
      </w:pPr>
      <w:r w:rsidRPr="00E51C9D">
        <w:rPr>
          <w:rFonts w:ascii="Times New Roman" w:hAnsi="Times New Roman" w:cs="Times New Roman"/>
          <w:b/>
          <w:sz w:val="24"/>
          <w:szCs w:val="24"/>
        </w:rPr>
        <w:t>ЛОВЛИНСКОГО СЕЛЬСКОГО ПОСЕЛЕНИЯ</w:t>
      </w:r>
    </w:p>
    <w:p w:rsidR="00892FCD" w:rsidRPr="00E51C9D" w:rsidRDefault="00892FCD" w:rsidP="00892FCD">
      <w:pPr>
        <w:jc w:val="center"/>
        <w:rPr>
          <w:rFonts w:ascii="Times New Roman" w:hAnsi="Times New Roman" w:cs="Times New Roman"/>
          <w:sz w:val="24"/>
          <w:szCs w:val="24"/>
        </w:rPr>
      </w:pPr>
      <w:r w:rsidRPr="00E51C9D">
        <w:rPr>
          <w:rFonts w:ascii="Times New Roman" w:hAnsi="Times New Roman" w:cs="Times New Roman"/>
          <w:b/>
          <w:sz w:val="24"/>
          <w:szCs w:val="24"/>
        </w:rPr>
        <w:t>ТБИЛИССКОГО РАЙОНА</w:t>
      </w:r>
    </w:p>
    <w:p w:rsidR="00892FCD" w:rsidRPr="00E51C9D" w:rsidRDefault="00892FCD" w:rsidP="00892FCD">
      <w:pPr>
        <w:rPr>
          <w:rFonts w:ascii="Times New Roman" w:hAnsi="Times New Roman" w:cs="Times New Roman"/>
          <w:sz w:val="24"/>
          <w:szCs w:val="24"/>
        </w:rPr>
      </w:pPr>
      <w:r w:rsidRPr="00E51C9D">
        <w:rPr>
          <w:rFonts w:ascii="Times New Roman" w:hAnsi="Times New Roman" w:cs="Times New Roman"/>
          <w:sz w:val="24"/>
          <w:szCs w:val="24"/>
        </w:rPr>
        <w:t>Правила землепользования и застройки Ловлинского сельского поселения Тбилисского района (далее - Правила) являются нормативно-правовым актом муниципального образования,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Градостроительным кодексом Краснодарского края, иными законами и  иными нормативными актами Российской Федерации и Краснодарского края, Уставом Ловлинского сельского поселения, Генеральным планом Ловлинского сельского поселения, а также с учетом положений иных актов и документов, определяющих основные направления социально-экономического и градостроительного развития Ловлинского сельского поселения, охраны его культурного наследия, окружающей среды и рационального использования природных ресурсов.</w:t>
      </w:r>
    </w:p>
    <w:p w:rsidR="00892FCD" w:rsidRPr="00E51C9D" w:rsidRDefault="00892FCD" w:rsidP="00892FCD">
      <w:pPr>
        <w:widowControl w:val="0"/>
        <w:snapToGrid w:val="0"/>
        <w:rPr>
          <w:rFonts w:ascii="Times New Roman" w:hAnsi="Times New Roman" w:cs="Times New Roman"/>
          <w:sz w:val="24"/>
          <w:szCs w:val="24"/>
        </w:rPr>
      </w:pPr>
      <w:r w:rsidRPr="00E51C9D">
        <w:rPr>
          <w:rFonts w:ascii="Times New Roman" w:hAnsi="Times New Roman" w:cs="Times New Roman"/>
          <w:sz w:val="24"/>
          <w:szCs w:val="24"/>
        </w:rPr>
        <w:t>Внесение изменений в Правила землепользования и застройки Ловлинского сельского поселения</w:t>
      </w:r>
      <w:r w:rsidR="00CA6871" w:rsidRPr="00E51C9D">
        <w:rPr>
          <w:rFonts w:ascii="Times New Roman" w:hAnsi="Times New Roman" w:cs="Times New Roman"/>
          <w:sz w:val="24"/>
          <w:szCs w:val="24"/>
        </w:rPr>
        <w:t>, утвержденные решением Совета Ловлинского сельского поселения  №337 от 16</w:t>
      </w:r>
      <w:r w:rsidR="00320575" w:rsidRPr="00E51C9D">
        <w:rPr>
          <w:rFonts w:ascii="Times New Roman" w:hAnsi="Times New Roman" w:cs="Times New Roman"/>
          <w:sz w:val="24"/>
          <w:szCs w:val="24"/>
        </w:rPr>
        <w:t>.1</w:t>
      </w:r>
      <w:r w:rsidR="00CA6871" w:rsidRPr="00E51C9D">
        <w:rPr>
          <w:rFonts w:ascii="Times New Roman" w:hAnsi="Times New Roman" w:cs="Times New Roman"/>
          <w:sz w:val="24"/>
          <w:szCs w:val="24"/>
        </w:rPr>
        <w:t>2.201</w:t>
      </w:r>
      <w:r w:rsidR="00320575" w:rsidRPr="00E51C9D">
        <w:rPr>
          <w:rFonts w:ascii="Times New Roman" w:hAnsi="Times New Roman" w:cs="Times New Roman"/>
          <w:sz w:val="24"/>
          <w:szCs w:val="24"/>
        </w:rPr>
        <w:t>3</w:t>
      </w:r>
      <w:r w:rsidR="00CA6871" w:rsidRPr="00E51C9D">
        <w:rPr>
          <w:rFonts w:ascii="Times New Roman" w:hAnsi="Times New Roman" w:cs="Times New Roman"/>
          <w:sz w:val="24"/>
          <w:szCs w:val="24"/>
        </w:rPr>
        <w:t xml:space="preserve"> года (в редакции решени</w:t>
      </w:r>
      <w:r w:rsidR="00893CFA" w:rsidRPr="00E51C9D">
        <w:rPr>
          <w:rFonts w:ascii="Times New Roman" w:hAnsi="Times New Roman" w:cs="Times New Roman"/>
          <w:sz w:val="24"/>
          <w:szCs w:val="24"/>
        </w:rPr>
        <w:t>й</w:t>
      </w:r>
      <w:r w:rsidR="00320575" w:rsidRPr="00E51C9D">
        <w:rPr>
          <w:rFonts w:ascii="Times New Roman" w:hAnsi="Times New Roman" w:cs="Times New Roman"/>
          <w:sz w:val="24"/>
          <w:szCs w:val="24"/>
        </w:rPr>
        <w:t xml:space="preserve"> Совета муниципального образования Тбилисский район</w:t>
      </w:r>
      <w:r w:rsidR="00CA6871" w:rsidRPr="00E51C9D">
        <w:rPr>
          <w:rFonts w:ascii="Times New Roman" w:hAnsi="Times New Roman" w:cs="Times New Roman"/>
          <w:sz w:val="24"/>
          <w:szCs w:val="24"/>
        </w:rPr>
        <w:t xml:space="preserve"> </w:t>
      </w:r>
      <w:r w:rsidR="00893CFA" w:rsidRPr="00E51C9D">
        <w:rPr>
          <w:rFonts w:ascii="Times New Roman" w:hAnsi="Times New Roman" w:cs="Times New Roman"/>
          <w:sz w:val="24"/>
          <w:szCs w:val="24"/>
        </w:rPr>
        <w:t xml:space="preserve">№272 от 28.07.2017г., </w:t>
      </w:r>
      <w:r w:rsidR="00CA6871" w:rsidRPr="00E51C9D">
        <w:rPr>
          <w:rFonts w:ascii="Times New Roman" w:hAnsi="Times New Roman" w:cs="Times New Roman"/>
          <w:sz w:val="24"/>
          <w:szCs w:val="24"/>
        </w:rPr>
        <w:t xml:space="preserve">№ </w:t>
      </w:r>
      <w:r w:rsidR="00320575" w:rsidRPr="00E51C9D">
        <w:rPr>
          <w:rFonts w:ascii="Times New Roman" w:hAnsi="Times New Roman" w:cs="Times New Roman"/>
          <w:sz w:val="24"/>
          <w:szCs w:val="24"/>
        </w:rPr>
        <w:t>329</w:t>
      </w:r>
      <w:r w:rsidR="00CA6871" w:rsidRPr="00E51C9D">
        <w:rPr>
          <w:rFonts w:ascii="Times New Roman" w:hAnsi="Times New Roman" w:cs="Times New Roman"/>
          <w:sz w:val="24"/>
          <w:szCs w:val="24"/>
        </w:rPr>
        <w:t xml:space="preserve"> от </w:t>
      </w:r>
      <w:r w:rsidR="00320575" w:rsidRPr="00E51C9D">
        <w:rPr>
          <w:rFonts w:ascii="Times New Roman" w:hAnsi="Times New Roman" w:cs="Times New Roman"/>
          <w:sz w:val="24"/>
          <w:szCs w:val="24"/>
        </w:rPr>
        <w:t>20</w:t>
      </w:r>
      <w:r w:rsidR="00CA6871" w:rsidRPr="00E51C9D">
        <w:rPr>
          <w:rFonts w:ascii="Times New Roman" w:hAnsi="Times New Roman" w:cs="Times New Roman"/>
          <w:sz w:val="24"/>
          <w:szCs w:val="24"/>
        </w:rPr>
        <w:t>.1</w:t>
      </w:r>
      <w:r w:rsidR="00320575" w:rsidRPr="00E51C9D">
        <w:rPr>
          <w:rFonts w:ascii="Times New Roman" w:hAnsi="Times New Roman" w:cs="Times New Roman"/>
          <w:sz w:val="24"/>
          <w:szCs w:val="24"/>
        </w:rPr>
        <w:t>2</w:t>
      </w:r>
      <w:r w:rsidR="00CA6871" w:rsidRPr="00E51C9D">
        <w:rPr>
          <w:rFonts w:ascii="Times New Roman" w:hAnsi="Times New Roman" w:cs="Times New Roman"/>
          <w:sz w:val="24"/>
          <w:szCs w:val="24"/>
        </w:rPr>
        <w:t>.201</w:t>
      </w:r>
      <w:r w:rsidR="00320575" w:rsidRPr="00E51C9D">
        <w:rPr>
          <w:rFonts w:ascii="Times New Roman" w:hAnsi="Times New Roman" w:cs="Times New Roman"/>
          <w:sz w:val="24"/>
          <w:szCs w:val="24"/>
        </w:rPr>
        <w:t>7</w:t>
      </w:r>
      <w:r w:rsidR="00CA6871" w:rsidRPr="00E51C9D">
        <w:rPr>
          <w:rFonts w:ascii="Times New Roman" w:hAnsi="Times New Roman" w:cs="Times New Roman"/>
          <w:sz w:val="24"/>
          <w:szCs w:val="24"/>
        </w:rPr>
        <w:t>г.)</w:t>
      </w:r>
      <w:r w:rsidR="00320575" w:rsidRPr="00E51C9D">
        <w:rPr>
          <w:rFonts w:ascii="Times New Roman" w:hAnsi="Times New Roman" w:cs="Times New Roman"/>
          <w:sz w:val="24"/>
          <w:szCs w:val="24"/>
        </w:rPr>
        <w:t>,</w:t>
      </w:r>
      <w:r w:rsidRPr="00E51C9D">
        <w:rPr>
          <w:rFonts w:ascii="Times New Roman" w:hAnsi="Times New Roman" w:cs="Times New Roman"/>
          <w:sz w:val="24"/>
          <w:szCs w:val="24"/>
        </w:rPr>
        <w:t xml:space="preserve"> произведено на основании Постановления администрации муниципального образования Тбилисский район от 2</w:t>
      </w:r>
      <w:r w:rsidR="00320575" w:rsidRPr="00E51C9D">
        <w:rPr>
          <w:rFonts w:ascii="Times New Roman" w:hAnsi="Times New Roman" w:cs="Times New Roman"/>
          <w:sz w:val="24"/>
          <w:szCs w:val="24"/>
        </w:rPr>
        <w:t>7</w:t>
      </w:r>
      <w:r w:rsidRPr="00E51C9D">
        <w:rPr>
          <w:rFonts w:ascii="Times New Roman" w:hAnsi="Times New Roman" w:cs="Times New Roman"/>
          <w:sz w:val="24"/>
          <w:szCs w:val="24"/>
        </w:rPr>
        <w:t>.0</w:t>
      </w:r>
      <w:r w:rsidR="00320575" w:rsidRPr="00E51C9D">
        <w:rPr>
          <w:rFonts w:ascii="Times New Roman" w:hAnsi="Times New Roman" w:cs="Times New Roman"/>
          <w:sz w:val="24"/>
          <w:szCs w:val="24"/>
        </w:rPr>
        <w:t>3</w:t>
      </w:r>
      <w:r w:rsidRPr="00E51C9D">
        <w:rPr>
          <w:rFonts w:ascii="Times New Roman" w:hAnsi="Times New Roman" w:cs="Times New Roman"/>
          <w:sz w:val="24"/>
          <w:szCs w:val="24"/>
        </w:rPr>
        <w:t>.201</w:t>
      </w:r>
      <w:r w:rsidR="00320575" w:rsidRPr="00E51C9D">
        <w:rPr>
          <w:rFonts w:ascii="Times New Roman" w:hAnsi="Times New Roman" w:cs="Times New Roman"/>
          <w:sz w:val="24"/>
          <w:szCs w:val="24"/>
        </w:rPr>
        <w:t>9</w:t>
      </w:r>
      <w:r w:rsidRPr="00E51C9D">
        <w:rPr>
          <w:rFonts w:ascii="Times New Roman" w:hAnsi="Times New Roman" w:cs="Times New Roman"/>
          <w:sz w:val="24"/>
          <w:szCs w:val="24"/>
        </w:rPr>
        <w:t xml:space="preserve"> г. № </w:t>
      </w:r>
      <w:r w:rsidR="00320575" w:rsidRPr="00E51C9D">
        <w:rPr>
          <w:rFonts w:ascii="Times New Roman" w:hAnsi="Times New Roman" w:cs="Times New Roman"/>
          <w:sz w:val="24"/>
          <w:szCs w:val="24"/>
        </w:rPr>
        <w:t>207</w:t>
      </w:r>
      <w:r w:rsidRPr="00E51C9D">
        <w:rPr>
          <w:rFonts w:ascii="Times New Roman" w:hAnsi="Times New Roman" w:cs="Times New Roman"/>
          <w:sz w:val="24"/>
          <w:szCs w:val="24"/>
        </w:rPr>
        <w:t xml:space="preserve"> "О подготовке проекта о внесении изменений в Правила землепользования и застройки </w:t>
      </w:r>
      <w:r w:rsidR="00CA6871" w:rsidRPr="00E51C9D">
        <w:rPr>
          <w:rFonts w:ascii="Times New Roman" w:hAnsi="Times New Roman" w:cs="Times New Roman"/>
          <w:sz w:val="24"/>
          <w:szCs w:val="24"/>
        </w:rPr>
        <w:t>Ловлинского</w:t>
      </w:r>
      <w:r w:rsidRPr="00E51C9D">
        <w:rPr>
          <w:rFonts w:ascii="Times New Roman" w:hAnsi="Times New Roman" w:cs="Times New Roman"/>
          <w:sz w:val="24"/>
          <w:szCs w:val="24"/>
        </w:rPr>
        <w:t xml:space="preserve"> сельского поселения Тбилисского района".</w:t>
      </w:r>
    </w:p>
    <w:p w:rsidR="004C0270" w:rsidRPr="00E51C9D" w:rsidRDefault="004C0270" w:rsidP="004C0270">
      <w:pPr>
        <w:jc w:val="center"/>
        <w:rPr>
          <w:rFonts w:ascii="Times New Roman" w:hAnsi="Times New Roman" w:cs="Times New Roman"/>
          <w:b/>
          <w:sz w:val="28"/>
          <w:szCs w:val="28"/>
        </w:rPr>
      </w:pPr>
    </w:p>
    <w:p w:rsidR="004416DC" w:rsidRPr="00E51C9D" w:rsidRDefault="004416DC">
      <w:pPr>
        <w:rPr>
          <w:rFonts w:ascii="Times New Roman" w:hAnsi="Times New Roman" w:cs="Times New Roman"/>
          <w:b/>
          <w:sz w:val="28"/>
          <w:szCs w:val="28"/>
        </w:rPr>
      </w:pPr>
      <w:r w:rsidRPr="00E51C9D">
        <w:rPr>
          <w:rFonts w:ascii="Times New Roman" w:hAnsi="Times New Roman" w:cs="Times New Roman"/>
          <w:b/>
          <w:sz w:val="28"/>
          <w:szCs w:val="28"/>
        </w:rPr>
        <w:br w:type="page"/>
      </w:r>
    </w:p>
    <w:p w:rsidR="006F5E61" w:rsidRPr="00E51C9D" w:rsidRDefault="006F5E61" w:rsidP="006F5E61">
      <w:pPr>
        <w:jc w:val="center"/>
        <w:rPr>
          <w:rFonts w:ascii="Times New Roman" w:hAnsi="Times New Roman" w:cs="Times New Roman"/>
          <w:b/>
          <w:sz w:val="28"/>
          <w:szCs w:val="28"/>
        </w:rPr>
      </w:pPr>
      <w:r w:rsidRPr="00E51C9D">
        <w:rPr>
          <w:rFonts w:ascii="Times New Roman" w:hAnsi="Times New Roman" w:cs="Times New Roman"/>
          <w:b/>
          <w:sz w:val="28"/>
          <w:szCs w:val="28"/>
        </w:rPr>
        <w:lastRenderedPageBreak/>
        <w:t>СОДЕРЖАНИЕ</w:t>
      </w:r>
    </w:p>
    <w:p w:rsidR="00D408ED" w:rsidRPr="00E51C9D" w:rsidRDefault="00D27647" w:rsidP="00D408ED">
      <w:pPr>
        <w:pStyle w:val="11"/>
        <w:rPr>
          <w:rFonts w:asciiTheme="minorHAnsi" w:eastAsiaTheme="minorEastAsia" w:hAnsiTheme="minorHAnsi" w:cstheme="minorBidi"/>
          <w:b/>
          <w:sz w:val="22"/>
          <w:szCs w:val="22"/>
          <w:lang w:val="ru-RU" w:eastAsia="ru-RU" w:bidi="ar-SA"/>
        </w:rPr>
      </w:pPr>
      <w:r w:rsidRPr="00D27647">
        <w:rPr>
          <w:rFonts w:cs="Times New Roman"/>
          <w:sz w:val="22"/>
          <w:szCs w:val="22"/>
        </w:rPr>
        <w:fldChar w:fldCharType="begin"/>
      </w:r>
      <w:r w:rsidR="006F5E61" w:rsidRPr="00E51C9D">
        <w:rPr>
          <w:rFonts w:cs="Times New Roman"/>
          <w:sz w:val="22"/>
          <w:szCs w:val="22"/>
          <w:lang w:val="ru-RU"/>
        </w:rPr>
        <w:instrText xml:space="preserve"> </w:instrText>
      </w:r>
      <w:r w:rsidR="006F5E61" w:rsidRPr="00E51C9D">
        <w:rPr>
          <w:rFonts w:cs="Times New Roman"/>
          <w:sz w:val="22"/>
          <w:szCs w:val="22"/>
        </w:rPr>
        <w:instrText>TOC</w:instrText>
      </w:r>
      <w:r w:rsidR="006F5E61" w:rsidRPr="00E51C9D">
        <w:rPr>
          <w:rFonts w:cs="Times New Roman"/>
          <w:sz w:val="22"/>
          <w:szCs w:val="22"/>
          <w:lang w:val="ru-RU"/>
        </w:rPr>
        <w:instrText xml:space="preserve"> \</w:instrText>
      </w:r>
      <w:r w:rsidR="006F5E61" w:rsidRPr="00E51C9D">
        <w:rPr>
          <w:rFonts w:cs="Times New Roman"/>
          <w:sz w:val="22"/>
          <w:szCs w:val="22"/>
        </w:rPr>
        <w:instrText>o</w:instrText>
      </w:r>
      <w:r w:rsidR="006F5E61" w:rsidRPr="00E51C9D">
        <w:rPr>
          <w:rFonts w:cs="Times New Roman"/>
          <w:sz w:val="22"/>
          <w:szCs w:val="22"/>
          <w:lang w:val="ru-RU"/>
        </w:rPr>
        <w:instrText xml:space="preserve"> "1-3" \</w:instrText>
      </w:r>
      <w:r w:rsidR="006F5E61" w:rsidRPr="00E51C9D">
        <w:rPr>
          <w:rFonts w:cs="Times New Roman"/>
          <w:sz w:val="22"/>
          <w:szCs w:val="22"/>
        </w:rPr>
        <w:instrText>h</w:instrText>
      </w:r>
      <w:r w:rsidR="006F5E61" w:rsidRPr="00E51C9D">
        <w:rPr>
          <w:rFonts w:cs="Times New Roman"/>
          <w:sz w:val="22"/>
          <w:szCs w:val="22"/>
          <w:lang w:val="ru-RU"/>
        </w:rPr>
        <w:instrText xml:space="preserve"> \</w:instrText>
      </w:r>
      <w:r w:rsidR="006F5E61" w:rsidRPr="00E51C9D">
        <w:rPr>
          <w:rFonts w:cs="Times New Roman"/>
          <w:sz w:val="22"/>
          <w:szCs w:val="22"/>
        </w:rPr>
        <w:instrText>z</w:instrText>
      </w:r>
      <w:r w:rsidR="006F5E61" w:rsidRPr="00E51C9D">
        <w:rPr>
          <w:rFonts w:cs="Times New Roman"/>
          <w:sz w:val="22"/>
          <w:szCs w:val="22"/>
          <w:lang w:val="ru-RU"/>
        </w:rPr>
        <w:instrText xml:space="preserve"> \</w:instrText>
      </w:r>
      <w:r w:rsidR="006F5E61" w:rsidRPr="00E51C9D">
        <w:rPr>
          <w:rFonts w:cs="Times New Roman"/>
          <w:sz w:val="22"/>
          <w:szCs w:val="22"/>
        </w:rPr>
        <w:instrText>u</w:instrText>
      </w:r>
      <w:r w:rsidR="006F5E61" w:rsidRPr="00E51C9D">
        <w:rPr>
          <w:rFonts w:cs="Times New Roman"/>
          <w:sz w:val="22"/>
          <w:szCs w:val="22"/>
          <w:lang w:val="ru-RU"/>
        </w:rPr>
        <w:instrText xml:space="preserve"> </w:instrText>
      </w:r>
      <w:r w:rsidRPr="00D27647">
        <w:rPr>
          <w:rFonts w:cs="Times New Roman"/>
          <w:sz w:val="22"/>
          <w:szCs w:val="22"/>
        </w:rPr>
        <w:fldChar w:fldCharType="separate"/>
      </w:r>
      <w:hyperlink w:anchor="_Toc7446350" w:history="1">
        <w:r w:rsidR="00D408ED" w:rsidRPr="00E51C9D">
          <w:rPr>
            <w:rStyle w:val="a4"/>
            <w:color w:val="auto"/>
          </w:rPr>
          <w:t>ГЛАВА 1. РЕГУЛИРОВАНИЕ ЗЕМЛЕПОЛЬЗОВАНИЯ И ЗАСТРОЙКИ ОРГАНАМИ МЕСТНОГО САМОУПРАВЛЕНИЯ</w:t>
        </w:r>
        <w:r w:rsidR="00D408ED" w:rsidRPr="00E51C9D">
          <w:rPr>
            <w:webHidden/>
          </w:rPr>
          <w:tab/>
        </w:r>
        <w:r w:rsidRPr="00E51C9D">
          <w:rPr>
            <w:webHidden/>
          </w:rPr>
          <w:fldChar w:fldCharType="begin"/>
        </w:r>
        <w:r w:rsidR="00D408ED" w:rsidRPr="00E51C9D">
          <w:rPr>
            <w:webHidden/>
          </w:rPr>
          <w:instrText xml:space="preserve"> PAGEREF _Toc7446350 \h </w:instrText>
        </w:r>
        <w:r w:rsidRPr="00E51C9D">
          <w:rPr>
            <w:webHidden/>
          </w:rPr>
        </w:r>
        <w:r w:rsidRPr="00E51C9D">
          <w:rPr>
            <w:webHidden/>
          </w:rPr>
          <w:fldChar w:fldCharType="separate"/>
        </w:r>
        <w:r w:rsidR="00DA3D50" w:rsidRPr="00E51C9D">
          <w:rPr>
            <w:webHidden/>
          </w:rPr>
          <w:t>5</w:t>
        </w:r>
        <w:r w:rsidRPr="00E51C9D">
          <w:rPr>
            <w:webHidden/>
          </w:rPr>
          <w:fldChar w:fldCharType="end"/>
        </w:r>
      </w:hyperlink>
    </w:p>
    <w:p w:rsidR="00D408ED" w:rsidRPr="00E51C9D" w:rsidRDefault="00D27647" w:rsidP="00D408ED">
      <w:pPr>
        <w:pStyle w:val="11"/>
        <w:rPr>
          <w:rFonts w:asciiTheme="minorHAnsi" w:eastAsiaTheme="minorEastAsia" w:hAnsiTheme="minorHAnsi" w:cstheme="minorBidi"/>
          <w:sz w:val="22"/>
          <w:szCs w:val="22"/>
          <w:lang w:val="ru-RU" w:eastAsia="ru-RU" w:bidi="ar-SA"/>
        </w:rPr>
      </w:pPr>
      <w:hyperlink w:anchor="_Toc7446351" w:history="1">
        <w:r w:rsidR="00D408ED" w:rsidRPr="00E51C9D">
          <w:rPr>
            <w:rStyle w:val="a4"/>
            <w:color w:val="auto"/>
          </w:rPr>
          <w:t>РАЗДЕЛ 1. ОБЩИЕ ПОЛОЖЕНИЯ</w:t>
        </w:r>
        <w:r w:rsidR="00D408ED" w:rsidRPr="00E51C9D">
          <w:rPr>
            <w:webHidden/>
          </w:rPr>
          <w:tab/>
        </w:r>
        <w:r w:rsidRPr="00E51C9D">
          <w:rPr>
            <w:webHidden/>
          </w:rPr>
          <w:fldChar w:fldCharType="begin"/>
        </w:r>
        <w:r w:rsidR="00D408ED" w:rsidRPr="00E51C9D">
          <w:rPr>
            <w:webHidden/>
          </w:rPr>
          <w:instrText xml:space="preserve"> PAGEREF _Toc7446351 \h </w:instrText>
        </w:r>
        <w:r w:rsidRPr="00E51C9D">
          <w:rPr>
            <w:webHidden/>
          </w:rPr>
        </w:r>
        <w:r w:rsidRPr="00E51C9D">
          <w:rPr>
            <w:webHidden/>
          </w:rPr>
          <w:fldChar w:fldCharType="separate"/>
        </w:r>
        <w:r w:rsidR="00DA3D50" w:rsidRPr="00E51C9D">
          <w:rPr>
            <w:webHidden/>
          </w:rPr>
          <w:t>5</w:t>
        </w:r>
        <w:r w:rsidRPr="00E51C9D">
          <w:rPr>
            <w:webHidden/>
          </w:rPr>
          <w:fldChar w:fldCharType="end"/>
        </w:r>
      </w:hyperlink>
    </w:p>
    <w:p w:rsidR="00D408ED" w:rsidRPr="00E51C9D" w:rsidRDefault="00D27647">
      <w:pPr>
        <w:pStyle w:val="22"/>
        <w:rPr>
          <w:rFonts w:eastAsiaTheme="minorEastAsia"/>
          <w:noProof/>
          <w:lang w:eastAsia="ru-RU"/>
        </w:rPr>
      </w:pPr>
      <w:hyperlink w:anchor="_Toc7446352" w:history="1">
        <w:r w:rsidR="00D408ED" w:rsidRPr="00E51C9D">
          <w:rPr>
            <w:rStyle w:val="a4"/>
            <w:rFonts w:ascii="Times New Roman" w:hAnsi="Times New Roman" w:cs="Times New Roman"/>
            <w:noProof/>
            <w:color w:val="auto"/>
          </w:rPr>
          <w:t>Статья 1. Основные понятия, используемые в Правилах</w:t>
        </w:r>
        <w:r w:rsidR="00D408ED" w:rsidRPr="00E51C9D">
          <w:rPr>
            <w:noProof/>
            <w:webHidden/>
          </w:rPr>
          <w:tab/>
        </w:r>
        <w:r w:rsidRPr="00E51C9D">
          <w:rPr>
            <w:noProof/>
            <w:webHidden/>
          </w:rPr>
          <w:fldChar w:fldCharType="begin"/>
        </w:r>
        <w:r w:rsidR="00D408ED" w:rsidRPr="00E51C9D">
          <w:rPr>
            <w:noProof/>
            <w:webHidden/>
          </w:rPr>
          <w:instrText xml:space="preserve"> PAGEREF _Toc7446352 \h </w:instrText>
        </w:r>
        <w:r w:rsidRPr="00E51C9D">
          <w:rPr>
            <w:noProof/>
            <w:webHidden/>
          </w:rPr>
        </w:r>
        <w:r w:rsidRPr="00E51C9D">
          <w:rPr>
            <w:noProof/>
            <w:webHidden/>
          </w:rPr>
          <w:fldChar w:fldCharType="separate"/>
        </w:r>
        <w:r w:rsidR="00DA3D50" w:rsidRPr="00E51C9D">
          <w:rPr>
            <w:noProof/>
            <w:webHidden/>
          </w:rPr>
          <w:t>5</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53" w:history="1">
        <w:r w:rsidR="00D408ED" w:rsidRPr="00E51C9D">
          <w:rPr>
            <w:rStyle w:val="a4"/>
            <w:rFonts w:ascii="Times New Roman" w:hAnsi="Times New Roman" w:cs="Times New Roman"/>
            <w:noProof/>
            <w:color w:val="auto"/>
          </w:rPr>
          <w:t>Статья 2. Основания введения, правовой статус, назначение и состав Правил</w:t>
        </w:r>
        <w:r w:rsidR="00D408ED" w:rsidRPr="00E51C9D">
          <w:rPr>
            <w:noProof/>
            <w:webHidden/>
          </w:rPr>
          <w:tab/>
        </w:r>
        <w:r w:rsidRPr="00E51C9D">
          <w:rPr>
            <w:noProof/>
            <w:webHidden/>
          </w:rPr>
          <w:fldChar w:fldCharType="begin"/>
        </w:r>
        <w:r w:rsidR="00D408ED" w:rsidRPr="00E51C9D">
          <w:rPr>
            <w:noProof/>
            <w:webHidden/>
          </w:rPr>
          <w:instrText xml:space="preserve"> PAGEREF _Toc7446353 \h </w:instrText>
        </w:r>
        <w:r w:rsidRPr="00E51C9D">
          <w:rPr>
            <w:noProof/>
            <w:webHidden/>
          </w:rPr>
        </w:r>
        <w:r w:rsidRPr="00E51C9D">
          <w:rPr>
            <w:noProof/>
            <w:webHidden/>
          </w:rPr>
          <w:fldChar w:fldCharType="separate"/>
        </w:r>
        <w:r w:rsidR="00DA3D50" w:rsidRPr="00E51C9D">
          <w:rPr>
            <w:noProof/>
            <w:webHidden/>
          </w:rPr>
          <w:t>15</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54" w:history="1">
        <w:r w:rsidR="00D408ED" w:rsidRPr="00E51C9D">
          <w:rPr>
            <w:rStyle w:val="a4"/>
            <w:rFonts w:ascii="Times New Roman" w:hAnsi="Times New Roman" w:cs="Times New Roman"/>
            <w:noProof/>
            <w:color w:val="auto"/>
          </w:rPr>
          <w:t>Статья 3. Открытость и доступность информации о землепользовании и застройке</w:t>
        </w:r>
        <w:r w:rsidR="00D408ED" w:rsidRPr="00E51C9D">
          <w:rPr>
            <w:noProof/>
            <w:webHidden/>
          </w:rPr>
          <w:tab/>
        </w:r>
        <w:r w:rsidRPr="00E51C9D">
          <w:rPr>
            <w:noProof/>
            <w:webHidden/>
          </w:rPr>
          <w:fldChar w:fldCharType="begin"/>
        </w:r>
        <w:r w:rsidR="00D408ED" w:rsidRPr="00E51C9D">
          <w:rPr>
            <w:noProof/>
            <w:webHidden/>
          </w:rPr>
          <w:instrText xml:space="preserve"> PAGEREF _Toc7446354 \h </w:instrText>
        </w:r>
        <w:r w:rsidRPr="00E51C9D">
          <w:rPr>
            <w:noProof/>
            <w:webHidden/>
          </w:rPr>
        </w:r>
        <w:r w:rsidRPr="00E51C9D">
          <w:rPr>
            <w:noProof/>
            <w:webHidden/>
          </w:rPr>
          <w:fldChar w:fldCharType="separate"/>
        </w:r>
        <w:r w:rsidR="00DA3D50" w:rsidRPr="00E51C9D">
          <w:rPr>
            <w:noProof/>
            <w:webHidden/>
          </w:rPr>
          <w:t>19</w:t>
        </w:r>
        <w:r w:rsidRPr="00E51C9D">
          <w:rPr>
            <w:noProof/>
            <w:webHidden/>
          </w:rPr>
          <w:fldChar w:fldCharType="end"/>
        </w:r>
      </w:hyperlink>
    </w:p>
    <w:p w:rsidR="00D408ED" w:rsidRPr="00E51C9D" w:rsidRDefault="00D27647" w:rsidP="00D408ED">
      <w:pPr>
        <w:pStyle w:val="11"/>
        <w:rPr>
          <w:rFonts w:asciiTheme="minorHAnsi" w:eastAsiaTheme="minorEastAsia" w:hAnsiTheme="minorHAnsi" w:cstheme="minorBidi"/>
          <w:b/>
          <w:sz w:val="22"/>
          <w:szCs w:val="22"/>
          <w:lang w:val="ru-RU" w:eastAsia="ru-RU" w:bidi="ar-SA"/>
        </w:rPr>
      </w:pPr>
      <w:hyperlink w:anchor="_Toc7446355" w:history="1">
        <w:r w:rsidR="00D408ED" w:rsidRPr="00E51C9D">
          <w:rPr>
            <w:rStyle w:val="a4"/>
            <w:color w:val="auto"/>
          </w:rPr>
          <w:t>РАЗДЕЛ 2. ПРАВА ИСПОЛЬЗОВАНИЯ НЕДВИЖИМОСТИ, ВОЗНИКШИЕ ДО ВСТУПЛЕНИЯ В СИЛУ ПРАВИЛ</w:t>
        </w:r>
        <w:r w:rsidR="00D408ED" w:rsidRPr="00E51C9D">
          <w:rPr>
            <w:webHidden/>
          </w:rPr>
          <w:tab/>
        </w:r>
        <w:r w:rsidRPr="00E51C9D">
          <w:rPr>
            <w:webHidden/>
          </w:rPr>
          <w:fldChar w:fldCharType="begin"/>
        </w:r>
        <w:r w:rsidR="00D408ED" w:rsidRPr="00E51C9D">
          <w:rPr>
            <w:webHidden/>
          </w:rPr>
          <w:instrText xml:space="preserve"> PAGEREF _Toc7446355 \h </w:instrText>
        </w:r>
        <w:r w:rsidRPr="00E51C9D">
          <w:rPr>
            <w:webHidden/>
          </w:rPr>
        </w:r>
        <w:r w:rsidRPr="00E51C9D">
          <w:rPr>
            <w:webHidden/>
          </w:rPr>
          <w:fldChar w:fldCharType="separate"/>
        </w:r>
        <w:r w:rsidR="00DA3D50" w:rsidRPr="00E51C9D">
          <w:rPr>
            <w:webHidden/>
          </w:rPr>
          <w:t>20</w:t>
        </w:r>
        <w:r w:rsidRPr="00E51C9D">
          <w:rPr>
            <w:webHidden/>
          </w:rPr>
          <w:fldChar w:fldCharType="end"/>
        </w:r>
      </w:hyperlink>
    </w:p>
    <w:p w:rsidR="00D408ED" w:rsidRPr="00E51C9D" w:rsidRDefault="00D27647">
      <w:pPr>
        <w:pStyle w:val="22"/>
        <w:rPr>
          <w:rFonts w:eastAsiaTheme="minorEastAsia"/>
          <w:noProof/>
          <w:lang w:eastAsia="ru-RU"/>
        </w:rPr>
      </w:pPr>
      <w:hyperlink w:anchor="_Toc7446356" w:history="1">
        <w:r w:rsidR="00D408ED" w:rsidRPr="00E51C9D">
          <w:rPr>
            <w:rStyle w:val="a4"/>
            <w:rFonts w:ascii="Times New Roman" w:hAnsi="Times New Roman" w:cs="Times New Roman"/>
            <w:noProof/>
            <w:color w:val="auto"/>
          </w:rPr>
          <w:t>Статья 4. Общие положения, относящиеся к ранее возникшим правам</w:t>
        </w:r>
        <w:r w:rsidR="00D408ED" w:rsidRPr="00E51C9D">
          <w:rPr>
            <w:noProof/>
            <w:webHidden/>
          </w:rPr>
          <w:tab/>
        </w:r>
        <w:r w:rsidRPr="00E51C9D">
          <w:rPr>
            <w:noProof/>
            <w:webHidden/>
          </w:rPr>
          <w:fldChar w:fldCharType="begin"/>
        </w:r>
        <w:r w:rsidR="00D408ED" w:rsidRPr="00E51C9D">
          <w:rPr>
            <w:noProof/>
            <w:webHidden/>
          </w:rPr>
          <w:instrText xml:space="preserve"> PAGEREF _Toc7446356 \h </w:instrText>
        </w:r>
        <w:r w:rsidRPr="00E51C9D">
          <w:rPr>
            <w:noProof/>
            <w:webHidden/>
          </w:rPr>
        </w:r>
        <w:r w:rsidRPr="00E51C9D">
          <w:rPr>
            <w:noProof/>
            <w:webHidden/>
          </w:rPr>
          <w:fldChar w:fldCharType="separate"/>
        </w:r>
        <w:r w:rsidR="00DA3D50" w:rsidRPr="00E51C9D">
          <w:rPr>
            <w:noProof/>
            <w:webHidden/>
          </w:rPr>
          <w:t>20</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57" w:history="1">
        <w:r w:rsidR="00D408ED" w:rsidRPr="00E51C9D">
          <w:rPr>
            <w:rStyle w:val="a4"/>
            <w:rFonts w:ascii="Times New Roman" w:hAnsi="Times New Roman" w:cs="Times New Roman"/>
            <w:noProof/>
            <w:color w:val="auto"/>
          </w:rPr>
          <w:t>Статья 5. Использование и строительные изменения объектов недвижимости, несоответствующих Правилам</w:t>
        </w:r>
        <w:r w:rsidR="00D408ED" w:rsidRPr="00E51C9D">
          <w:rPr>
            <w:noProof/>
            <w:webHidden/>
          </w:rPr>
          <w:tab/>
        </w:r>
        <w:r w:rsidRPr="00E51C9D">
          <w:rPr>
            <w:noProof/>
            <w:webHidden/>
          </w:rPr>
          <w:fldChar w:fldCharType="begin"/>
        </w:r>
        <w:r w:rsidR="00D408ED" w:rsidRPr="00E51C9D">
          <w:rPr>
            <w:noProof/>
            <w:webHidden/>
          </w:rPr>
          <w:instrText xml:space="preserve"> PAGEREF _Toc7446357 \h </w:instrText>
        </w:r>
        <w:r w:rsidRPr="00E51C9D">
          <w:rPr>
            <w:noProof/>
            <w:webHidden/>
          </w:rPr>
        </w:r>
        <w:r w:rsidRPr="00E51C9D">
          <w:rPr>
            <w:noProof/>
            <w:webHidden/>
          </w:rPr>
          <w:fldChar w:fldCharType="separate"/>
        </w:r>
        <w:r w:rsidR="00DA3D50" w:rsidRPr="00E51C9D">
          <w:rPr>
            <w:noProof/>
            <w:webHidden/>
          </w:rPr>
          <w:t>20</w:t>
        </w:r>
        <w:r w:rsidRPr="00E51C9D">
          <w:rPr>
            <w:noProof/>
            <w:webHidden/>
          </w:rPr>
          <w:fldChar w:fldCharType="end"/>
        </w:r>
      </w:hyperlink>
    </w:p>
    <w:p w:rsidR="00D408ED" w:rsidRPr="00E51C9D" w:rsidRDefault="00D27647" w:rsidP="00D408ED">
      <w:pPr>
        <w:pStyle w:val="11"/>
        <w:rPr>
          <w:rFonts w:asciiTheme="minorHAnsi" w:eastAsiaTheme="minorEastAsia" w:hAnsiTheme="minorHAnsi" w:cstheme="minorBidi"/>
          <w:b/>
          <w:sz w:val="22"/>
          <w:szCs w:val="22"/>
          <w:lang w:val="ru-RU" w:eastAsia="ru-RU" w:bidi="ar-SA"/>
        </w:rPr>
      </w:pPr>
      <w:hyperlink w:anchor="_Toc7446358" w:history="1">
        <w:r w:rsidR="00D408ED" w:rsidRPr="00E51C9D">
          <w:rPr>
            <w:rStyle w:val="a4"/>
            <w:color w:val="auto"/>
          </w:rPr>
          <w:t>РАЗДЕЛ 3. УЧАСТНИКИ ОТНОШЕНИЙ, ВОЗНИКАЮЩИХ ПО ПОВОДУ ЗЕМЛЕПОЛЬЗОВАНИЯ И ЗАСТРОЙКИ</w:t>
        </w:r>
        <w:r w:rsidR="00D408ED" w:rsidRPr="00E51C9D">
          <w:rPr>
            <w:webHidden/>
          </w:rPr>
          <w:tab/>
        </w:r>
        <w:r w:rsidRPr="00E51C9D">
          <w:rPr>
            <w:webHidden/>
          </w:rPr>
          <w:fldChar w:fldCharType="begin"/>
        </w:r>
        <w:r w:rsidR="00D408ED" w:rsidRPr="00E51C9D">
          <w:rPr>
            <w:webHidden/>
          </w:rPr>
          <w:instrText xml:space="preserve"> PAGEREF _Toc7446358 \h </w:instrText>
        </w:r>
        <w:r w:rsidRPr="00E51C9D">
          <w:rPr>
            <w:webHidden/>
          </w:rPr>
        </w:r>
        <w:r w:rsidRPr="00E51C9D">
          <w:rPr>
            <w:webHidden/>
          </w:rPr>
          <w:fldChar w:fldCharType="separate"/>
        </w:r>
        <w:r w:rsidR="00DA3D50" w:rsidRPr="00E51C9D">
          <w:rPr>
            <w:webHidden/>
          </w:rPr>
          <w:t>21</w:t>
        </w:r>
        <w:r w:rsidRPr="00E51C9D">
          <w:rPr>
            <w:webHidden/>
          </w:rPr>
          <w:fldChar w:fldCharType="end"/>
        </w:r>
      </w:hyperlink>
    </w:p>
    <w:p w:rsidR="00D408ED" w:rsidRPr="00E51C9D" w:rsidRDefault="00D27647">
      <w:pPr>
        <w:pStyle w:val="22"/>
        <w:rPr>
          <w:rFonts w:eastAsiaTheme="minorEastAsia"/>
          <w:noProof/>
          <w:lang w:eastAsia="ru-RU"/>
        </w:rPr>
      </w:pPr>
      <w:hyperlink w:anchor="_Toc7446359" w:history="1">
        <w:r w:rsidR="00D408ED" w:rsidRPr="00E51C9D">
          <w:rPr>
            <w:rStyle w:val="a4"/>
            <w:rFonts w:ascii="Times New Roman" w:hAnsi="Times New Roman" w:cs="Times New Roman"/>
            <w:noProof/>
            <w:color w:val="auto"/>
          </w:rPr>
          <w:t>Статья 6. Общие положения о лицах, осуществляющих землепользование и застройку, и их действия</w:t>
        </w:r>
        <w:r w:rsidR="00D408ED" w:rsidRPr="00E51C9D">
          <w:rPr>
            <w:noProof/>
            <w:webHidden/>
          </w:rPr>
          <w:tab/>
        </w:r>
        <w:r w:rsidRPr="00E51C9D">
          <w:rPr>
            <w:noProof/>
            <w:webHidden/>
          </w:rPr>
          <w:fldChar w:fldCharType="begin"/>
        </w:r>
        <w:r w:rsidR="00D408ED" w:rsidRPr="00E51C9D">
          <w:rPr>
            <w:noProof/>
            <w:webHidden/>
          </w:rPr>
          <w:instrText xml:space="preserve"> PAGEREF _Toc7446359 \h </w:instrText>
        </w:r>
        <w:r w:rsidRPr="00E51C9D">
          <w:rPr>
            <w:noProof/>
            <w:webHidden/>
          </w:rPr>
        </w:r>
        <w:r w:rsidRPr="00E51C9D">
          <w:rPr>
            <w:noProof/>
            <w:webHidden/>
          </w:rPr>
          <w:fldChar w:fldCharType="separate"/>
        </w:r>
        <w:r w:rsidR="00DA3D50" w:rsidRPr="00E51C9D">
          <w:rPr>
            <w:noProof/>
            <w:webHidden/>
          </w:rPr>
          <w:t>21</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60" w:history="1">
        <w:r w:rsidR="00D408ED" w:rsidRPr="00E51C9D">
          <w:rPr>
            <w:rStyle w:val="a4"/>
            <w:rFonts w:ascii="Times New Roman" w:hAnsi="Times New Roman" w:cs="Times New Roman"/>
            <w:noProof/>
            <w:color w:val="auto"/>
          </w:rPr>
          <w:t>Статья 7. Комиссия по подготовке проекта правил землепользования и застройки на территории сельских поселений муниципального образования Тбилисский район</w:t>
        </w:r>
        <w:r w:rsidR="00D408ED" w:rsidRPr="00E51C9D">
          <w:rPr>
            <w:noProof/>
            <w:webHidden/>
          </w:rPr>
          <w:tab/>
        </w:r>
        <w:r w:rsidRPr="00E51C9D">
          <w:rPr>
            <w:noProof/>
            <w:webHidden/>
          </w:rPr>
          <w:fldChar w:fldCharType="begin"/>
        </w:r>
        <w:r w:rsidR="00D408ED" w:rsidRPr="00E51C9D">
          <w:rPr>
            <w:noProof/>
            <w:webHidden/>
          </w:rPr>
          <w:instrText xml:space="preserve"> PAGEREF _Toc7446360 \h </w:instrText>
        </w:r>
        <w:r w:rsidRPr="00E51C9D">
          <w:rPr>
            <w:noProof/>
            <w:webHidden/>
          </w:rPr>
        </w:r>
        <w:r w:rsidRPr="00E51C9D">
          <w:rPr>
            <w:noProof/>
            <w:webHidden/>
          </w:rPr>
          <w:fldChar w:fldCharType="separate"/>
        </w:r>
        <w:r w:rsidR="00DA3D50" w:rsidRPr="00E51C9D">
          <w:rPr>
            <w:noProof/>
            <w:webHidden/>
          </w:rPr>
          <w:t>21</w:t>
        </w:r>
        <w:r w:rsidRPr="00E51C9D">
          <w:rPr>
            <w:noProof/>
            <w:webHidden/>
          </w:rPr>
          <w:fldChar w:fldCharType="end"/>
        </w:r>
      </w:hyperlink>
    </w:p>
    <w:p w:rsidR="00D408ED" w:rsidRPr="00E51C9D" w:rsidRDefault="00D27647" w:rsidP="00D408ED">
      <w:pPr>
        <w:pStyle w:val="11"/>
        <w:rPr>
          <w:rFonts w:asciiTheme="minorHAnsi" w:eastAsiaTheme="minorEastAsia" w:hAnsiTheme="minorHAnsi" w:cstheme="minorBidi"/>
          <w:b/>
          <w:sz w:val="22"/>
          <w:szCs w:val="22"/>
          <w:lang w:val="ru-RU" w:eastAsia="ru-RU" w:bidi="ar-SA"/>
        </w:rPr>
      </w:pPr>
      <w:hyperlink w:anchor="_Toc7446361" w:history="1">
        <w:r w:rsidR="00D408ED" w:rsidRPr="00E51C9D">
          <w:rPr>
            <w:rStyle w:val="a4"/>
            <w:color w:val="auto"/>
          </w:rPr>
          <w:t>РАЗДЕЛ 4. ПРЕДОСТАВЛЕНИЕ ПРАВ НА ЗЕМЕЛЬНЫЕ УЧАСТКИ</w:t>
        </w:r>
        <w:r w:rsidR="00D408ED" w:rsidRPr="00E51C9D">
          <w:rPr>
            <w:webHidden/>
          </w:rPr>
          <w:tab/>
        </w:r>
        <w:r w:rsidRPr="00E51C9D">
          <w:rPr>
            <w:webHidden/>
          </w:rPr>
          <w:fldChar w:fldCharType="begin"/>
        </w:r>
        <w:r w:rsidR="00D408ED" w:rsidRPr="00E51C9D">
          <w:rPr>
            <w:webHidden/>
          </w:rPr>
          <w:instrText xml:space="preserve"> PAGEREF _Toc7446361 \h </w:instrText>
        </w:r>
        <w:r w:rsidRPr="00E51C9D">
          <w:rPr>
            <w:webHidden/>
          </w:rPr>
        </w:r>
        <w:r w:rsidRPr="00E51C9D">
          <w:rPr>
            <w:webHidden/>
          </w:rPr>
          <w:fldChar w:fldCharType="separate"/>
        </w:r>
        <w:r w:rsidR="00DA3D50" w:rsidRPr="00E51C9D">
          <w:rPr>
            <w:webHidden/>
          </w:rPr>
          <w:t>22</w:t>
        </w:r>
        <w:r w:rsidRPr="00E51C9D">
          <w:rPr>
            <w:webHidden/>
          </w:rPr>
          <w:fldChar w:fldCharType="end"/>
        </w:r>
      </w:hyperlink>
    </w:p>
    <w:p w:rsidR="00D408ED" w:rsidRPr="00E51C9D" w:rsidRDefault="00D27647">
      <w:pPr>
        <w:pStyle w:val="22"/>
        <w:rPr>
          <w:rFonts w:eastAsiaTheme="minorEastAsia"/>
          <w:noProof/>
          <w:lang w:eastAsia="ru-RU"/>
        </w:rPr>
      </w:pPr>
      <w:hyperlink w:anchor="_Toc7446362" w:history="1">
        <w:r w:rsidR="00D408ED" w:rsidRPr="00E51C9D">
          <w:rPr>
            <w:rStyle w:val="a4"/>
            <w:rFonts w:ascii="Times New Roman" w:hAnsi="Times New Roman" w:cs="Times New Roman"/>
            <w:noProof/>
            <w:color w:val="auto"/>
          </w:rPr>
          <w:t>Статья 8. Общие положения предоставления прав на земельные участки</w:t>
        </w:r>
        <w:r w:rsidR="00D408ED" w:rsidRPr="00E51C9D">
          <w:rPr>
            <w:noProof/>
            <w:webHidden/>
          </w:rPr>
          <w:tab/>
        </w:r>
        <w:r w:rsidRPr="00E51C9D">
          <w:rPr>
            <w:noProof/>
            <w:webHidden/>
          </w:rPr>
          <w:fldChar w:fldCharType="begin"/>
        </w:r>
        <w:r w:rsidR="00D408ED" w:rsidRPr="00E51C9D">
          <w:rPr>
            <w:noProof/>
            <w:webHidden/>
          </w:rPr>
          <w:instrText xml:space="preserve"> PAGEREF _Toc7446362 \h </w:instrText>
        </w:r>
        <w:r w:rsidRPr="00E51C9D">
          <w:rPr>
            <w:noProof/>
            <w:webHidden/>
          </w:rPr>
        </w:r>
        <w:r w:rsidRPr="00E51C9D">
          <w:rPr>
            <w:noProof/>
            <w:webHidden/>
          </w:rPr>
          <w:fldChar w:fldCharType="separate"/>
        </w:r>
        <w:r w:rsidR="00DA3D50" w:rsidRPr="00E51C9D">
          <w:rPr>
            <w:noProof/>
            <w:webHidden/>
          </w:rPr>
          <w:t>22</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63" w:history="1">
        <w:r w:rsidR="00D408ED" w:rsidRPr="00E51C9D">
          <w:rPr>
            <w:rStyle w:val="a4"/>
            <w:rFonts w:ascii="Times New Roman" w:hAnsi="Times New Roman" w:cs="Times New Roman"/>
            <w:noProof/>
            <w:color w:val="auto"/>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Ловлинского сельского поселения</w:t>
        </w:r>
        <w:r w:rsidR="00D408ED" w:rsidRPr="00E51C9D">
          <w:rPr>
            <w:noProof/>
            <w:webHidden/>
          </w:rPr>
          <w:tab/>
        </w:r>
        <w:r w:rsidRPr="00E51C9D">
          <w:rPr>
            <w:noProof/>
            <w:webHidden/>
          </w:rPr>
          <w:fldChar w:fldCharType="begin"/>
        </w:r>
        <w:r w:rsidR="00D408ED" w:rsidRPr="00E51C9D">
          <w:rPr>
            <w:noProof/>
            <w:webHidden/>
          </w:rPr>
          <w:instrText xml:space="preserve"> PAGEREF _Toc7446363 \h </w:instrText>
        </w:r>
        <w:r w:rsidRPr="00E51C9D">
          <w:rPr>
            <w:noProof/>
            <w:webHidden/>
          </w:rPr>
        </w:r>
        <w:r w:rsidRPr="00E51C9D">
          <w:rPr>
            <w:noProof/>
            <w:webHidden/>
          </w:rPr>
          <w:fldChar w:fldCharType="separate"/>
        </w:r>
        <w:r w:rsidR="00DA3D50" w:rsidRPr="00E51C9D">
          <w:rPr>
            <w:noProof/>
            <w:webHidden/>
          </w:rPr>
          <w:t>27</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64" w:history="1">
        <w:r w:rsidR="00D408ED" w:rsidRPr="00E51C9D">
          <w:rPr>
            <w:rStyle w:val="a4"/>
            <w:rFonts w:ascii="Times New Roman" w:hAnsi="Times New Roman" w:cs="Times New Roman"/>
            <w:noProof/>
            <w:color w:val="auto"/>
          </w:rPr>
          <w:t>Статья 10. Приобретение прав на земельные участки, на которых расположены объекты недвижимости</w:t>
        </w:r>
        <w:r w:rsidR="00D408ED" w:rsidRPr="00E51C9D">
          <w:rPr>
            <w:noProof/>
            <w:webHidden/>
          </w:rPr>
          <w:tab/>
        </w:r>
        <w:r w:rsidRPr="00E51C9D">
          <w:rPr>
            <w:noProof/>
            <w:webHidden/>
          </w:rPr>
          <w:fldChar w:fldCharType="begin"/>
        </w:r>
        <w:r w:rsidR="00D408ED" w:rsidRPr="00E51C9D">
          <w:rPr>
            <w:noProof/>
            <w:webHidden/>
          </w:rPr>
          <w:instrText xml:space="preserve"> PAGEREF _Toc7446364 \h </w:instrText>
        </w:r>
        <w:r w:rsidRPr="00E51C9D">
          <w:rPr>
            <w:noProof/>
            <w:webHidden/>
          </w:rPr>
        </w:r>
        <w:r w:rsidRPr="00E51C9D">
          <w:rPr>
            <w:noProof/>
            <w:webHidden/>
          </w:rPr>
          <w:fldChar w:fldCharType="separate"/>
        </w:r>
        <w:r w:rsidR="00DA3D50" w:rsidRPr="00E51C9D">
          <w:rPr>
            <w:noProof/>
            <w:webHidden/>
          </w:rPr>
          <w:t>27</w:t>
        </w:r>
        <w:r w:rsidRPr="00E51C9D">
          <w:rPr>
            <w:noProof/>
            <w:webHidden/>
          </w:rPr>
          <w:fldChar w:fldCharType="end"/>
        </w:r>
      </w:hyperlink>
    </w:p>
    <w:p w:rsidR="00D408ED" w:rsidRPr="00E51C9D" w:rsidRDefault="00D27647" w:rsidP="00D408ED">
      <w:pPr>
        <w:pStyle w:val="11"/>
        <w:rPr>
          <w:rFonts w:asciiTheme="minorHAnsi" w:eastAsiaTheme="minorEastAsia" w:hAnsiTheme="minorHAnsi" w:cstheme="minorBidi"/>
          <w:b/>
          <w:sz w:val="22"/>
          <w:szCs w:val="22"/>
          <w:lang w:val="ru-RU" w:eastAsia="ru-RU" w:bidi="ar-SA"/>
        </w:rPr>
      </w:pPr>
      <w:hyperlink w:anchor="_Toc7446365" w:history="1">
        <w:r w:rsidR="00D408ED" w:rsidRPr="00E51C9D">
          <w:rPr>
            <w:rStyle w:val="a4"/>
            <w:color w:val="auto"/>
          </w:rPr>
          <w:t>РАЗДЕЛ 5. ПРЕДОСТАВЛЕНИЕ ПРАВ НА ЗЕМЕЛЬНЫЕ УЧАСТКИ</w:t>
        </w:r>
        <w:r w:rsidR="00D408ED" w:rsidRPr="00E51C9D">
          <w:rPr>
            <w:webHidden/>
          </w:rPr>
          <w:tab/>
        </w:r>
        <w:r w:rsidRPr="00E51C9D">
          <w:rPr>
            <w:webHidden/>
          </w:rPr>
          <w:fldChar w:fldCharType="begin"/>
        </w:r>
        <w:r w:rsidR="00D408ED" w:rsidRPr="00E51C9D">
          <w:rPr>
            <w:webHidden/>
          </w:rPr>
          <w:instrText xml:space="preserve"> PAGEREF _Toc7446365 \h </w:instrText>
        </w:r>
        <w:r w:rsidRPr="00E51C9D">
          <w:rPr>
            <w:webHidden/>
          </w:rPr>
        </w:r>
        <w:r w:rsidRPr="00E51C9D">
          <w:rPr>
            <w:webHidden/>
          </w:rPr>
          <w:fldChar w:fldCharType="separate"/>
        </w:r>
        <w:r w:rsidR="00DA3D50" w:rsidRPr="00E51C9D">
          <w:rPr>
            <w:webHidden/>
          </w:rPr>
          <w:t>29</w:t>
        </w:r>
        <w:r w:rsidRPr="00E51C9D">
          <w:rPr>
            <w:webHidden/>
          </w:rPr>
          <w:fldChar w:fldCharType="end"/>
        </w:r>
      </w:hyperlink>
    </w:p>
    <w:p w:rsidR="00D408ED" w:rsidRPr="00E51C9D" w:rsidRDefault="00D27647">
      <w:pPr>
        <w:pStyle w:val="22"/>
        <w:rPr>
          <w:rFonts w:eastAsiaTheme="minorEastAsia"/>
          <w:noProof/>
          <w:lang w:eastAsia="ru-RU"/>
        </w:rPr>
      </w:pPr>
      <w:hyperlink w:anchor="_Toc7446366" w:history="1">
        <w:r w:rsidR="00D408ED" w:rsidRPr="00E51C9D">
          <w:rPr>
            <w:rStyle w:val="a4"/>
            <w:rFonts w:ascii="Times New Roman" w:hAnsi="Times New Roman" w:cs="Times New Roman"/>
            <w:noProof/>
            <w:color w:val="auto"/>
          </w:rPr>
          <w:t>Статья 11. Прекращение прав на земельные участки</w:t>
        </w:r>
        <w:r w:rsidR="00D408ED" w:rsidRPr="00E51C9D">
          <w:rPr>
            <w:noProof/>
            <w:webHidden/>
          </w:rPr>
          <w:tab/>
        </w:r>
        <w:r w:rsidRPr="00E51C9D">
          <w:rPr>
            <w:noProof/>
            <w:webHidden/>
          </w:rPr>
          <w:fldChar w:fldCharType="begin"/>
        </w:r>
        <w:r w:rsidR="00D408ED" w:rsidRPr="00E51C9D">
          <w:rPr>
            <w:noProof/>
            <w:webHidden/>
          </w:rPr>
          <w:instrText xml:space="preserve"> PAGEREF _Toc7446366 \h </w:instrText>
        </w:r>
        <w:r w:rsidRPr="00E51C9D">
          <w:rPr>
            <w:noProof/>
            <w:webHidden/>
          </w:rPr>
        </w:r>
        <w:r w:rsidRPr="00E51C9D">
          <w:rPr>
            <w:noProof/>
            <w:webHidden/>
          </w:rPr>
          <w:fldChar w:fldCharType="separate"/>
        </w:r>
        <w:r w:rsidR="00DA3D50" w:rsidRPr="00E51C9D">
          <w:rPr>
            <w:noProof/>
            <w:webHidden/>
          </w:rPr>
          <w:t>29</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67" w:history="1">
        <w:r w:rsidR="00D408ED" w:rsidRPr="00E51C9D">
          <w:rPr>
            <w:rStyle w:val="a4"/>
            <w:rFonts w:ascii="Times New Roman" w:hAnsi="Times New Roman" w:cs="Times New Roman"/>
            <w:noProof/>
            <w:color w:val="auto"/>
          </w:rPr>
          <w:t>Статья 12. Право ограниченного пользования чужим земельным участком (сервитут)</w:t>
        </w:r>
        <w:r w:rsidR="00D408ED" w:rsidRPr="00E51C9D">
          <w:rPr>
            <w:noProof/>
            <w:webHidden/>
          </w:rPr>
          <w:tab/>
        </w:r>
        <w:r w:rsidRPr="00E51C9D">
          <w:rPr>
            <w:noProof/>
            <w:webHidden/>
          </w:rPr>
          <w:fldChar w:fldCharType="begin"/>
        </w:r>
        <w:r w:rsidR="00D408ED" w:rsidRPr="00E51C9D">
          <w:rPr>
            <w:noProof/>
            <w:webHidden/>
          </w:rPr>
          <w:instrText xml:space="preserve"> PAGEREF _Toc7446367 \h </w:instrText>
        </w:r>
        <w:r w:rsidRPr="00E51C9D">
          <w:rPr>
            <w:noProof/>
            <w:webHidden/>
          </w:rPr>
        </w:r>
        <w:r w:rsidRPr="00E51C9D">
          <w:rPr>
            <w:noProof/>
            <w:webHidden/>
          </w:rPr>
          <w:fldChar w:fldCharType="separate"/>
        </w:r>
        <w:r w:rsidR="00DA3D50" w:rsidRPr="00E51C9D">
          <w:rPr>
            <w:noProof/>
            <w:webHidden/>
          </w:rPr>
          <w:t>29</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68" w:history="1">
        <w:r w:rsidR="00D408ED" w:rsidRPr="00E51C9D">
          <w:rPr>
            <w:rStyle w:val="a4"/>
            <w:rFonts w:ascii="Times New Roman" w:hAnsi="Times New Roman" w:cs="Times New Roman"/>
            <w:noProof/>
            <w:color w:val="auto"/>
          </w:rPr>
          <w:t>Статья 13. Ограничение прав на землю</w:t>
        </w:r>
        <w:r w:rsidR="00D408ED" w:rsidRPr="00E51C9D">
          <w:rPr>
            <w:noProof/>
            <w:webHidden/>
          </w:rPr>
          <w:tab/>
        </w:r>
        <w:r w:rsidRPr="00E51C9D">
          <w:rPr>
            <w:noProof/>
            <w:webHidden/>
          </w:rPr>
          <w:fldChar w:fldCharType="begin"/>
        </w:r>
        <w:r w:rsidR="00D408ED" w:rsidRPr="00E51C9D">
          <w:rPr>
            <w:noProof/>
            <w:webHidden/>
          </w:rPr>
          <w:instrText xml:space="preserve"> PAGEREF _Toc7446368 \h </w:instrText>
        </w:r>
        <w:r w:rsidRPr="00E51C9D">
          <w:rPr>
            <w:noProof/>
            <w:webHidden/>
          </w:rPr>
        </w:r>
        <w:r w:rsidRPr="00E51C9D">
          <w:rPr>
            <w:noProof/>
            <w:webHidden/>
          </w:rPr>
          <w:fldChar w:fldCharType="separate"/>
        </w:r>
        <w:r w:rsidR="00DA3D50" w:rsidRPr="00E51C9D">
          <w:rPr>
            <w:noProof/>
            <w:webHidden/>
          </w:rPr>
          <w:t>31</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69" w:history="1">
        <w:r w:rsidR="00D408ED" w:rsidRPr="00E51C9D">
          <w:rPr>
            <w:rStyle w:val="a4"/>
            <w:rFonts w:ascii="Times New Roman" w:hAnsi="Times New Roman" w:cs="Times New Roman"/>
            <w:noProof/>
            <w:color w:val="auto"/>
          </w:rPr>
          <w:t>Статья 13.1. Резервирование и изъятие земельных участков для муниципальных нужд</w:t>
        </w:r>
        <w:r w:rsidR="00D408ED" w:rsidRPr="00E51C9D">
          <w:rPr>
            <w:noProof/>
            <w:webHidden/>
          </w:rPr>
          <w:tab/>
        </w:r>
        <w:r w:rsidRPr="00E51C9D">
          <w:rPr>
            <w:noProof/>
            <w:webHidden/>
          </w:rPr>
          <w:fldChar w:fldCharType="begin"/>
        </w:r>
        <w:r w:rsidR="00D408ED" w:rsidRPr="00E51C9D">
          <w:rPr>
            <w:noProof/>
            <w:webHidden/>
          </w:rPr>
          <w:instrText xml:space="preserve"> PAGEREF _Toc7446369 \h </w:instrText>
        </w:r>
        <w:r w:rsidRPr="00E51C9D">
          <w:rPr>
            <w:noProof/>
            <w:webHidden/>
          </w:rPr>
        </w:r>
        <w:r w:rsidRPr="00E51C9D">
          <w:rPr>
            <w:noProof/>
            <w:webHidden/>
          </w:rPr>
          <w:fldChar w:fldCharType="separate"/>
        </w:r>
        <w:r w:rsidR="00DA3D50" w:rsidRPr="00E51C9D">
          <w:rPr>
            <w:noProof/>
            <w:webHidden/>
          </w:rPr>
          <w:t>31</w:t>
        </w:r>
        <w:r w:rsidRPr="00E51C9D">
          <w:rPr>
            <w:noProof/>
            <w:webHidden/>
          </w:rPr>
          <w:fldChar w:fldCharType="end"/>
        </w:r>
      </w:hyperlink>
    </w:p>
    <w:p w:rsidR="00D408ED" w:rsidRPr="00E51C9D" w:rsidRDefault="00D27647" w:rsidP="00D408ED">
      <w:pPr>
        <w:pStyle w:val="11"/>
        <w:rPr>
          <w:rFonts w:asciiTheme="minorHAnsi" w:eastAsiaTheme="minorEastAsia" w:hAnsiTheme="minorHAnsi" w:cstheme="minorBidi"/>
          <w:b/>
          <w:sz w:val="22"/>
          <w:szCs w:val="22"/>
          <w:lang w:val="ru-RU" w:eastAsia="ru-RU" w:bidi="ar-SA"/>
        </w:rPr>
      </w:pPr>
      <w:hyperlink w:anchor="_Toc7446370" w:history="1">
        <w:r w:rsidR="00D408ED" w:rsidRPr="00E51C9D">
          <w:rPr>
            <w:rStyle w:val="a4"/>
            <w:color w:val="auto"/>
          </w:rPr>
          <w:t>ГЛАВА 2. ИЗМЕНЕНИЕ ВИДОВ РАЗРЕШЁННОГО ИСПОЛЬЗОВАНИЯ ЗЕМЕЛЬНЫХ УЧАСТКОВ И ОБЪЕКТОВ КАПИТАЛЬНОГО СТРОИТЕЛЬСТВА ФИЗИЧЕСКИМИ И ЮРИДИЧЕСКИМИ ЛИЦАМИ</w:t>
        </w:r>
        <w:r w:rsidR="00D408ED" w:rsidRPr="00E51C9D">
          <w:rPr>
            <w:webHidden/>
          </w:rPr>
          <w:tab/>
        </w:r>
        <w:r w:rsidRPr="00E51C9D">
          <w:rPr>
            <w:webHidden/>
          </w:rPr>
          <w:fldChar w:fldCharType="begin"/>
        </w:r>
        <w:r w:rsidR="00D408ED" w:rsidRPr="00E51C9D">
          <w:rPr>
            <w:webHidden/>
          </w:rPr>
          <w:instrText xml:space="preserve"> PAGEREF _Toc7446370 \h </w:instrText>
        </w:r>
        <w:r w:rsidRPr="00E51C9D">
          <w:rPr>
            <w:webHidden/>
          </w:rPr>
        </w:r>
        <w:r w:rsidRPr="00E51C9D">
          <w:rPr>
            <w:webHidden/>
          </w:rPr>
          <w:fldChar w:fldCharType="separate"/>
        </w:r>
        <w:r w:rsidR="00DA3D50" w:rsidRPr="00E51C9D">
          <w:rPr>
            <w:webHidden/>
          </w:rPr>
          <w:t>32</w:t>
        </w:r>
        <w:r w:rsidRPr="00E51C9D">
          <w:rPr>
            <w:webHidden/>
          </w:rPr>
          <w:fldChar w:fldCharType="end"/>
        </w:r>
      </w:hyperlink>
    </w:p>
    <w:p w:rsidR="00D408ED" w:rsidRPr="00E51C9D" w:rsidRDefault="00D27647">
      <w:pPr>
        <w:pStyle w:val="22"/>
        <w:rPr>
          <w:rFonts w:eastAsiaTheme="minorEastAsia"/>
          <w:noProof/>
          <w:lang w:eastAsia="ru-RU"/>
        </w:rPr>
      </w:pPr>
      <w:hyperlink w:anchor="_Toc7446371" w:history="1">
        <w:r w:rsidR="00D408ED" w:rsidRPr="00E51C9D">
          <w:rPr>
            <w:rStyle w:val="a4"/>
            <w:rFonts w:ascii="Times New Roman" w:hAnsi="Times New Roman" w:cs="Times New Roman"/>
            <w:noProof/>
            <w:color w:val="auto"/>
          </w:rPr>
          <w:t>Статья 14. Градостроительный регламент</w:t>
        </w:r>
        <w:r w:rsidR="00D408ED" w:rsidRPr="00E51C9D">
          <w:rPr>
            <w:noProof/>
            <w:webHidden/>
          </w:rPr>
          <w:tab/>
        </w:r>
        <w:r w:rsidRPr="00E51C9D">
          <w:rPr>
            <w:noProof/>
            <w:webHidden/>
          </w:rPr>
          <w:fldChar w:fldCharType="begin"/>
        </w:r>
        <w:r w:rsidR="00D408ED" w:rsidRPr="00E51C9D">
          <w:rPr>
            <w:noProof/>
            <w:webHidden/>
          </w:rPr>
          <w:instrText xml:space="preserve"> PAGEREF _Toc7446371 \h </w:instrText>
        </w:r>
        <w:r w:rsidRPr="00E51C9D">
          <w:rPr>
            <w:noProof/>
            <w:webHidden/>
          </w:rPr>
        </w:r>
        <w:r w:rsidRPr="00E51C9D">
          <w:rPr>
            <w:noProof/>
            <w:webHidden/>
          </w:rPr>
          <w:fldChar w:fldCharType="separate"/>
        </w:r>
        <w:r w:rsidR="00DA3D50" w:rsidRPr="00E51C9D">
          <w:rPr>
            <w:noProof/>
            <w:webHidden/>
          </w:rPr>
          <w:t>32</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72" w:history="1">
        <w:r w:rsidR="00D408ED" w:rsidRPr="00E51C9D">
          <w:rPr>
            <w:rStyle w:val="a4"/>
            <w:rFonts w:ascii="Times New Roman" w:hAnsi="Times New Roman" w:cs="Times New Roman"/>
            <w:noProof/>
            <w:color w:val="auto"/>
          </w:rPr>
          <w:t>Статья 15. Виды разрешенного использования земельных участков и объектов капитального строительства</w:t>
        </w:r>
        <w:r w:rsidR="00D408ED" w:rsidRPr="00E51C9D">
          <w:rPr>
            <w:noProof/>
            <w:webHidden/>
          </w:rPr>
          <w:tab/>
        </w:r>
        <w:r w:rsidRPr="00E51C9D">
          <w:rPr>
            <w:noProof/>
            <w:webHidden/>
          </w:rPr>
          <w:fldChar w:fldCharType="begin"/>
        </w:r>
        <w:r w:rsidR="00D408ED" w:rsidRPr="00E51C9D">
          <w:rPr>
            <w:noProof/>
            <w:webHidden/>
          </w:rPr>
          <w:instrText xml:space="preserve"> PAGEREF _Toc7446372 \h </w:instrText>
        </w:r>
        <w:r w:rsidRPr="00E51C9D">
          <w:rPr>
            <w:noProof/>
            <w:webHidden/>
          </w:rPr>
        </w:r>
        <w:r w:rsidRPr="00E51C9D">
          <w:rPr>
            <w:noProof/>
            <w:webHidden/>
          </w:rPr>
          <w:fldChar w:fldCharType="separate"/>
        </w:r>
        <w:r w:rsidR="00DA3D50" w:rsidRPr="00E51C9D">
          <w:rPr>
            <w:noProof/>
            <w:webHidden/>
          </w:rPr>
          <w:t>33</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73" w:history="1">
        <w:r w:rsidR="00D408ED" w:rsidRPr="00E51C9D">
          <w:rPr>
            <w:rStyle w:val="a4"/>
            <w:rFonts w:ascii="Times New Roman" w:hAnsi="Times New Roman" w:cs="Times New Roman"/>
            <w:noProof/>
            <w:color w:val="auto"/>
          </w:rPr>
          <w:t>Статья 15.1. Порядок изменения видов разрешенного использования земельных участков и объектов капитального строительства</w:t>
        </w:r>
        <w:r w:rsidR="00D408ED" w:rsidRPr="00E51C9D">
          <w:rPr>
            <w:noProof/>
            <w:webHidden/>
          </w:rPr>
          <w:tab/>
        </w:r>
        <w:r w:rsidRPr="00E51C9D">
          <w:rPr>
            <w:noProof/>
            <w:webHidden/>
          </w:rPr>
          <w:fldChar w:fldCharType="begin"/>
        </w:r>
        <w:r w:rsidR="00D408ED" w:rsidRPr="00E51C9D">
          <w:rPr>
            <w:noProof/>
            <w:webHidden/>
          </w:rPr>
          <w:instrText xml:space="preserve"> PAGEREF _Toc7446373 \h </w:instrText>
        </w:r>
        <w:r w:rsidRPr="00E51C9D">
          <w:rPr>
            <w:noProof/>
            <w:webHidden/>
          </w:rPr>
        </w:r>
        <w:r w:rsidRPr="00E51C9D">
          <w:rPr>
            <w:noProof/>
            <w:webHidden/>
          </w:rPr>
          <w:fldChar w:fldCharType="separate"/>
        </w:r>
        <w:r w:rsidR="00DA3D50" w:rsidRPr="00E51C9D">
          <w:rPr>
            <w:noProof/>
            <w:webHidden/>
          </w:rPr>
          <w:t>34</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74" w:history="1">
        <w:r w:rsidR="00D408ED" w:rsidRPr="00E51C9D">
          <w:rPr>
            <w:rStyle w:val="a4"/>
            <w:rFonts w:ascii="Times New Roman" w:hAnsi="Times New Roman" w:cs="Times New Roman"/>
            <w:noProof/>
            <w:color w:val="auto"/>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D408ED" w:rsidRPr="00E51C9D">
          <w:rPr>
            <w:noProof/>
            <w:webHidden/>
          </w:rPr>
          <w:tab/>
        </w:r>
        <w:r w:rsidRPr="00E51C9D">
          <w:rPr>
            <w:noProof/>
            <w:webHidden/>
          </w:rPr>
          <w:fldChar w:fldCharType="begin"/>
        </w:r>
        <w:r w:rsidR="00D408ED" w:rsidRPr="00E51C9D">
          <w:rPr>
            <w:noProof/>
            <w:webHidden/>
          </w:rPr>
          <w:instrText xml:space="preserve"> PAGEREF _Toc7446374 \h </w:instrText>
        </w:r>
        <w:r w:rsidRPr="00E51C9D">
          <w:rPr>
            <w:noProof/>
            <w:webHidden/>
          </w:rPr>
        </w:r>
        <w:r w:rsidRPr="00E51C9D">
          <w:rPr>
            <w:noProof/>
            <w:webHidden/>
          </w:rPr>
          <w:fldChar w:fldCharType="separate"/>
        </w:r>
        <w:r w:rsidR="00DA3D50" w:rsidRPr="00E51C9D">
          <w:rPr>
            <w:noProof/>
            <w:webHidden/>
          </w:rPr>
          <w:t>35</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75" w:history="1">
        <w:r w:rsidR="00D408ED" w:rsidRPr="00E51C9D">
          <w:rPr>
            <w:rStyle w:val="a4"/>
            <w:rFonts w:ascii="Times New Roman" w:hAnsi="Times New Roman" w:cs="Times New Roman"/>
            <w:noProof/>
            <w:color w:val="auto"/>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r w:rsidR="00D408ED" w:rsidRPr="00E51C9D">
          <w:rPr>
            <w:noProof/>
            <w:webHidden/>
          </w:rPr>
          <w:tab/>
        </w:r>
        <w:r w:rsidRPr="00E51C9D">
          <w:rPr>
            <w:noProof/>
            <w:webHidden/>
          </w:rPr>
          <w:fldChar w:fldCharType="begin"/>
        </w:r>
        <w:r w:rsidR="00D408ED" w:rsidRPr="00E51C9D">
          <w:rPr>
            <w:noProof/>
            <w:webHidden/>
          </w:rPr>
          <w:instrText xml:space="preserve"> PAGEREF _Toc7446375 \h </w:instrText>
        </w:r>
        <w:r w:rsidRPr="00E51C9D">
          <w:rPr>
            <w:noProof/>
            <w:webHidden/>
          </w:rPr>
        </w:r>
        <w:r w:rsidRPr="00E51C9D">
          <w:rPr>
            <w:noProof/>
            <w:webHidden/>
          </w:rPr>
          <w:fldChar w:fldCharType="separate"/>
        </w:r>
        <w:r w:rsidR="00DA3D50" w:rsidRPr="00E51C9D">
          <w:rPr>
            <w:noProof/>
            <w:webHidden/>
          </w:rPr>
          <w:t>36</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76" w:history="1">
        <w:r w:rsidR="00D408ED" w:rsidRPr="00E51C9D">
          <w:rPr>
            <w:rStyle w:val="a4"/>
            <w:rFonts w:ascii="Times New Roman" w:hAnsi="Times New Roman" w:cs="Times New Roman"/>
            <w:noProof/>
            <w:color w:val="auto"/>
          </w:rPr>
          <w:t>Статья 18. Отклонение от предельных параметров разрешенного строительства, реконструкции объектов капитального строительства</w:t>
        </w:r>
        <w:r w:rsidR="00D408ED" w:rsidRPr="00E51C9D">
          <w:rPr>
            <w:noProof/>
            <w:webHidden/>
          </w:rPr>
          <w:tab/>
        </w:r>
        <w:r w:rsidRPr="00E51C9D">
          <w:rPr>
            <w:noProof/>
            <w:webHidden/>
          </w:rPr>
          <w:fldChar w:fldCharType="begin"/>
        </w:r>
        <w:r w:rsidR="00D408ED" w:rsidRPr="00E51C9D">
          <w:rPr>
            <w:noProof/>
            <w:webHidden/>
          </w:rPr>
          <w:instrText xml:space="preserve"> PAGEREF _Toc7446376 \h </w:instrText>
        </w:r>
        <w:r w:rsidRPr="00E51C9D">
          <w:rPr>
            <w:noProof/>
            <w:webHidden/>
          </w:rPr>
        </w:r>
        <w:r w:rsidRPr="00E51C9D">
          <w:rPr>
            <w:noProof/>
            <w:webHidden/>
          </w:rPr>
          <w:fldChar w:fldCharType="separate"/>
        </w:r>
        <w:r w:rsidR="00DA3D50" w:rsidRPr="00E51C9D">
          <w:rPr>
            <w:noProof/>
            <w:webHidden/>
          </w:rPr>
          <w:t>37</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77" w:history="1">
        <w:r w:rsidR="00D408ED" w:rsidRPr="00E51C9D">
          <w:rPr>
            <w:rStyle w:val="a4"/>
            <w:rFonts w:ascii="Times New Roman" w:hAnsi="Times New Roman" w:cs="Times New Roman"/>
            <w:noProof/>
            <w:color w:val="auto"/>
          </w:rPr>
          <w:t>Статья 18.1. Использование объектов недвижимости, не соответствующих установленному градостроительному регламенту</w:t>
        </w:r>
        <w:r w:rsidR="00D408ED" w:rsidRPr="00E51C9D">
          <w:rPr>
            <w:noProof/>
            <w:webHidden/>
          </w:rPr>
          <w:tab/>
        </w:r>
        <w:r w:rsidRPr="00E51C9D">
          <w:rPr>
            <w:noProof/>
            <w:webHidden/>
          </w:rPr>
          <w:fldChar w:fldCharType="begin"/>
        </w:r>
        <w:r w:rsidR="00D408ED" w:rsidRPr="00E51C9D">
          <w:rPr>
            <w:noProof/>
            <w:webHidden/>
          </w:rPr>
          <w:instrText xml:space="preserve"> PAGEREF _Toc7446377 \h </w:instrText>
        </w:r>
        <w:r w:rsidRPr="00E51C9D">
          <w:rPr>
            <w:noProof/>
            <w:webHidden/>
          </w:rPr>
        </w:r>
        <w:r w:rsidRPr="00E51C9D">
          <w:rPr>
            <w:noProof/>
            <w:webHidden/>
          </w:rPr>
          <w:fldChar w:fldCharType="separate"/>
        </w:r>
        <w:r w:rsidR="00DA3D50" w:rsidRPr="00E51C9D">
          <w:rPr>
            <w:noProof/>
            <w:webHidden/>
          </w:rPr>
          <w:t>38</w:t>
        </w:r>
        <w:r w:rsidRPr="00E51C9D">
          <w:rPr>
            <w:noProof/>
            <w:webHidden/>
          </w:rPr>
          <w:fldChar w:fldCharType="end"/>
        </w:r>
      </w:hyperlink>
    </w:p>
    <w:p w:rsidR="00D408ED" w:rsidRPr="00E51C9D" w:rsidRDefault="00D27647" w:rsidP="00D408ED">
      <w:pPr>
        <w:pStyle w:val="11"/>
        <w:rPr>
          <w:rFonts w:asciiTheme="minorHAnsi" w:eastAsiaTheme="minorEastAsia" w:hAnsiTheme="minorHAnsi" w:cstheme="minorBidi"/>
          <w:b/>
          <w:sz w:val="22"/>
          <w:szCs w:val="22"/>
          <w:lang w:val="ru-RU" w:eastAsia="ru-RU" w:bidi="ar-SA"/>
        </w:rPr>
      </w:pPr>
      <w:hyperlink w:anchor="_Toc7446378" w:history="1">
        <w:r w:rsidR="00D408ED" w:rsidRPr="00E51C9D">
          <w:rPr>
            <w:rStyle w:val="a4"/>
            <w:color w:val="auto"/>
          </w:rPr>
          <w:t>ГЛАВА 3. ПОДГОТОВКА ДОКУМЕНТАЦИИ  ПО ПЛАНИРОВКЕ ТЕРРИТОРИИ</w:t>
        </w:r>
        <w:r w:rsidR="00D408ED" w:rsidRPr="00E51C9D">
          <w:rPr>
            <w:webHidden/>
          </w:rPr>
          <w:tab/>
        </w:r>
        <w:r w:rsidRPr="00E51C9D">
          <w:rPr>
            <w:webHidden/>
          </w:rPr>
          <w:fldChar w:fldCharType="begin"/>
        </w:r>
        <w:r w:rsidR="00D408ED" w:rsidRPr="00E51C9D">
          <w:rPr>
            <w:webHidden/>
          </w:rPr>
          <w:instrText xml:space="preserve"> PAGEREF _Toc7446378 \h </w:instrText>
        </w:r>
        <w:r w:rsidRPr="00E51C9D">
          <w:rPr>
            <w:webHidden/>
          </w:rPr>
        </w:r>
        <w:r w:rsidRPr="00E51C9D">
          <w:rPr>
            <w:webHidden/>
          </w:rPr>
          <w:fldChar w:fldCharType="separate"/>
        </w:r>
        <w:r w:rsidR="00DA3D50" w:rsidRPr="00E51C9D">
          <w:rPr>
            <w:webHidden/>
          </w:rPr>
          <w:t>40</w:t>
        </w:r>
        <w:r w:rsidRPr="00E51C9D">
          <w:rPr>
            <w:webHidden/>
          </w:rPr>
          <w:fldChar w:fldCharType="end"/>
        </w:r>
      </w:hyperlink>
    </w:p>
    <w:p w:rsidR="00D408ED" w:rsidRPr="00E51C9D" w:rsidRDefault="00D27647">
      <w:pPr>
        <w:pStyle w:val="22"/>
        <w:rPr>
          <w:rFonts w:eastAsiaTheme="minorEastAsia"/>
          <w:noProof/>
          <w:lang w:eastAsia="ru-RU"/>
        </w:rPr>
      </w:pPr>
      <w:hyperlink w:anchor="_Toc7446379" w:history="1">
        <w:r w:rsidR="00D408ED" w:rsidRPr="00E51C9D">
          <w:rPr>
            <w:rStyle w:val="a4"/>
            <w:rFonts w:ascii="Times New Roman" w:hAnsi="Times New Roman" w:cs="Times New Roman"/>
            <w:noProof/>
            <w:color w:val="auto"/>
          </w:rPr>
          <w:t>Статья 19. Общие положения о планировке территории</w:t>
        </w:r>
        <w:r w:rsidR="00D408ED" w:rsidRPr="00E51C9D">
          <w:rPr>
            <w:noProof/>
            <w:webHidden/>
          </w:rPr>
          <w:tab/>
        </w:r>
        <w:r w:rsidRPr="00E51C9D">
          <w:rPr>
            <w:noProof/>
            <w:webHidden/>
          </w:rPr>
          <w:fldChar w:fldCharType="begin"/>
        </w:r>
        <w:r w:rsidR="00D408ED" w:rsidRPr="00E51C9D">
          <w:rPr>
            <w:noProof/>
            <w:webHidden/>
          </w:rPr>
          <w:instrText xml:space="preserve"> PAGEREF _Toc7446379 \h </w:instrText>
        </w:r>
        <w:r w:rsidRPr="00E51C9D">
          <w:rPr>
            <w:noProof/>
            <w:webHidden/>
          </w:rPr>
        </w:r>
        <w:r w:rsidRPr="00E51C9D">
          <w:rPr>
            <w:noProof/>
            <w:webHidden/>
          </w:rPr>
          <w:fldChar w:fldCharType="separate"/>
        </w:r>
        <w:r w:rsidR="00DA3D50" w:rsidRPr="00E51C9D">
          <w:rPr>
            <w:noProof/>
            <w:webHidden/>
          </w:rPr>
          <w:t>40</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80" w:history="1">
        <w:r w:rsidR="00D408ED" w:rsidRPr="00E51C9D">
          <w:rPr>
            <w:rStyle w:val="a4"/>
            <w:rFonts w:ascii="Times New Roman" w:hAnsi="Times New Roman" w:cs="Times New Roman"/>
            <w:noProof/>
            <w:color w:val="auto"/>
          </w:rPr>
          <w:t>Статья 20. Инженерные изыскания для подготовки документации по планировке территории</w:t>
        </w:r>
        <w:r w:rsidR="00D408ED" w:rsidRPr="00E51C9D">
          <w:rPr>
            <w:noProof/>
            <w:webHidden/>
          </w:rPr>
          <w:tab/>
        </w:r>
        <w:r w:rsidRPr="00E51C9D">
          <w:rPr>
            <w:noProof/>
            <w:webHidden/>
          </w:rPr>
          <w:fldChar w:fldCharType="begin"/>
        </w:r>
        <w:r w:rsidR="00D408ED" w:rsidRPr="00E51C9D">
          <w:rPr>
            <w:noProof/>
            <w:webHidden/>
          </w:rPr>
          <w:instrText xml:space="preserve"> PAGEREF _Toc7446380 \h </w:instrText>
        </w:r>
        <w:r w:rsidRPr="00E51C9D">
          <w:rPr>
            <w:noProof/>
            <w:webHidden/>
          </w:rPr>
        </w:r>
        <w:r w:rsidRPr="00E51C9D">
          <w:rPr>
            <w:noProof/>
            <w:webHidden/>
          </w:rPr>
          <w:fldChar w:fldCharType="separate"/>
        </w:r>
        <w:r w:rsidR="00DA3D50" w:rsidRPr="00E51C9D">
          <w:rPr>
            <w:noProof/>
            <w:webHidden/>
          </w:rPr>
          <w:t>41</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81" w:history="1">
        <w:r w:rsidR="00D408ED" w:rsidRPr="00E51C9D">
          <w:rPr>
            <w:rStyle w:val="a4"/>
            <w:rFonts w:ascii="Times New Roman" w:hAnsi="Times New Roman" w:cs="Times New Roman"/>
            <w:noProof/>
            <w:color w:val="auto"/>
          </w:rPr>
          <w:t>Статья 21. Проекты планировки территории</w:t>
        </w:r>
        <w:r w:rsidR="00D408ED" w:rsidRPr="00E51C9D">
          <w:rPr>
            <w:noProof/>
            <w:webHidden/>
          </w:rPr>
          <w:tab/>
        </w:r>
        <w:r w:rsidRPr="00E51C9D">
          <w:rPr>
            <w:noProof/>
            <w:webHidden/>
          </w:rPr>
          <w:fldChar w:fldCharType="begin"/>
        </w:r>
        <w:r w:rsidR="00D408ED" w:rsidRPr="00E51C9D">
          <w:rPr>
            <w:noProof/>
            <w:webHidden/>
          </w:rPr>
          <w:instrText xml:space="preserve"> PAGEREF _Toc7446381 \h </w:instrText>
        </w:r>
        <w:r w:rsidRPr="00E51C9D">
          <w:rPr>
            <w:noProof/>
            <w:webHidden/>
          </w:rPr>
        </w:r>
        <w:r w:rsidRPr="00E51C9D">
          <w:rPr>
            <w:noProof/>
            <w:webHidden/>
          </w:rPr>
          <w:fldChar w:fldCharType="separate"/>
        </w:r>
        <w:r w:rsidR="00DA3D50" w:rsidRPr="00E51C9D">
          <w:rPr>
            <w:noProof/>
            <w:webHidden/>
          </w:rPr>
          <w:t>42</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82" w:history="1">
        <w:r w:rsidR="00D408ED" w:rsidRPr="00E51C9D">
          <w:rPr>
            <w:rStyle w:val="a4"/>
            <w:rFonts w:ascii="Times New Roman" w:hAnsi="Times New Roman" w:cs="Times New Roman"/>
            <w:noProof/>
            <w:color w:val="auto"/>
          </w:rPr>
          <w:t>Статья 22. Проекты межевания территории</w:t>
        </w:r>
        <w:r w:rsidR="00D408ED" w:rsidRPr="00E51C9D">
          <w:rPr>
            <w:noProof/>
            <w:webHidden/>
          </w:rPr>
          <w:tab/>
        </w:r>
        <w:r w:rsidRPr="00E51C9D">
          <w:rPr>
            <w:noProof/>
            <w:webHidden/>
          </w:rPr>
          <w:fldChar w:fldCharType="begin"/>
        </w:r>
        <w:r w:rsidR="00D408ED" w:rsidRPr="00E51C9D">
          <w:rPr>
            <w:noProof/>
            <w:webHidden/>
          </w:rPr>
          <w:instrText xml:space="preserve"> PAGEREF _Toc7446382 \h </w:instrText>
        </w:r>
        <w:r w:rsidRPr="00E51C9D">
          <w:rPr>
            <w:noProof/>
            <w:webHidden/>
          </w:rPr>
        </w:r>
        <w:r w:rsidRPr="00E51C9D">
          <w:rPr>
            <w:noProof/>
            <w:webHidden/>
          </w:rPr>
          <w:fldChar w:fldCharType="separate"/>
        </w:r>
        <w:r w:rsidR="00DA3D50" w:rsidRPr="00E51C9D">
          <w:rPr>
            <w:noProof/>
            <w:webHidden/>
          </w:rPr>
          <w:t>43</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83" w:history="1">
        <w:r w:rsidR="00D408ED" w:rsidRPr="00E51C9D">
          <w:rPr>
            <w:rStyle w:val="a4"/>
            <w:rFonts w:ascii="Times New Roman" w:hAnsi="Times New Roman" w:cs="Times New Roman"/>
            <w:noProof/>
            <w:color w:val="auto"/>
          </w:rPr>
          <w:t>Статья 23. Градостроительные планы земельных участков</w:t>
        </w:r>
        <w:r w:rsidR="00D408ED" w:rsidRPr="00E51C9D">
          <w:rPr>
            <w:noProof/>
            <w:webHidden/>
          </w:rPr>
          <w:tab/>
        </w:r>
        <w:r w:rsidRPr="00E51C9D">
          <w:rPr>
            <w:noProof/>
            <w:webHidden/>
          </w:rPr>
          <w:fldChar w:fldCharType="begin"/>
        </w:r>
        <w:r w:rsidR="00D408ED" w:rsidRPr="00E51C9D">
          <w:rPr>
            <w:noProof/>
            <w:webHidden/>
          </w:rPr>
          <w:instrText xml:space="preserve"> PAGEREF _Toc7446383 \h </w:instrText>
        </w:r>
        <w:r w:rsidRPr="00E51C9D">
          <w:rPr>
            <w:noProof/>
            <w:webHidden/>
          </w:rPr>
        </w:r>
        <w:r w:rsidRPr="00E51C9D">
          <w:rPr>
            <w:noProof/>
            <w:webHidden/>
          </w:rPr>
          <w:fldChar w:fldCharType="separate"/>
        </w:r>
        <w:r w:rsidR="00DA3D50" w:rsidRPr="00E51C9D">
          <w:rPr>
            <w:noProof/>
            <w:webHidden/>
          </w:rPr>
          <w:t>45</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84" w:history="1">
        <w:r w:rsidR="00D408ED" w:rsidRPr="00E51C9D">
          <w:rPr>
            <w:rStyle w:val="a4"/>
            <w:rFonts w:ascii="Times New Roman" w:hAnsi="Times New Roman" w:cs="Times New Roman"/>
            <w:noProof/>
            <w:color w:val="auto"/>
          </w:rPr>
          <w:t>Статья 24. Согласование архитектурно-градостроительного облика</w:t>
        </w:r>
        <w:r w:rsidR="00D408ED" w:rsidRPr="00E51C9D">
          <w:rPr>
            <w:noProof/>
            <w:webHidden/>
          </w:rPr>
          <w:tab/>
        </w:r>
        <w:r w:rsidRPr="00E51C9D">
          <w:rPr>
            <w:noProof/>
            <w:webHidden/>
          </w:rPr>
          <w:fldChar w:fldCharType="begin"/>
        </w:r>
        <w:r w:rsidR="00D408ED" w:rsidRPr="00E51C9D">
          <w:rPr>
            <w:noProof/>
            <w:webHidden/>
          </w:rPr>
          <w:instrText xml:space="preserve"> PAGEREF _Toc7446384 \h </w:instrText>
        </w:r>
        <w:r w:rsidRPr="00E51C9D">
          <w:rPr>
            <w:noProof/>
            <w:webHidden/>
          </w:rPr>
        </w:r>
        <w:r w:rsidRPr="00E51C9D">
          <w:rPr>
            <w:noProof/>
            <w:webHidden/>
          </w:rPr>
          <w:fldChar w:fldCharType="separate"/>
        </w:r>
        <w:r w:rsidR="00DA3D50" w:rsidRPr="00E51C9D">
          <w:rPr>
            <w:noProof/>
            <w:webHidden/>
          </w:rPr>
          <w:t>47</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85" w:history="1">
        <w:r w:rsidR="00D408ED" w:rsidRPr="00E51C9D">
          <w:rPr>
            <w:rStyle w:val="a4"/>
            <w:rFonts w:ascii="Times New Roman" w:hAnsi="Times New Roman" w:cs="Times New Roman"/>
            <w:noProof/>
            <w:color w:val="auto"/>
          </w:rPr>
          <w:t>Статья 25. Особенности подготовки документации по планировке территории, разрабатываемой на основании решения органа местного самоуправления</w:t>
        </w:r>
        <w:r w:rsidR="00D408ED" w:rsidRPr="00E51C9D">
          <w:rPr>
            <w:noProof/>
            <w:webHidden/>
          </w:rPr>
          <w:tab/>
        </w:r>
        <w:r w:rsidRPr="00E51C9D">
          <w:rPr>
            <w:noProof/>
            <w:webHidden/>
          </w:rPr>
          <w:fldChar w:fldCharType="begin"/>
        </w:r>
        <w:r w:rsidR="00D408ED" w:rsidRPr="00E51C9D">
          <w:rPr>
            <w:noProof/>
            <w:webHidden/>
          </w:rPr>
          <w:instrText xml:space="preserve"> PAGEREF _Toc7446385 \h </w:instrText>
        </w:r>
        <w:r w:rsidRPr="00E51C9D">
          <w:rPr>
            <w:noProof/>
            <w:webHidden/>
          </w:rPr>
        </w:r>
        <w:r w:rsidRPr="00E51C9D">
          <w:rPr>
            <w:noProof/>
            <w:webHidden/>
          </w:rPr>
          <w:fldChar w:fldCharType="separate"/>
        </w:r>
        <w:r w:rsidR="00DA3D50" w:rsidRPr="00E51C9D">
          <w:rPr>
            <w:noProof/>
            <w:webHidden/>
          </w:rPr>
          <w:t>48</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86" w:history="1">
        <w:r w:rsidR="00D408ED" w:rsidRPr="00E51C9D">
          <w:rPr>
            <w:rStyle w:val="a4"/>
            <w:rFonts w:ascii="Times New Roman" w:hAnsi="Times New Roman" w:cs="Times New Roman"/>
            <w:noProof/>
            <w:color w:val="auto"/>
          </w:rPr>
          <w:t>Статья 26. Особенности подготовки документации по планировке территории применительно к территории муниципального образования</w:t>
        </w:r>
        <w:r w:rsidR="00D408ED" w:rsidRPr="00E51C9D">
          <w:rPr>
            <w:noProof/>
            <w:webHidden/>
          </w:rPr>
          <w:tab/>
        </w:r>
        <w:r w:rsidRPr="00E51C9D">
          <w:rPr>
            <w:noProof/>
            <w:webHidden/>
          </w:rPr>
          <w:fldChar w:fldCharType="begin"/>
        </w:r>
        <w:r w:rsidR="00D408ED" w:rsidRPr="00E51C9D">
          <w:rPr>
            <w:noProof/>
            <w:webHidden/>
          </w:rPr>
          <w:instrText xml:space="preserve"> PAGEREF _Toc7446386 \h </w:instrText>
        </w:r>
        <w:r w:rsidRPr="00E51C9D">
          <w:rPr>
            <w:noProof/>
            <w:webHidden/>
          </w:rPr>
        </w:r>
        <w:r w:rsidRPr="00E51C9D">
          <w:rPr>
            <w:noProof/>
            <w:webHidden/>
          </w:rPr>
          <w:fldChar w:fldCharType="separate"/>
        </w:r>
        <w:r w:rsidR="00DA3D50" w:rsidRPr="00E51C9D">
          <w:rPr>
            <w:noProof/>
            <w:webHidden/>
          </w:rPr>
          <w:t>53</w:t>
        </w:r>
        <w:r w:rsidRPr="00E51C9D">
          <w:rPr>
            <w:noProof/>
            <w:webHidden/>
          </w:rPr>
          <w:fldChar w:fldCharType="end"/>
        </w:r>
      </w:hyperlink>
    </w:p>
    <w:p w:rsidR="00D408ED" w:rsidRPr="00E51C9D" w:rsidRDefault="00D27647" w:rsidP="00D408ED">
      <w:pPr>
        <w:pStyle w:val="11"/>
        <w:rPr>
          <w:rFonts w:asciiTheme="minorHAnsi" w:eastAsiaTheme="minorEastAsia" w:hAnsiTheme="minorHAnsi" w:cstheme="minorBidi"/>
          <w:b/>
          <w:sz w:val="22"/>
          <w:szCs w:val="22"/>
          <w:lang w:val="ru-RU" w:eastAsia="ru-RU" w:bidi="ar-SA"/>
        </w:rPr>
      </w:pPr>
      <w:hyperlink w:anchor="_Toc7446387" w:history="1">
        <w:r w:rsidR="00D408ED" w:rsidRPr="00E51C9D">
          <w:rPr>
            <w:rStyle w:val="a4"/>
            <w:color w:val="auto"/>
          </w:rPr>
          <w:t>Глава 4. Проведение общественных обсуждений и публичных слушаний по вопросам землепользования и застройки</w:t>
        </w:r>
        <w:r w:rsidR="00D408ED" w:rsidRPr="00E51C9D">
          <w:rPr>
            <w:webHidden/>
          </w:rPr>
          <w:tab/>
        </w:r>
        <w:r w:rsidRPr="00E51C9D">
          <w:rPr>
            <w:webHidden/>
          </w:rPr>
          <w:fldChar w:fldCharType="begin"/>
        </w:r>
        <w:r w:rsidR="00D408ED" w:rsidRPr="00E51C9D">
          <w:rPr>
            <w:webHidden/>
          </w:rPr>
          <w:instrText xml:space="preserve"> PAGEREF _Toc7446387 \h </w:instrText>
        </w:r>
        <w:r w:rsidRPr="00E51C9D">
          <w:rPr>
            <w:webHidden/>
          </w:rPr>
        </w:r>
        <w:r w:rsidRPr="00E51C9D">
          <w:rPr>
            <w:webHidden/>
          </w:rPr>
          <w:fldChar w:fldCharType="separate"/>
        </w:r>
        <w:r w:rsidR="00DA3D50" w:rsidRPr="00E51C9D">
          <w:rPr>
            <w:webHidden/>
          </w:rPr>
          <w:t>56</w:t>
        </w:r>
        <w:r w:rsidRPr="00E51C9D">
          <w:rPr>
            <w:webHidden/>
          </w:rPr>
          <w:fldChar w:fldCharType="end"/>
        </w:r>
      </w:hyperlink>
    </w:p>
    <w:p w:rsidR="00D408ED" w:rsidRPr="00E51C9D" w:rsidRDefault="00D27647">
      <w:pPr>
        <w:pStyle w:val="22"/>
        <w:rPr>
          <w:rFonts w:eastAsiaTheme="minorEastAsia"/>
          <w:noProof/>
          <w:lang w:eastAsia="ru-RU"/>
        </w:rPr>
      </w:pPr>
      <w:hyperlink w:anchor="_Toc7446388" w:history="1">
        <w:r w:rsidR="00D408ED" w:rsidRPr="00E51C9D">
          <w:rPr>
            <w:rStyle w:val="a4"/>
            <w:rFonts w:ascii="Times New Roman" w:hAnsi="Times New Roman" w:cs="Times New Roman"/>
            <w:noProof/>
            <w:color w:val="auto"/>
          </w:rPr>
          <w:t xml:space="preserve">Статья 27. </w:t>
        </w:r>
        <w:r w:rsidR="00D408ED" w:rsidRPr="00E51C9D">
          <w:rPr>
            <w:rStyle w:val="a4"/>
            <w:rFonts w:ascii="Times New Roman" w:hAnsi="Times New Roman"/>
            <w:noProof/>
            <w:color w:val="auto"/>
          </w:rPr>
          <w:t>Общественные обсуждения и публичные слушания по вопросам землепользования и застройки</w:t>
        </w:r>
        <w:r w:rsidR="00D408ED" w:rsidRPr="00E51C9D">
          <w:rPr>
            <w:noProof/>
            <w:webHidden/>
          </w:rPr>
          <w:tab/>
        </w:r>
        <w:r w:rsidRPr="00E51C9D">
          <w:rPr>
            <w:noProof/>
            <w:webHidden/>
          </w:rPr>
          <w:fldChar w:fldCharType="begin"/>
        </w:r>
        <w:r w:rsidR="00D408ED" w:rsidRPr="00E51C9D">
          <w:rPr>
            <w:noProof/>
            <w:webHidden/>
          </w:rPr>
          <w:instrText xml:space="preserve"> PAGEREF _Toc7446388 \h </w:instrText>
        </w:r>
        <w:r w:rsidRPr="00E51C9D">
          <w:rPr>
            <w:noProof/>
            <w:webHidden/>
          </w:rPr>
        </w:r>
        <w:r w:rsidRPr="00E51C9D">
          <w:rPr>
            <w:noProof/>
            <w:webHidden/>
          </w:rPr>
          <w:fldChar w:fldCharType="separate"/>
        </w:r>
        <w:r w:rsidR="00DA3D50" w:rsidRPr="00E51C9D">
          <w:rPr>
            <w:noProof/>
            <w:webHidden/>
          </w:rPr>
          <w:t>56</w:t>
        </w:r>
        <w:r w:rsidRPr="00E51C9D">
          <w:rPr>
            <w:noProof/>
            <w:webHidden/>
          </w:rPr>
          <w:fldChar w:fldCharType="end"/>
        </w:r>
      </w:hyperlink>
    </w:p>
    <w:p w:rsidR="00D408ED" w:rsidRPr="00E51C9D" w:rsidRDefault="00D27647" w:rsidP="00D408ED">
      <w:pPr>
        <w:pStyle w:val="11"/>
        <w:rPr>
          <w:rFonts w:asciiTheme="minorHAnsi" w:eastAsiaTheme="minorEastAsia" w:hAnsiTheme="minorHAnsi" w:cstheme="minorBidi"/>
          <w:b/>
          <w:sz w:val="22"/>
          <w:szCs w:val="22"/>
          <w:lang w:val="ru-RU" w:eastAsia="ru-RU" w:bidi="ar-SA"/>
        </w:rPr>
      </w:pPr>
      <w:hyperlink w:anchor="_Toc7446389" w:history="1">
        <w:r w:rsidR="00D408ED" w:rsidRPr="00E51C9D">
          <w:rPr>
            <w:rStyle w:val="a4"/>
            <w:color w:val="auto"/>
          </w:rPr>
          <w:t>Глава 5. Внесение изменений в правила землепользования и застройки</w:t>
        </w:r>
        <w:r w:rsidR="00D408ED" w:rsidRPr="00E51C9D">
          <w:rPr>
            <w:webHidden/>
          </w:rPr>
          <w:tab/>
        </w:r>
        <w:r w:rsidRPr="00E51C9D">
          <w:rPr>
            <w:webHidden/>
          </w:rPr>
          <w:fldChar w:fldCharType="begin"/>
        </w:r>
        <w:r w:rsidR="00D408ED" w:rsidRPr="00E51C9D">
          <w:rPr>
            <w:webHidden/>
          </w:rPr>
          <w:instrText xml:space="preserve"> PAGEREF _Toc7446389 \h </w:instrText>
        </w:r>
        <w:r w:rsidRPr="00E51C9D">
          <w:rPr>
            <w:webHidden/>
          </w:rPr>
        </w:r>
        <w:r w:rsidRPr="00E51C9D">
          <w:rPr>
            <w:webHidden/>
          </w:rPr>
          <w:fldChar w:fldCharType="separate"/>
        </w:r>
        <w:r w:rsidR="00DA3D50" w:rsidRPr="00E51C9D">
          <w:rPr>
            <w:webHidden/>
          </w:rPr>
          <w:t>61</w:t>
        </w:r>
        <w:r w:rsidRPr="00E51C9D">
          <w:rPr>
            <w:webHidden/>
          </w:rPr>
          <w:fldChar w:fldCharType="end"/>
        </w:r>
      </w:hyperlink>
    </w:p>
    <w:p w:rsidR="00D408ED" w:rsidRPr="00E51C9D" w:rsidRDefault="00D27647">
      <w:pPr>
        <w:pStyle w:val="22"/>
        <w:rPr>
          <w:rFonts w:eastAsiaTheme="minorEastAsia"/>
          <w:noProof/>
          <w:lang w:eastAsia="ru-RU"/>
        </w:rPr>
      </w:pPr>
      <w:hyperlink w:anchor="_Toc7446390" w:history="1">
        <w:r w:rsidR="00D408ED" w:rsidRPr="00E51C9D">
          <w:rPr>
            <w:rStyle w:val="a4"/>
            <w:rFonts w:ascii="Times New Roman" w:hAnsi="Times New Roman" w:cs="Times New Roman"/>
            <w:noProof/>
            <w:color w:val="auto"/>
          </w:rPr>
          <w:t>Статья 28. Порядок и основания для внесения изменений в Правила</w:t>
        </w:r>
        <w:r w:rsidR="00D408ED" w:rsidRPr="00E51C9D">
          <w:rPr>
            <w:noProof/>
            <w:webHidden/>
          </w:rPr>
          <w:tab/>
        </w:r>
        <w:r w:rsidRPr="00E51C9D">
          <w:rPr>
            <w:noProof/>
            <w:webHidden/>
          </w:rPr>
          <w:fldChar w:fldCharType="begin"/>
        </w:r>
        <w:r w:rsidR="00D408ED" w:rsidRPr="00E51C9D">
          <w:rPr>
            <w:noProof/>
            <w:webHidden/>
          </w:rPr>
          <w:instrText xml:space="preserve"> PAGEREF _Toc7446390 \h </w:instrText>
        </w:r>
        <w:r w:rsidRPr="00E51C9D">
          <w:rPr>
            <w:noProof/>
            <w:webHidden/>
          </w:rPr>
        </w:r>
        <w:r w:rsidRPr="00E51C9D">
          <w:rPr>
            <w:noProof/>
            <w:webHidden/>
          </w:rPr>
          <w:fldChar w:fldCharType="separate"/>
        </w:r>
        <w:r w:rsidR="00DA3D50" w:rsidRPr="00E51C9D">
          <w:rPr>
            <w:noProof/>
            <w:webHidden/>
          </w:rPr>
          <w:t>61</w:t>
        </w:r>
        <w:r w:rsidRPr="00E51C9D">
          <w:rPr>
            <w:noProof/>
            <w:webHidden/>
          </w:rPr>
          <w:fldChar w:fldCharType="end"/>
        </w:r>
      </w:hyperlink>
    </w:p>
    <w:p w:rsidR="00D408ED" w:rsidRPr="00E51C9D" w:rsidRDefault="00D27647" w:rsidP="00D408ED">
      <w:pPr>
        <w:pStyle w:val="11"/>
        <w:rPr>
          <w:rFonts w:asciiTheme="minorHAnsi" w:eastAsiaTheme="minorEastAsia" w:hAnsiTheme="minorHAnsi" w:cstheme="minorBidi"/>
          <w:b/>
          <w:sz w:val="22"/>
          <w:szCs w:val="22"/>
          <w:lang w:val="ru-RU" w:eastAsia="ru-RU" w:bidi="ar-SA"/>
        </w:rPr>
      </w:pPr>
      <w:hyperlink w:anchor="_Toc7446391" w:history="1">
        <w:r w:rsidR="00D408ED" w:rsidRPr="00E51C9D">
          <w:rPr>
            <w:rStyle w:val="a4"/>
            <w:color w:val="auto"/>
          </w:rPr>
          <w:t>Глава 6. Регулирование иных вопросов землепользования и застройки</w:t>
        </w:r>
        <w:r w:rsidR="00D408ED" w:rsidRPr="00E51C9D">
          <w:rPr>
            <w:webHidden/>
          </w:rPr>
          <w:tab/>
        </w:r>
        <w:r w:rsidRPr="00E51C9D">
          <w:rPr>
            <w:webHidden/>
          </w:rPr>
          <w:fldChar w:fldCharType="begin"/>
        </w:r>
        <w:r w:rsidR="00D408ED" w:rsidRPr="00E51C9D">
          <w:rPr>
            <w:webHidden/>
          </w:rPr>
          <w:instrText xml:space="preserve"> PAGEREF _Toc7446391 \h </w:instrText>
        </w:r>
        <w:r w:rsidRPr="00E51C9D">
          <w:rPr>
            <w:webHidden/>
          </w:rPr>
        </w:r>
        <w:r w:rsidRPr="00E51C9D">
          <w:rPr>
            <w:webHidden/>
          </w:rPr>
          <w:fldChar w:fldCharType="separate"/>
        </w:r>
        <w:r w:rsidR="00DA3D50" w:rsidRPr="00E51C9D">
          <w:rPr>
            <w:webHidden/>
          </w:rPr>
          <w:t>65</w:t>
        </w:r>
        <w:r w:rsidRPr="00E51C9D">
          <w:rPr>
            <w:webHidden/>
          </w:rPr>
          <w:fldChar w:fldCharType="end"/>
        </w:r>
      </w:hyperlink>
    </w:p>
    <w:p w:rsidR="00D408ED" w:rsidRPr="00E51C9D" w:rsidRDefault="00D27647">
      <w:pPr>
        <w:pStyle w:val="22"/>
        <w:rPr>
          <w:rFonts w:eastAsiaTheme="minorEastAsia"/>
          <w:noProof/>
          <w:lang w:eastAsia="ru-RU"/>
        </w:rPr>
      </w:pPr>
      <w:hyperlink w:anchor="_Toc7446392" w:history="1">
        <w:r w:rsidR="00D408ED" w:rsidRPr="00E51C9D">
          <w:rPr>
            <w:rStyle w:val="a4"/>
            <w:rFonts w:ascii="Times New Roman" w:hAnsi="Times New Roman" w:cs="Times New Roman"/>
            <w:noProof/>
            <w:color w:val="auto"/>
          </w:rPr>
          <w:t>Статья 28.1. Право на строительные изменения недвижимости и основание для его реализации. Виды строительных изменений недвижимости</w:t>
        </w:r>
        <w:r w:rsidR="00D408ED" w:rsidRPr="00E51C9D">
          <w:rPr>
            <w:noProof/>
            <w:webHidden/>
          </w:rPr>
          <w:tab/>
        </w:r>
        <w:r w:rsidRPr="00E51C9D">
          <w:rPr>
            <w:noProof/>
            <w:webHidden/>
          </w:rPr>
          <w:fldChar w:fldCharType="begin"/>
        </w:r>
        <w:r w:rsidR="00D408ED" w:rsidRPr="00E51C9D">
          <w:rPr>
            <w:noProof/>
            <w:webHidden/>
          </w:rPr>
          <w:instrText xml:space="preserve"> PAGEREF _Toc7446392 \h </w:instrText>
        </w:r>
        <w:r w:rsidRPr="00E51C9D">
          <w:rPr>
            <w:noProof/>
            <w:webHidden/>
          </w:rPr>
        </w:r>
        <w:r w:rsidRPr="00E51C9D">
          <w:rPr>
            <w:noProof/>
            <w:webHidden/>
          </w:rPr>
          <w:fldChar w:fldCharType="separate"/>
        </w:r>
        <w:r w:rsidR="00DA3D50" w:rsidRPr="00E51C9D">
          <w:rPr>
            <w:noProof/>
            <w:webHidden/>
          </w:rPr>
          <w:t>65</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93" w:history="1">
        <w:r w:rsidR="00D408ED" w:rsidRPr="00E51C9D">
          <w:rPr>
            <w:rStyle w:val="a4"/>
            <w:rFonts w:ascii="Times New Roman" w:hAnsi="Times New Roman" w:cs="Times New Roman"/>
            <w:noProof/>
            <w:color w:val="auto"/>
          </w:rPr>
          <w:t>Статья 28.2. Подготовка проектной документации</w:t>
        </w:r>
        <w:r w:rsidR="00D408ED" w:rsidRPr="00E51C9D">
          <w:rPr>
            <w:noProof/>
            <w:webHidden/>
          </w:rPr>
          <w:tab/>
        </w:r>
        <w:r w:rsidRPr="00E51C9D">
          <w:rPr>
            <w:noProof/>
            <w:webHidden/>
          </w:rPr>
          <w:fldChar w:fldCharType="begin"/>
        </w:r>
        <w:r w:rsidR="00D408ED" w:rsidRPr="00E51C9D">
          <w:rPr>
            <w:noProof/>
            <w:webHidden/>
          </w:rPr>
          <w:instrText xml:space="preserve"> PAGEREF _Toc7446393 \h </w:instrText>
        </w:r>
        <w:r w:rsidRPr="00E51C9D">
          <w:rPr>
            <w:noProof/>
            <w:webHidden/>
          </w:rPr>
        </w:r>
        <w:r w:rsidRPr="00E51C9D">
          <w:rPr>
            <w:noProof/>
            <w:webHidden/>
          </w:rPr>
          <w:fldChar w:fldCharType="separate"/>
        </w:r>
        <w:r w:rsidR="00DA3D50" w:rsidRPr="00E51C9D">
          <w:rPr>
            <w:noProof/>
            <w:webHidden/>
          </w:rPr>
          <w:t>66</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94" w:history="1">
        <w:r w:rsidR="00D408ED" w:rsidRPr="00E51C9D">
          <w:rPr>
            <w:rStyle w:val="a4"/>
            <w:rFonts w:ascii="Times New Roman" w:hAnsi="Times New Roman" w:cs="Times New Roman"/>
            <w:noProof/>
            <w:color w:val="auto"/>
          </w:rPr>
          <w:t>Статья 29. Выдача разрешения на строительство</w:t>
        </w:r>
        <w:r w:rsidR="00D408ED" w:rsidRPr="00E51C9D">
          <w:rPr>
            <w:noProof/>
            <w:webHidden/>
          </w:rPr>
          <w:tab/>
        </w:r>
        <w:r w:rsidRPr="00E51C9D">
          <w:rPr>
            <w:noProof/>
            <w:webHidden/>
          </w:rPr>
          <w:fldChar w:fldCharType="begin"/>
        </w:r>
        <w:r w:rsidR="00D408ED" w:rsidRPr="00E51C9D">
          <w:rPr>
            <w:noProof/>
            <w:webHidden/>
          </w:rPr>
          <w:instrText xml:space="preserve"> PAGEREF _Toc7446394 \h </w:instrText>
        </w:r>
        <w:r w:rsidRPr="00E51C9D">
          <w:rPr>
            <w:noProof/>
            <w:webHidden/>
          </w:rPr>
        </w:r>
        <w:r w:rsidRPr="00E51C9D">
          <w:rPr>
            <w:noProof/>
            <w:webHidden/>
          </w:rPr>
          <w:fldChar w:fldCharType="separate"/>
        </w:r>
        <w:r w:rsidR="00DA3D50" w:rsidRPr="00E51C9D">
          <w:rPr>
            <w:noProof/>
            <w:webHidden/>
          </w:rPr>
          <w:t>68</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95" w:history="1">
        <w:r w:rsidR="00D408ED" w:rsidRPr="00E51C9D">
          <w:rPr>
            <w:rStyle w:val="a4"/>
            <w:rFonts w:ascii="Times New Roman" w:hAnsi="Times New Roman" w:cs="Times New Roman"/>
            <w:noProof/>
            <w:color w:val="auto"/>
          </w:rPr>
          <w:t>Статья 29.1. Уведомление о планируемых строительстве или реконструкции объекта индивидуального жилищного строительства или садового дома</w:t>
        </w:r>
        <w:r w:rsidR="00D408ED" w:rsidRPr="00E51C9D">
          <w:rPr>
            <w:noProof/>
            <w:webHidden/>
          </w:rPr>
          <w:tab/>
        </w:r>
        <w:r w:rsidRPr="00E51C9D">
          <w:rPr>
            <w:noProof/>
            <w:webHidden/>
          </w:rPr>
          <w:fldChar w:fldCharType="begin"/>
        </w:r>
        <w:r w:rsidR="00D408ED" w:rsidRPr="00E51C9D">
          <w:rPr>
            <w:noProof/>
            <w:webHidden/>
          </w:rPr>
          <w:instrText xml:space="preserve"> PAGEREF _Toc7446395 \h </w:instrText>
        </w:r>
        <w:r w:rsidRPr="00E51C9D">
          <w:rPr>
            <w:noProof/>
            <w:webHidden/>
          </w:rPr>
        </w:r>
        <w:r w:rsidRPr="00E51C9D">
          <w:rPr>
            <w:noProof/>
            <w:webHidden/>
          </w:rPr>
          <w:fldChar w:fldCharType="separate"/>
        </w:r>
        <w:r w:rsidR="00DA3D50" w:rsidRPr="00E51C9D">
          <w:rPr>
            <w:noProof/>
            <w:webHidden/>
          </w:rPr>
          <w:t>72</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96" w:history="1">
        <w:r w:rsidR="00D408ED" w:rsidRPr="00E51C9D">
          <w:rPr>
            <w:rStyle w:val="a4"/>
            <w:rFonts w:ascii="Times New Roman" w:hAnsi="Times New Roman" w:cs="Times New Roman"/>
            <w:noProof/>
            <w:color w:val="auto"/>
          </w:rPr>
          <w:t>Статья 28.2.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r w:rsidR="00D408ED" w:rsidRPr="00E51C9D">
          <w:rPr>
            <w:noProof/>
            <w:webHidden/>
          </w:rPr>
          <w:tab/>
        </w:r>
        <w:r w:rsidRPr="00E51C9D">
          <w:rPr>
            <w:noProof/>
            <w:webHidden/>
          </w:rPr>
          <w:fldChar w:fldCharType="begin"/>
        </w:r>
        <w:r w:rsidR="00D408ED" w:rsidRPr="00E51C9D">
          <w:rPr>
            <w:noProof/>
            <w:webHidden/>
          </w:rPr>
          <w:instrText xml:space="preserve"> PAGEREF _Toc7446396 \h </w:instrText>
        </w:r>
        <w:r w:rsidRPr="00E51C9D">
          <w:rPr>
            <w:noProof/>
            <w:webHidden/>
          </w:rPr>
        </w:r>
        <w:r w:rsidRPr="00E51C9D">
          <w:rPr>
            <w:noProof/>
            <w:webHidden/>
          </w:rPr>
          <w:fldChar w:fldCharType="separate"/>
        </w:r>
        <w:r w:rsidR="00DA3D50" w:rsidRPr="00E51C9D">
          <w:rPr>
            <w:noProof/>
            <w:webHidden/>
          </w:rPr>
          <w:t>78</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97" w:history="1">
        <w:r w:rsidR="00D408ED" w:rsidRPr="00E51C9D">
          <w:rPr>
            <w:rStyle w:val="a4"/>
            <w:rFonts w:ascii="Times New Roman" w:hAnsi="Times New Roman" w:cs="Times New Roman"/>
            <w:noProof/>
            <w:color w:val="auto"/>
          </w:rPr>
          <w:t>Статья 30. Выдача разрешения на ввод объекта в эксплуатацию</w:t>
        </w:r>
        <w:r w:rsidR="00D408ED" w:rsidRPr="00E51C9D">
          <w:rPr>
            <w:noProof/>
            <w:webHidden/>
          </w:rPr>
          <w:tab/>
        </w:r>
        <w:r w:rsidRPr="00E51C9D">
          <w:rPr>
            <w:noProof/>
            <w:webHidden/>
          </w:rPr>
          <w:fldChar w:fldCharType="begin"/>
        </w:r>
        <w:r w:rsidR="00D408ED" w:rsidRPr="00E51C9D">
          <w:rPr>
            <w:noProof/>
            <w:webHidden/>
          </w:rPr>
          <w:instrText xml:space="preserve"> PAGEREF _Toc7446397 \h </w:instrText>
        </w:r>
        <w:r w:rsidRPr="00E51C9D">
          <w:rPr>
            <w:noProof/>
            <w:webHidden/>
          </w:rPr>
        </w:r>
        <w:r w:rsidRPr="00E51C9D">
          <w:rPr>
            <w:noProof/>
            <w:webHidden/>
          </w:rPr>
          <w:fldChar w:fldCharType="separate"/>
        </w:r>
        <w:r w:rsidR="00DA3D50" w:rsidRPr="00E51C9D">
          <w:rPr>
            <w:noProof/>
            <w:webHidden/>
          </w:rPr>
          <w:t>78</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98" w:history="1">
        <w:r w:rsidR="00D408ED" w:rsidRPr="00E51C9D">
          <w:rPr>
            <w:rStyle w:val="a4"/>
            <w:rFonts w:ascii="Times New Roman" w:hAnsi="Times New Roman" w:cs="Times New Roman"/>
            <w:noProof/>
            <w:color w:val="auto"/>
          </w:rPr>
          <w:t>Статья 30.1. Самовольная постройка</w:t>
        </w:r>
        <w:r w:rsidR="00D408ED" w:rsidRPr="00E51C9D">
          <w:rPr>
            <w:noProof/>
            <w:webHidden/>
          </w:rPr>
          <w:tab/>
        </w:r>
        <w:r w:rsidRPr="00E51C9D">
          <w:rPr>
            <w:noProof/>
            <w:webHidden/>
          </w:rPr>
          <w:fldChar w:fldCharType="begin"/>
        </w:r>
        <w:r w:rsidR="00D408ED" w:rsidRPr="00E51C9D">
          <w:rPr>
            <w:noProof/>
            <w:webHidden/>
          </w:rPr>
          <w:instrText xml:space="preserve"> PAGEREF _Toc7446398 \h </w:instrText>
        </w:r>
        <w:r w:rsidRPr="00E51C9D">
          <w:rPr>
            <w:noProof/>
            <w:webHidden/>
          </w:rPr>
        </w:r>
        <w:r w:rsidRPr="00E51C9D">
          <w:rPr>
            <w:noProof/>
            <w:webHidden/>
          </w:rPr>
          <w:fldChar w:fldCharType="separate"/>
        </w:r>
        <w:r w:rsidR="00DA3D50" w:rsidRPr="00E51C9D">
          <w:rPr>
            <w:noProof/>
            <w:webHidden/>
          </w:rPr>
          <w:t>84</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399" w:history="1">
        <w:r w:rsidR="00D408ED" w:rsidRPr="00E51C9D">
          <w:rPr>
            <w:rStyle w:val="a4"/>
            <w:rFonts w:ascii="Times New Roman" w:hAnsi="Times New Roman" w:cs="Times New Roman"/>
            <w:noProof/>
            <w:color w:val="auto"/>
          </w:rPr>
          <w:t>Статья 30.2. Снос объектов капитального строительства</w:t>
        </w:r>
        <w:r w:rsidR="00D408ED" w:rsidRPr="00E51C9D">
          <w:rPr>
            <w:noProof/>
            <w:webHidden/>
          </w:rPr>
          <w:tab/>
        </w:r>
        <w:r w:rsidRPr="00E51C9D">
          <w:rPr>
            <w:noProof/>
            <w:webHidden/>
          </w:rPr>
          <w:fldChar w:fldCharType="begin"/>
        </w:r>
        <w:r w:rsidR="00D408ED" w:rsidRPr="00E51C9D">
          <w:rPr>
            <w:noProof/>
            <w:webHidden/>
          </w:rPr>
          <w:instrText xml:space="preserve"> PAGEREF _Toc7446399 \h </w:instrText>
        </w:r>
        <w:r w:rsidRPr="00E51C9D">
          <w:rPr>
            <w:noProof/>
            <w:webHidden/>
          </w:rPr>
        </w:r>
        <w:r w:rsidRPr="00E51C9D">
          <w:rPr>
            <w:noProof/>
            <w:webHidden/>
          </w:rPr>
          <w:fldChar w:fldCharType="separate"/>
        </w:r>
        <w:r w:rsidR="00DA3D50" w:rsidRPr="00E51C9D">
          <w:rPr>
            <w:noProof/>
            <w:webHidden/>
          </w:rPr>
          <w:t>84</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400" w:history="1">
        <w:r w:rsidR="00D408ED" w:rsidRPr="00E51C9D">
          <w:rPr>
            <w:rStyle w:val="a4"/>
            <w:rFonts w:ascii="Times New Roman" w:hAnsi="Times New Roman" w:cs="Times New Roman"/>
            <w:noProof/>
            <w:color w:val="auto"/>
          </w:rPr>
          <w:t>Статья 31. Ответственность за нарушения Правил</w:t>
        </w:r>
        <w:r w:rsidR="00D408ED" w:rsidRPr="00E51C9D">
          <w:rPr>
            <w:noProof/>
            <w:webHidden/>
          </w:rPr>
          <w:tab/>
        </w:r>
        <w:r w:rsidRPr="00E51C9D">
          <w:rPr>
            <w:noProof/>
            <w:webHidden/>
          </w:rPr>
          <w:fldChar w:fldCharType="begin"/>
        </w:r>
        <w:r w:rsidR="00D408ED" w:rsidRPr="00E51C9D">
          <w:rPr>
            <w:noProof/>
            <w:webHidden/>
          </w:rPr>
          <w:instrText xml:space="preserve"> PAGEREF _Toc7446400 \h </w:instrText>
        </w:r>
        <w:r w:rsidRPr="00E51C9D">
          <w:rPr>
            <w:noProof/>
            <w:webHidden/>
          </w:rPr>
        </w:r>
        <w:r w:rsidRPr="00E51C9D">
          <w:rPr>
            <w:noProof/>
            <w:webHidden/>
          </w:rPr>
          <w:fldChar w:fldCharType="separate"/>
        </w:r>
        <w:r w:rsidR="00DA3D50" w:rsidRPr="00E51C9D">
          <w:rPr>
            <w:noProof/>
            <w:webHidden/>
          </w:rPr>
          <w:t>85</w:t>
        </w:r>
        <w:r w:rsidRPr="00E51C9D">
          <w:rPr>
            <w:noProof/>
            <w:webHidden/>
          </w:rPr>
          <w:fldChar w:fldCharType="end"/>
        </w:r>
      </w:hyperlink>
    </w:p>
    <w:p w:rsidR="00D408ED" w:rsidRPr="00E51C9D" w:rsidRDefault="00D27647" w:rsidP="00D408ED">
      <w:pPr>
        <w:pStyle w:val="11"/>
        <w:rPr>
          <w:rFonts w:asciiTheme="minorHAnsi" w:eastAsiaTheme="minorEastAsia" w:hAnsiTheme="minorHAnsi" w:cstheme="minorBidi"/>
          <w:b/>
          <w:sz w:val="22"/>
          <w:szCs w:val="22"/>
          <w:lang w:val="ru-RU" w:eastAsia="ru-RU" w:bidi="ar-SA"/>
        </w:rPr>
      </w:pPr>
      <w:hyperlink w:anchor="_Toc7446401" w:history="1">
        <w:r w:rsidR="00D408ED" w:rsidRPr="00E51C9D">
          <w:rPr>
            <w:rStyle w:val="a4"/>
            <w:color w:val="auto"/>
          </w:rPr>
          <w:t>ЧАСТЬ 2. КАРТА ГРАДОСТРОИТЕЛЬНОГО ЗОНИРОВАНИЯ</w:t>
        </w:r>
        <w:r w:rsidR="00D408ED" w:rsidRPr="00E51C9D">
          <w:rPr>
            <w:webHidden/>
          </w:rPr>
          <w:tab/>
        </w:r>
        <w:r w:rsidRPr="00E51C9D">
          <w:rPr>
            <w:webHidden/>
          </w:rPr>
          <w:fldChar w:fldCharType="begin"/>
        </w:r>
        <w:r w:rsidR="00D408ED" w:rsidRPr="00E51C9D">
          <w:rPr>
            <w:webHidden/>
          </w:rPr>
          <w:instrText xml:space="preserve"> PAGEREF _Toc7446401 \h </w:instrText>
        </w:r>
        <w:r w:rsidRPr="00E51C9D">
          <w:rPr>
            <w:webHidden/>
          </w:rPr>
        </w:r>
        <w:r w:rsidRPr="00E51C9D">
          <w:rPr>
            <w:webHidden/>
          </w:rPr>
          <w:fldChar w:fldCharType="separate"/>
        </w:r>
        <w:r w:rsidR="00DA3D50" w:rsidRPr="00E51C9D">
          <w:rPr>
            <w:webHidden/>
          </w:rPr>
          <w:t>86</w:t>
        </w:r>
        <w:r w:rsidRPr="00E51C9D">
          <w:rPr>
            <w:webHidden/>
          </w:rPr>
          <w:fldChar w:fldCharType="end"/>
        </w:r>
      </w:hyperlink>
    </w:p>
    <w:p w:rsidR="00D408ED" w:rsidRPr="00E51C9D" w:rsidRDefault="00D27647">
      <w:pPr>
        <w:pStyle w:val="22"/>
        <w:rPr>
          <w:rFonts w:eastAsiaTheme="minorEastAsia"/>
          <w:noProof/>
          <w:lang w:eastAsia="ru-RU"/>
        </w:rPr>
      </w:pPr>
      <w:hyperlink w:anchor="_Toc7446402" w:history="1">
        <w:r w:rsidR="00D408ED" w:rsidRPr="00E51C9D">
          <w:rPr>
            <w:rStyle w:val="a4"/>
            <w:rFonts w:ascii="Times New Roman" w:hAnsi="Times New Roman" w:cs="Times New Roman"/>
            <w:noProof/>
            <w:color w:val="auto"/>
          </w:rPr>
          <w:t>Статья 32. Карта градостроительного зонирования Ловлинского сельского поселения Тбилисского района.</w:t>
        </w:r>
        <w:r w:rsidR="00D408ED" w:rsidRPr="00E51C9D">
          <w:rPr>
            <w:noProof/>
            <w:webHidden/>
          </w:rPr>
          <w:tab/>
        </w:r>
        <w:r w:rsidRPr="00E51C9D">
          <w:rPr>
            <w:noProof/>
            <w:webHidden/>
          </w:rPr>
          <w:fldChar w:fldCharType="begin"/>
        </w:r>
        <w:r w:rsidR="00D408ED" w:rsidRPr="00E51C9D">
          <w:rPr>
            <w:noProof/>
            <w:webHidden/>
          </w:rPr>
          <w:instrText xml:space="preserve"> PAGEREF _Toc7446402 \h </w:instrText>
        </w:r>
        <w:r w:rsidRPr="00E51C9D">
          <w:rPr>
            <w:noProof/>
            <w:webHidden/>
          </w:rPr>
        </w:r>
        <w:r w:rsidRPr="00E51C9D">
          <w:rPr>
            <w:noProof/>
            <w:webHidden/>
          </w:rPr>
          <w:fldChar w:fldCharType="separate"/>
        </w:r>
        <w:r w:rsidR="00DA3D50" w:rsidRPr="00E51C9D">
          <w:rPr>
            <w:noProof/>
            <w:webHidden/>
          </w:rPr>
          <w:t>86</w:t>
        </w:r>
        <w:r w:rsidRPr="00E51C9D">
          <w:rPr>
            <w:noProof/>
            <w:webHidden/>
          </w:rPr>
          <w:fldChar w:fldCharType="end"/>
        </w:r>
      </w:hyperlink>
    </w:p>
    <w:p w:rsidR="00D408ED" w:rsidRPr="00E51C9D" w:rsidRDefault="00D27647" w:rsidP="00D408ED">
      <w:pPr>
        <w:pStyle w:val="11"/>
        <w:rPr>
          <w:rFonts w:asciiTheme="minorHAnsi" w:eastAsiaTheme="minorEastAsia" w:hAnsiTheme="minorHAnsi" w:cstheme="minorBidi"/>
          <w:b/>
          <w:sz w:val="22"/>
          <w:szCs w:val="22"/>
          <w:lang w:val="ru-RU" w:eastAsia="ru-RU" w:bidi="ar-SA"/>
        </w:rPr>
      </w:pPr>
      <w:hyperlink w:anchor="_Toc7446403" w:history="1">
        <w:r w:rsidR="00D408ED" w:rsidRPr="00E51C9D">
          <w:rPr>
            <w:rStyle w:val="a4"/>
            <w:color w:val="auto"/>
          </w:rPr>
          <w:t>ЧАСТЬ 3. ГРАДОСТРОИТЕЛЬНЫЕ РЕГЛАМЕНТЫ</w:t>
        </w:r>
        <w:r w:rsidR="00D408ED" w:rsidRPr="00E51C9D">
          <w:rPr>
            <w:webHidden/>
          </w:rPr>
          <w:tab/>
        </w:r>
        <w:r w:rsidRPr="00E51C9D">
          <w:rPr>
            <w:webHidden/>
          </w:rPr>
          <w:fldChar w:fldCharType="begin"/>
        </w:r>
        <w:r w:rsidR="00D408ED" w:rsidRPr="00E51C9D">
          <w:rPr>
            <w:webHidden/>
          </w:rPr>
          <w:instrText xml:space="preserve"> PAGEREF _Toc7446403 \h </w:instrText>
        </w:r>
        <w:r w:rsidRPr="00E51C9D">
          <w:rPr>
            <w:webHidden/>
          </w:rPr>
        </w:r>
        <w:r w:rsidRPr="00E51C9D">
          <w:rPr>
            <w:webHidden/>
          </w:rPr>
          <w:fldChar w:fldCharType="separate"/>
        </w:r>
        <w:r w:rsidR="00DA3D50" w:rsidRPr="00E51C9D">
          <w:rPr>
            <w:webHidden/>
          </w:rPr>
          <w:t>88</w:t>
        </w:r>
        <w:r w:rsidRPr="00E51C9D">
          <w:rPr>
            <w:webHidden/>
          </w:rPr>
          <w:fldChar w:fldCharType="end"/>
        </w:r>
      </w:hyperlink>
    </w:p>
    <w:p w:rsidR="00D408ED" w:rsidRPr="00E51C9D" w:rsidRDefault="00D27647">
      <w:pPr>
        <w:pStyle w:val="22"/>
        <w:rPr>
          <w:rFonts w:eastAsiaTheme="minorEastAsia"/>
          <w:noProof/>
          <w:lang w:eastAsia="ru-RU"/>
        </w:rPr>
      </w:pPr>
      <w:hyperlink w:anchor="_Toc7446404" w:history="1">
        <w:r w:rsidR="00D408ED" w:rsidRPr="00E51C9D">
          <w:rPr>
            <w:rStyle w:val="a4"/>
            <w:rFonts w:ascii="Times New Roman" w:hAnsi="Times New Roman" w:cs="Times New Roman"/>
            <w:noProof/>
            <w:color w:val="auto"/>
          </w:rPr>
          <w:t>Статья 33. Виды территориальных зон, выделенных на карте градостроительного зонирования  Ловлинского сельского поселения</w:t>
        </w:r>
        <w:r w:rsidR="00D408ED" w:rsidRPr="00E51C9D">
          <w:rPr>
            <w:noProof/>
            <w:webHidden/>
          </w:rPr>
          <w:tab/>
        </w:r>
        <w:r w:rsidRPr="00E51C9D">
          <w:rPr>
            <w:noProof/>
            <w:webHidden/>
          </w:rPr>
          <w:fldChar w:fldCharType="begin"/>
        </w:r>
        <w:r w:rsidR="00D408ED" w:rsidRPr="00E51C9D">
          <w:rPr>
            <w:noProof/>
            <w:webHidden/>
          </w:rPr>
          <w:instrText xml:space="preserve"> PAGEREF _Toc7446404 \h </w:instrText>
        </w:r>
        <w:r w:rsidRPr="00E51C9D">
          <w:rPr>
            <w:noProof/>
            <w:webHidden/>
          </w:rPr>
        </w:r>
        <w:r w:rsidRPr="00E51C9D">
          <w:rPr>
            <w:noProof/>
            <w:webHidden/>
          </w:rPr>
          <w:fldChar w:fldCharType="separate"/>
        </w:r>
        <w:r w:rsidR="00DA3D50" w:rsidRPr="00E51C9D">
          <w:rPr>
            <w:noProof/>
            <w:webHidden/>
          </w:rPr>
          <w:t>88</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405" w:history="1">
        <w:r w:rsidR="00D408ED" w:rsidRPr="00E51C9D">
          <w:rPr>
            <w:rStyle w:val="a4"/>
            <w:rFonts w:ascii="Times New Roman" w:hAnsi="Times New Roman" w:cs="Times New Roman"/>
            <w:noProof/>
            <w:color w:val="auto"/>
          </w:rPr>
          <w:t>Статья 34. Виды разрешенного использования земельных участков и объектов капитального строительства на территории Ловлинского сельского поселения</w:t>
        </w:r>
        <w:r w:rsidR="00D408ED" w:rsidRPr="00E51C9D">
          <w:rPr>
            <w:noProof/>
            <w:webHidden/>
          </w:rPr>
          <w:tab/>
        </w:r>
        <w:r w:rsidRPr="00E51C9D">
          <w:rPr>
            <w:noProof/>
            <w:webHidden/>
          </w:rPr>
          <w:fldChar w:fldCharType="begin"/>
        </w:r>
        <w:r w:rsidR="00D408ED" w:rsidRPr="00E51C9D">
          <w:rPr>
            <w:noProof/>
            <w:webHidden/>
          </w:rPr>
          <w:instrText xml:space="preserve"> PAGEREF _Toc7446405 \h </w:instrText>
        </w:r>
        <w:r w:rsidRPr="00E51C9D">
          <w:rPr>
            <w:noProof/>
            <w:webHidden/>
          </w:rPr>
        </w:r>
        <w:r w:rsidRPr="00E51C9D">
          <w:rPr>
            <w:noProof/>
            <w:webHidden/>
          </w:rPr>
          <w:fldChar w:fldCharType="separate"/>
        </w:r>
        <w:r w:rsidR="00DA3D50" w:rsidRPr="00E51C9D">
          <w:rPr>
            <w:noProof/>
            <w:webHidden/>
          </w:rPr>
          <w:t>88</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406" w:history="1">
        <w:r w:rsidR="00D408ED" w:rsidRPr="00E51C9D">
          <w:rPr>
            <w:rStyle w:val="a4"/>
            <w:rFonts w:ascii="Times New Roman" w:hAnsi="Times New Roman" w:cs="Times New Roman"/>
            <w:noProof/>
            <w:color w:val="auto"/>
          </w:rPr>
          <w:t>Статья 35. Градостроительные регламенты в отношении земельных участков и объектов капитального строительства, расположенных в пределах жилых зон.</w:t>
        </w:r>
        <w:r w:rsidR="00D408ED" w:rsidRPr="00E51C9D">
          <w:rPr>
            <w:noProof/>
            <w:webHidden/>
          </w:rPr>
          <w:tab/>
        </w:r>
        <w:r w:rsidRPr="00E51C9D">
          <w:rPr>
            <w:noProof/>
            <w:webHidden/>
          </w:rPr>
          <w:fldChar w:fldCharType="begin"/>
        </w:r>
        <w:r w:rsidR="00D408ED" w:rsidRPr="00E51C9D">
          <w:rPr>
            <w:noProof/>
            <w:webHidden/>
          </w:rPr>
          <w:instrText xml:space="preserve"> PAGEREF _Toc7446406 \h </w:instrText>
        </w:r>
        <w:r w:rsidRPr="00E51C9D">
          <w:rPr>
            <w:noProof/>
            <w:webHidden/>
          </w:rPr>
        </w:r>
        <w:r w:rsidRPr="00E51C9D">
          <w:rPr>
            <w:noProof/>
            <w:webHidden/>
          </w:rPr>
          <w:fldChar w:fldCharType="separate"/>
        </w:r>
        <w:r w:rsidR="00DA3D50" w:rsidRPr="00E51C9D">
          <w:rPr>
            <w:noProof/>
            <w:webHidden/>
          </w:rPr>
          <w:t>103</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407" w:history="1">
        <w:r w:rsidR="00D408ED" w:rsidRPr="00E51C9D">
          <w:rPr>
            <w:rStyle w:val="a4"/>
            <w:rFonts w:ascii="Times New Roman" w:hAnsi="Times New Roman"/>
            <w:noProof/>
            <w:color w:val="auto"/>
          </w:rPr>
          <w:t>Статья 35.1.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жилой зоны.</w:t>
        </w:r>
        <w:r w:rsidR="00D408ED" w:rsidRPr="00E51C9D">
          <w:rPr>
            <w:noProof/>
            <w:webHidden/>
          </w:rPr>
          <w:tab/>
        </w:r>
        <w:r w:rsidRPr="00E51C9D">
          <w:rPr>
            <w:noProof/>
            <w:webHidden/>
          </w:rPr>
          <w:fldChar w:fldCharType="begin"/>
        </w:r>
        <w:r w:rsidR="00D408ED" w:rsidRPr="00E51C9D">
          <w:rPr>
            <w:noProof/>
            <w:webHidden/>
          </w:rPr>
          <w:instrText xml:space="preserve"> PAGEREF _Toc7446407 \h </w:instrText>
        </w:r>
        <w:r w:rsidRPr="00E51C9D">
          <w:rPr>
            <w:noProof/>
            <w:webHidden/>
          </w:rPr>
        </w:r>
        <w:r w:rsidRPr="00E51C9D">
          <w:rPr>
            <w:noProof/>
            <w:webHidden/>
          </w:rPr>
          <w:fldChar w:fldCharType="separate"/>
        </w:r>
        <w:r w:rsidR="00DA3D50" w:rsidRPr="00E51C9D">
          <w:rPr>
            <w:noProof/>
            <w:webHidden/>
          </w:rPr>
          <w:t>109</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408" w:history="1">
        <w:r w:rsidR="00D408ED" w:rsidRPr="00E51C9D">
          <w:rPr>
            <w:rStyle w:val="a4"/>
            <w:rFonts w:ascii="Times New Roman" w:hAnsi="Times New Roman" w:cs="Times New Roman"/>
            <w:noProof/>
            <w:color w:val="auto"/>
          </w:rPr>
          <w:t>Статья 36. Градостроительные регламенты в отношении земельных участков и объектов капитального строительства, расположенных в пределах общественно-деловых зон.</w:t>
        </w:r>
        <w:r w:rsidR="00D408ED" w:rsidRPr="00E51C9D">
          <w:rPr>
            <w:noProof/>
            <w:webHidden/>
          </w:rPr>
          <w:tab/>
        </w:r>
        <w:r w:rsidRPr="00E51C9D">
          <w:rPr>
            <w:noProof/>
            <w:webHidden/>
          </w:rPr>
          <w:fldChar w:fldCharType="begin"/>
        </w:r>
        <w:r w:rsidR="00D408ED" w:rsidRPr="00E51C9D">
          <w:rPr>
            <w:noProof/>
            <w:webHidden/>
          </w:rPr>
          <w:instrText xml:space="preserve"> PAGEREF _Toc7446408 \h </w:instrText>
        </w:r>
        <w:r w:rsidRPr="00E51C9D">
          <w:rPr>
            <w:noProof/>
            <w:webHidden/>
          </w:rPr>
        </w:r>
        <w:r w:rsidRPr="00E51C9D">
          <w:rPr>
            <w:noProof/>
            <w:webHidden/>
          </w:rPr>
          <w:fldChar w:fldCharType="separate"/>
        </w:r>
        <w:r w:rsidR="00DA3D50" w:rsidRPr="00E51C9D">
          <w:rPr>
            <w:noProof/>
            <w:webHidden/>
          </w:rPr>
          <w:t>113</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409" w:history="1">
        <w:r w:rsidR="00D408ED" w:rsidRPr="00E51C9D">
          <w:rPr>
            <w:rStyle w:val="a4"/>
            <w:rFonts w:ascii="Times New Roman" w:hAnsi="Times New Roman" w:cs="Times New Roman"/>
            <w:noProof/>
            <w:color w:val="auto"/>
          </w:rPr>
          <w:t>Статья 36.1.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общественно-деловых зон.</w:t>
        </w:r>
        <w:r w:rsidR="00D408ED" w:rsidRPr="00E51C9D">
          <w:rPr>
            <w:noProof/>
            <w:webHidden/>
          </w:rPr>
          <w:tab/>
        </w:r>
        <w:r w:rsidRPr="00E51C9D">
          <w:rPr>
            <w:noProof/>
            <w:webHidden/>
          </w:rPr>
          <w:fldChar w:fldCharType="begin"/>
        </w:r>
        <w:r w:rsidR="00D408ED" w:rsidRPr="00E51C9D">
          <w:rPr>
            <w:noProof/>
            <w:webHidden/>
          </w:rPr>
          <w:instrText xml:space="preserve"> PAGEREF _Toc7446409 \h </w:instrText>
        </w:r>
        <w:r w:rsidRPr="00E51C9D">
          <w:rPr>
            <w:noProof/>
            <w:webHidden/>
          </w:rPr>
        </w:r>
        <w:r w:rsidRPr="00E51C9D">
          <w:rPr>
            <w:noProof/>
            <w:webHidden/>
          </w:rPr>
          <w:fldChar w:fldCharType="separate"/>
        </w:r>
        <w:r w:rsidR="00DA3D50" w:rsidRPr="00E51C9D">
          <w:rPr>
            <w:noProof/>
            <w:webHidden/>
          </w:rPr>
          <w:t>120</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410" w:history="1">
        <w:r w:rsidR="00D408ED" w:rsidRPr="00E51C9D">
          <w:rPr>
            <w:rStyle w:val="a4"/>
            <w:rFonts w:ascii="Times New Roman" w:hAnsi="Times New Roman" w:cs="Times New Roman"/>
            <w:noProof/>
            <w:color w:val="auto"/>
          </w:rPr>
          <w:t>Статья 37. Градостроительные регламенты в отношении земельных участков и объектов капитального строительства, расположенных в пределах производственных зон, зон инженерной и транспортной инфраструктур.</w:t>
        </w:r>
        <w:r w:rsidR="00D408ED" w:rsidRPr="00E51C9D">
          <w:rPr>
            <w:noProof/>
            <w:webHidden/>
          </w:rPr>
          <w:tab/>
        </w:r>
        <w:r w:rsidRPr="00E51C9D">
          <w:rPr>
            <w:noProof/>
            <w:webHidden/>
          </w:rPr>
          <w:fldChar w:fldCharType="begin"/>
        </w:r>
        <w:r w:rsidR="00D408ED" w:rsidRPr="00E51C9D">
          <w:rPr>
            <w:noProof/>
            <w:webHidden/>
          </w:rPr>
          <w:instrText xml:space="preserve"> PAGEREF _Toc7446410 \h </w:instrText>
        </w:r>
        <w:r w:rsidRPr="00E51C9D">
          <w:rPr>
            <w:noProof/>
            <w:webHidden/>
          </w:rPr>
        </w:r>
        <w:r w:rsidRPr="00E51C9D">
          <w:rPr>
            <w:noProof/>
            <w:webHidden/>
          </w:rPr>
          <w:fldChar w:fldCharType="separate"/>
        </w:r>
        <w:r w:rsidR="00DA3D50" w:rsidRPr="00E51C9D">
          <w:rPr>
            <w:noProof/>
            <w:webHidden/>
          </w:rPr>
          <w:t>122</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411" w:history="1">
        <w:r w:rsidR="00D408ED" w:rsidRPr="00E51C9D">
          <w:rPr>
            <w:rStyle w:val="a4"/>
            <w:rFonts w:ascii="Times New Roman" w:hAnsi="Times New Roman" w:cs="Times New Roman"/>
            <w:noProof/>
            <w:color w:val="auto"/>
          </w:rPr>
          <w:t>Статья 37.1.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производственных зон, зон инженерной и транспортной инфраструктур.</w:t>
        </w:r>
        <w:r w:rsidR="00D408ED" w:rsidRPr="00E51C9D">
          <w:rPr>
            <w:noProof/>
            <w:webHidden/>
          </w:rPr>
          <w:tab/>
        </w:r>
        <w:r w:rsidRPr="00E51C9D">
          <w:rPr>
            <w:noProof/>
            <w:webHidden/>
          </w:rPr>
          <w:fldChar w:fldCharType="begin"/>
        </w:r>
        <w:r w:rsidR="00D408ED" w:rsidRPr="00E51C9D">
          <w:rPr>
            <w:noProof/>
            <w:webHidden/>
          </w:rPr>
          <w:instrText xml:space="preserve"> PAGEREF _Toc7446411 \h </w:instrText>
        </w:r>
        <w:r w:rsidRPr="00E51C9D">
          <w:rPr>
            <w:noProof/>
            <w:webHidden/>
          </w:rPr>
        </w:r>
        <w:r w:rsidRPr="00E51C9D">
          <w:rPr>
            <w:noProof/>
            <w:webHidden/>
          </w:rPr>
          <w:fldChar w:fldCharType="separate"/>
        </w:r>
        <w:r w:rsidR="00DA3D50" w:rsidRPr="00E51C9D">
          <w:rPr>
            <w:noProof/>
            <w:webHidden/>
          </w:rPr>
          <w:t>131</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412" w:history="1">
        <w:r w:rsidR="00D408ED" w:rsidRPr="00E51C9D">
          <w:rPr>
            <w:rStyle w:val="a4"/>
            <w:rFonts w:ascii="Times New Roman" w:hAnsi="Times New Roman" w:cs="Times New Roman"/>
            <w:noProof/>
            <w:color w:val="auto"/>
          </w:rPr>
          <w:t>Статья 38. Градостроительные регламенты в отношении земельных участков и объектов капитального строительства, расположенных в пределах зон рекреационного назначения.</w:t>
        </w:r>
        <w:r w:rsidR="00D408ED" w:rsidRPr="00E51C9D">
          <w:rPr>
            <w:noProof/>
            <w:webHidden/>
          </w:rPr>
          <w:tab/>
        </w:r>
        <w:r w:rsidRPr="00E51C9D">
          <w:rPr>
            <w:noProof/>
            <w:webHidden/>
          </w:rPr>
          <w:fldChar w:fldCharType="begin"/>
        </w:r>
        <w:r w:rsidR="00D408ED" w:rsidRPr="00E51C9D">
          <w:rPr>
            <w:noProof/>
            <w:webHidden/>
          </w:rPr>
          <w:instrText xml:space="preserve"> PAGEREF _Toc7446412 \h </w:instrText>
        </w:r>
        <w:r w:rsidRPr="00E51C9D">
          <w:rPr>
            <w:noProof/>
            <w:webHidden/>
          </w:rPr>
        </w:r>
        <w:r w:rsidRPr="00E51C9D">
          <w:rPr>
            <w:noProof/>
            <w:webHidden/>
          </w:rPr>
          <w:fldChar w:fldCharType="separate"/>
        </w:r>
        <w:r w:rsidR="00DA3D50" w:rsidRPr="00E51C9D">
          <w:rPr>
            <w:noProof/>
            <w:webHidden/>
          </w:rPr>
          <w:t>134</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417" w:history="1">
        <w:r w:rsidR="00D408ED" w:rsidRPr="00E51C9D">
          <w:rPr>
            <w:rStyle w:val="a4"/>
            <w:rFonts w:ascii="Times New Roman" w:hAnsi="Times New Roman"/>
            <w:noProof/>
            <w:color w:val="auto"/>
          </w:rPr>
          <w:t>Статья 38.1.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зон рекреационного назначения.</w:t>
        </w:r>
        <w:r w:rsidR="00D408ED" w:rsidRPr="00E51C9D">
          <w:rPr>
            <w:noProof/>
            <w:webHidden/>
          </w:rPr>
          <w:tab/>
        </w:r>
        <w:r w:rsidRPr="00E51C9D">
          <w:rPr>
            <w:noProof/>
            <w:webHidden/>
          </w:rPr>
          <w:fldChar w:fldCharType="begin"/>
        </w:r>
        <w:r w:rsidR="00D408ED" w:rsidRPr="00E51C9D">
          <w:rPr>
            <w:noProof/>
            <w:webHidden/>
          </w:rPr>
          <w:instrText xml:space="preserve"> PAGEREF _Toc7446417 \h </w:instrText>
        </w:r>
        <w:r w:rsidRPr="00E51C9D">
          <w:rPr>
            <w:noProof/>
            <w:webHidden/>
          </w:rPr>
        </w:r>
        <w:r w:rsidRPr="00E51C9D">
          <w:rPr>
            <w:noProof/>
            <w:webHidden/>
          </w:rPr>
          <w:fldChar w:fldCharType="separate"/>
        </w:r>
        <w:r w:rsidR="00DA3D50" w:rsidRPr="00E51C9D">
          <w:rPr>
            <w:noProof/>
            <w:webHidden/>
          </w:rPr>
          <w:t>141</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418" w:history="1">
        <w:r w:rsidR="00D408ED" w:rsidRPr="00E51C9D">
          <w:rPr>
            <w:rStyle w:val="a4"/>
            <w:rFonts w:ascii="Times New Roman" w:hAnsi="Times New Roman" w:cs="Times New Roman"/>
            <w:noProof/>
            <w:color w:val="auto"/>
          </w:rPr>
          <w:t>Статья 39.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r w:rsidR="00D408ED" w:rsidRPr="00E51C9D">
          <w:rPr>
            <w:noProof/>
            <w:webHidden/>
          </w:rPr>
          <w:tab/>
        </w:r>
        <w:r w:rsidRPr="00E51C9D">
          <w:rPr>
            <w:noProof/>
            <w:webHidden/>
          </w:rPr>
          <w:fldChar w:fldCharType="begin"/>
        </w:r>
        <w:r w:rsidR="00D408ED" w:rsidRPr="00E51C9D">
          <w:rPr>
            <w:noProof/>
            <w:webHidden/>
          </w:rPr>
          <w:instrText xml:space="preserve"> PAGEREF _Toc7446418 \h </w:instrText>
        </w:r>
        <w:r w:rsidRPr="00E51C9D">
          <w:rPr>
            <w:noProof/>
            <w:webHidden/>
          </w:rPr>
        </w:r>
        <w:r w:rsidRPr="00E51C9D">
          <w:rPr>
            <w:noProof/>
            <w:webHidden/>
          </w:rPr>
          <w:fldChar w:fldCharType="separate"/>
        </w:r>
        <w:r w:rsidR="00DA3D50" w:rsidRPr="00E51C9D">
          <w:rPr>
            <w:noProof/>
            <w:webHidden/>
          </w:rPr>
          <w:t>142</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424" w:history="1">
        <w:r w:rsidR="00D408ED" w:rsidRPr="00E51C9D">
          <w:rPr>
            <w:rStyle w:val="a4"/>
            <w:rFonts w:ascii="Times New Roman" w:hAnsi="Times New Roman" w:cs="Times New Roman"/>
            <w:noProof/>
            <w:color w:val="auto"/>
          </w:rPr>
          <w:t>Статья 39.1.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зон сельскохозяйственного использования.</w:t>
        </w:r>
        <w:r w:rsidR="00D408ED" w:rsidRPr="00E51C9D">
          <w:rPr>
            <w:noProof/>
            <w:webHidden/>
          </w:rPr>
          <w:tab/>
        </w:r>
        <w:r w:rsidRPr="00E51C9D">
          <w:rPr>
            <w:noProof/>
            <w:webHidden/>
          </w:rPr>
          <w:fldChar w:fldCharType="begin"/>
        </w:r>
        <w:r w:rsidR="00D408ED" w:rsidRPr="00E51C9D">
          <w:rPr>
            <w:noProof/>
            <w:webHidden/>
          </w:rPr>
          <w:instrText xml:space="preserve"> PAGEREF _Toc7446424 \h </w:instrText>
        </w:r>
        <w:r w:rsidRPr="00E51C9D">
          <w:rPr>
            <w:noProof/>
            <w:webHidden/>
          </w:rPr>
        </w:r>
        <w:r w:rsidRPr="00E51C9D">
          <w:rPr>
            <w:noProof/>
            <w:webHidden/>
          </w:rPr>
          <w:fldChar w:fldCharType="separate"/>
        </w:r>
        <w:r w:rsidR="00DA3D50" w:rsidRPr="00E51C9D">
          <w:rPr>
            <w:noProof/>
            <w:webHidden/>
          </w:rPr>
          <w:t>149</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428" w:history="1">
        <w:r w:rsidR="00D408ED" w:rsidRPr="00E51C9D">
          <w:rPr>
            <w:rStyle w:val="a4"/>
            <w:rFonts w:ascii="Times New Roman" w:hAnsi="Times New Roman" w:cs="Times New Roman"/>
            <w:noProof/>
            <w:color w:val="auto"/>
          </w:rPr>
          <w:t>Статья 40.1.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зон специального назначения.</w:t>
        </w:r>
        <w:r w:rsidR="00D408ED" w:rsidRPr="00E51C9D">
          <w:rPr>
            <w:noProof/>
            <w:webHidden/>
          </w:rPr>
          <w:tab/>
        </w:r>
        <w:r w:rsidRPr="00E51C9D">
          <w:rPr>
            <w:noProof/>
            <w:webHidden/>
          </w:rPr>
          <w:fldChar w:fldCharType="begin"/>
        </w:r>
        <w:r w:rsidR="00D408ED" w:rsidRPr="00E51C9D">
          <w:rPr>
            <w:noProof/>
            <w:webHidden/>
          </w:rPr>
          <w:instrText xml:space="preserve"> PAGEREF _Toc7446428 \h </w:instrText>
        </w:r>
        <w:r w:rsidRPr="00E51C9D">
          <w:rPr>
            <w:noProof/>
            <w:webHidden/>
          </w:rPr>
        </w:r>
        <w:r w:rsidRPr="00E51C9D">
          <w:rPr>
            <w:noProof/>
            <w:webHidden/>
          </w:rPr>
          <w:fldChar w:fldCharType="separate"/>
        </w:r>
        <w:r w:rsidR="00DA3D50" w:rsidRPr="00E51C9D">
          <w:rPr>
            <w:noProof/>
            <w:webHidden/>
          </w:rPr>
          <w:t>154</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429" w:history="1">
        <w:r w:rsidR="00D408ED" w:rsidRPr="00E51C9D">
          <w:rPr>
            <w:rStyle w:val="a4"/>
            <w:rFonts w:ascii="Times New Roman" w:hAnsi="Times New Roman" w:cs="Times New Roman"/>
            <w:noProof/>
            <w:color w:val="auto"/>
          </w:rPr>
          <w:t>Статья 41. Иные параметры разрешенного использования земельных участков и иных объектов недвижимости в различных территориальных зонах на территории Ловлинского сельского поселения.</w:t>
        </w:r>
        <w:r w:rsidR="00D408ED" w:rsidRPr="00E51C9D">
          <w:rPr>
            <w:noProof/>
            <w:webHidden/>
          </w:rPr>
          <w:tab/>
        </w:r>
        <w:r w:rsidRPr="00E51C9D">
          <w:rPr>
            <w:noProof/>
            <w:webHidden/>
          </w:rPr>
          <w:fldChar w:fldCharType="begin"/>
        </w:r>
        <w:r w:rsidR="00D408ED" w:rsidRPr="00E51C9D">
          <w:rPr>
            <w:noProof/>
            <w:webHidden/>
          </w:rPr>
          <w:instrText xml:space="preserve"> PAGEREF _Toc7446429 \h </w:instrText>
        </w:r>
        <w:r w:rsidRPr="00E51C9D">
          <w:rPr>
            <w:noProof/>
            <w:webHidden/>
          </w:rPr>
        </w:r>
        <w:r w:rsidRPr="00E51C9D">
          <w:rPr>
            <w:noProof/>
            <w:webHidden/>
          </w:rPr>
          <w:fldChar w:fldCharType="separate"/>
        </w:r>
        <w:r w:rsidR="00DA3D50" w:rsidRPr="00E51C9D">
          <w:rPr>
            <w:noProof/>
            <w:webHidden/>
          </w:rPr>
          <w:t>156</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430" w:history="1">
        <w:r w:rsidR="00D408ED" w:rsidRPr="00E51C9D">
          <w:rPr>
            <w:rStyle w:val="a4"/>
            <w:rFonts w:ascii="Times New Roman" w:hAnsi="Times New Roman" w:cs="Times New Roman"/>
            <w:noProof/>
            <w:color w:val="auto"/>
          </w:rPr>
          <w:t>Статья 42. Использование земельных участков и объектов капитального строительства в границах зон комплексного развития территории.</w:t>
        </w:r>
        <w:r w:rsidR="00D408ED" w:rsidRPr="00E51C9D">
          <w:rPr>
            <w:noProof/>
            <w:webHidden/>
          </w:rPr>
          <w:tab/>
        </w:r>
        <w:r w:rsidRPr="00E51C9D">
          <w:rPr>
            <w:noProof/>
            <w:webHidden/>
          </w:rPr>
          <w:fldChar w:fldCharType="begin"/>
        </w:r>
        <w:r w:rsidR="00D408ED" w:rsidRPr="00E51C9D">
          <w:rPr>
            <w:noProof/>
            <w:webHidden/>
          </w:rPr>
          <w:instrText xml:space="preserve"> PAGEREF _Toc7446430 \h </w:instrText>
        </w:r>
        <w:r w:rsidRPr="00E51C9D">
          <w:rPr>
            <w:noProof/>
            <w:webHidden/>
          </w:rPr>
        </w:r>
        <w:r w:rsidRPr="00E51C9D">
          <w:rPr>
            <w:noProof/>
            <w:webHidden/>
          </w:rPr>
          <w:fldChar w:fldCharType="separate"/>
        </w:r>
        <w:r w:rsidR="00DA3D50" w:rsidRPr="00E51C9D">
          <w:rPr>
            <w:noProof/>
            <w:webHidden/>
          </w:rPr>
          <w:t>164</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431" w:history="1">
        <w:r w:rsidR="00D408ED" w:rsidRPr="00E51C9D">
          <w:rPr>
            <w:rStyle w:val="a4"/>
            <w:rFonts w:ascii="Times New Roman" w:hAnsi="Times New Roman" w:cs="Times New Roman"/>
            <w:noProof/>
            <w:color w:val="auto"/>
          </w:rPr>
          <w:t>Статья 43.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r w:rsidR="00D408ED" w:rsidRPr="00E51C9D">
          <w:rPr>
            <w:noProof/>
            <w:webHidden/>
          </w:rPr>
          <w:tab/>
        </w:r>
        <w:r w:rsidRPr="00E51C9D">
          <w:rPr>
            <w:noProof/>
            <w:webHidden/>
          </w:rPr>
          <w:fldChar w:fldCharType="begin"/>
        </w:r>
        <w:r w:rsidR="00D408ED" w:rsidRPr="00E51C9D">
          <w:rPr>
            <w:noProof/>
            <w:webHidden/>
          </w:rPr>
          <w:instrText xml:space="preserve"> PAGEREF _Toc7446431 \h </w:instrText>
        </w:r>
        <w:r w:rsidRPr="00E51C9D">
          <w:rPr>
            <w:noProof/>
            <w:webHidden/>
          </w:rPr>
        </w:r>
        <w:r w:rsidRPr="00E51C9D">
          <w:rPr>
            <w:noProof/>
            <w:webHidden/>
          </w:rPr>
          <w:fldChar w:fldCharType="separate"/>
        </w:r>
        <w:r w:rsidR="00DA3D50" w:rsidRPr="00E51C9D">
          <w:rPr>
            <w:noProof/>
            <w:webHidden/>
          </w:rPr>
          <w:t>164</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432" w:history="1">
        <w:r w:rsidR="00D408ED" w:rsidRPr="00E51C9D">
          <w:rPr>
            <w:rStyle w:val="a4"/>
            <w:rFonts w:ascii="Times New Roman" w:hAnsi="Times New Roman" w:cs="Times New Roman"/>
            <w:noProof/>
            <w:color w:val="auto"/>
          </w:rPr>
          <w:t>Статья 43. Ограничения в использовании земельных участков и объектов капитального строительства по условиям охраны объектов культурного наследия</w:t>
        </w:r>
        <w:r w:rsidR="00D408ED" w:rsidRPr="00E51C9D">
          <w:rPr>
            <w:noProof/>
            <w:webHidden/>
          </w:rPr>
          <w:tab/>
        </w:r>
        <w:r w:rsidRPr="00E51C9D">
          <w:rPr>
            <w:noProof/>
            <w:webHidden/>
          </w:rPr>
          <w:fldChar w:fldCharType="begin"/>
        </w:r>
        <w:r w:rsidR="00D408ED" w:rsidRPr="00E51C9D">
          <w:rPr>
            <w:noProof/>
            <w:webHidden/>
          </w:rPr>
          <w:instrText xml:space="preserve"> PAGEREF _Toc7446432 \h </w:instrText>
        </w:r>
        <w:r w:rsidRPr="00E51C9D">
          <w:rPr>
            <w:noProof/>
            <w:webHidden/>
          </w:rPr>
        </w:r>
        <w:r w:rsidRPr="00E51C9D">
          <w:rPr>
            <w:noProof/>
            <w:webHidden/>
          </w:rPr>
          <w:fldChar w:fldCharType="separate"/>
        </w:r>
        <w:r w:rsidR="00DA3D50" w:rsidRPr="00E51C9D">
          <w:rPr>
            <w:noProof/>
            <w:webHidden/>
          </w:rPr>
          <w:t>174</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433" w:history="1">
        <w:r w:rsidR="00D408ED" w:rsidRPr="00E51C9D">
          <w:rPr>
            <w:rStyle w:val="a4"/>
            <w:rFonts w:ascii="Times New Roman" w:hAnsi="Times New Roman" w:cs="Times New Roman"/>
            <w:noProof/>
            <w:color w:val="auto"/>
          </w:rPr>
          <w:t>Статья 44. Использование земельных участков в границах охранных зон инженерных сетей и сооружений</w:t>
        </w:r>
        <w:r w:rsidR="00D408ED" w:rsidRPr="00E51C9D">
          <w:rPr>
            <w:noProof/>
            <w:webHidden/>
          </w:rPr>
          <w:tab/>
        </w:r>
        <w:r w:rsidRPr="00E51C9D">
          <w:rPr>
            <w:noProof/>
            <w:webHidden/>
          </w:rPr>
          <w:fldChar w:fldCharType="begin"/>
        </w:r>
        <w:r w:rsidR="00D408ED" w:rsidRPr="00E51C9D">
          <w:rPr>
            <w:noProof/>
            <w:webHidden/>
          </w:rPr>
          <w:instrText xml:space="preserve"> PAGEREF _Toc7446433 \h </w:instrText>
        </w:r>
        <w:r w:rsidRPr="00E51C9D">
          <w:rPr>
            <w:noProof/>
            <w:webHidden/>
          </w:rPr>
        </w:r>
        <w:r w:rsidRPr="00E51C9D">
          <w:rPr>
            <w:noProof/>
            <w:webHidden/>
          </w:rPr>
          <w:fldChar w:fldCharType="separate"/>
        </w:r>
        <w:r w:rsidR="00DA3D50" w:rsidRPr="00E51C9D">
          <w:rPr>
            <w:noProof/>
            <w:webHidden/>
          </w:rPr>
          <w:t>176</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434" w:history="1">
        <w:r w:rsidR="00D408ED" w:rsidRPr="00E51C9D">
          <w:rPr>
            <w:rStyle w:val="a4"/>
            <w:rFonts w:ascii="Times New Roman" w:hAnsi="Times New Roman" w:cs="Times New Roman"/>
            <w:noProof/>
            <w:color w:val="auto"/>
          </w:rPr>
          <w:t>Статья 45. Описание ограничений использования земельных участков и объектов капитального строительства по экологическим и санитарно-эпидемиологическим условиям</w:t>
        </w:r>
        <w:r w:rsidR="00D408ED" w:rsidRPr="00E51C9D">
          <w:rPr>
            <w:noProof/>
            <w:webHidden/>
          </w:rPr>
          <w:tab/>
        </w:r>
        <w:r w:rsidRPr="00E51C9D">
          <w:rPr>
            <w:noProof/>
            <w:webHidden/>
          </w:rPr>
          <w:fldChar w:fldCharType="begin"/>
        </w:r>
        <w:r w:rsidR="00D408ED" w:rsidRPr="00E51C9D">
          <w:rPr>
            <w:noProof/>
            <w:webHidden/>
          </w:rPr>
          <w:instrText xml:space="preserve"> PAGEREF _Toc7446434 \h </w:instrText>
        </w:r>
        <w:r w:rsidRPr="00E51C9D">
          <w:rPr>
            <w:noProof/>
            <w:webHidden/>
          </w:rPr>
        </w:r>
        <w:r w:rsidRPr="00E51C9D">
          <w:rPr>
            <w:noProof/>
            <w:webHidden/>
          </w:rPr>
          <w:fldChar w:fldCharType="separate"/>
        </w:r>
        <w:r w:rsidR="00DA3D50" w:rsidRPr="00E51C9D">
          <w:rPr>
            <w:noProof/>
            <w:webHidden/>
          </w:rPr>
          <w:t>178</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435" w:history="1">
        <w:r w:rsidR="00D408ED" w:rsidRPr="00E51C9D">
          <w:rPr>
            <w:rStyle w:val="a4"/>
            <w:rFonts w:ascii="Times New Roman" w:hAnsi="Times New Roman" w:cs="Times New Roman"/>
            <w:noProof/>
            <w:color w:val="auto"/>
          </w:rPr>
          <w:t>Статья 46. Использование земельных участков и объектов капитального строительства в границах охранных коридоров транспортных коммуникаций</w:t>
        </w:r>
        <w:r w:rsidR="00D408ED" w:rsidRPr="00E51C9D">
          <w:rPr>
            <w:noProof/>
            <w:webHidden/>
          </w:rPr>
          <w:tab/>
        </w:r>
        <w:r w:rsidRPr="00E51C9D">
          <w:rPr>
            <w:noProof/>
            <w:webHidden/>
          </w:rPr>
          <w:fldChar w:fldCharType="begin"/>
        </w:r>
        <w:r w:rsidR="00D408ED" w:rsidRPr="00E51C9D">
          <w:rPr>
            <w:noProof/>
            <w:webHidden/>
          </w:rPr>
          <w:instrText xml:space="preserve"> PAGEREF _Toc7446435 \h </w:instrText>
        </w:r>
        <w:r w:rsidRPr="00E51C9D">
          <w:rPr>
            <w:noProof/>
            <w:webHidden/>
          </w:rPr>
        </w:r>
        <w:r w:rsidRPr="00E51C9D">
          <w:rPr>
            <w:noProof/>
            <w:webHidden/>
          </w:rPr>
          <w:fldChar w:fldCharType="separate"/>
        </w:r>
        <w:r w:rsidR="00DA3D50" w:rsidRPr="00E51C9D">
          <w:rPr>
            <w:noProof/>
            <w:webHidden/>
          </w:rPr>
          <w:t>180</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436" w:history="1">
        <w:r w:rsidR="00D408ED" w:rsidRPr="00E51C9D">
          <w:rPr>
            <w:rStyle w:val="a4"/>
            <w:rFonts w:ascii="Times New Roman" w:hAnsi="Times New Roman" w:cs="Times New Roman"/>
            <w:noProof/>
            <w:color w:val="auto"/>
          </w:rPr>
          <w:t>Статья 47. Использование земельных участков и объектов капитального строительства в границах водоохранных зон</w:t>
        </w:r>
        <w:r w:rsidR="00D408ED" w:rsidRPr="00E51C9D">
          <w:rPr>
            <w:noProof/>
            <w:webHidden/>
          </w:rPr>
          <w:tab/>
        </w:r>
        <w:r w:rsidRPr="00E51C9D">
          <w:rPr>
            <w:noProof/>
            <w:webHidden/>
          </w:rPr>
          <w:fldChar w:fldCharType="begin"/>
        </w:r>
        <w:r w:rsidR="00D408ED" w:rsidRPr="00E51C9D">
          <w:rPr>
            <w:noProof/>
            <w:webHidden/>
          </w:rPr>
          <w:instrText xml:space="preserve"> PAGEREF _Toc7446436 \h </w:instrText>
        </w:r>
        <w:r w:rsidRPr="00E51C9D">
          <w:rPr>
            <w:noProof/>
            <w:webHidden/>
          </w:rPr>
        </w:r>
        <w:r w:rsidRPr="00E51C9D">
          <w:rPr>
            <w:noProof/>
            <w:webHidden/>
          </w:rPr>
          <w:fldChar w:fldCharType="separate"/>
        </w:r>
        <w:r w:rsidR="00DA3D50" w:rsidRPr="00E51C9D">
          <w:rPr>
            <w:noProof/>
            <w:webHidden/>
          </w:rPr>
          <w:t>181</w:t>
        </w:r>
        <w:r w:rsidRPr="00E51C9D">
          <w:rPr>
            <w:noProof/>
            <w:webHidden/>
          </w:rPr>
          <w:fldChar w:fldCharType="end"/>
        </w:r>
      </w:hyperlink>
    </w:p>
    <w:p w:rsidR="00D408ED" w:rsidRPr="00E51C9D" w:rsidRDefault="00D27647">
      <w:pPr>
        <w:pStyle w:val="22"/>
        <w:rPr>
          <w:rFonts w:eastAsiaTheme="minorEastAsia"/>
          <w:noProof/>
          <w:lang w:eastAsia="ru-RU"/>
        </w:rPr>
      </w:pPr>
      <w:hyperlink w:anchor="_Toc7446437" w:history="1">
        <w:r w:rsidR="00D408ED" w:rsidRPr="00E51C9D">
          <w:rPr>
            <w:rStyle w:val="a4"/>
            <w:rFonts w:ascii="Times New Roman" w:hAnsi="Times New Roman" w:cs="Times New Roman"/>
            <w:noProof/>
            <w:color w:val="auto"/>
          </w:rPr>
          <w:t>Статья 48. Иные ограничения использования земельных участков и объектов капитального строительства</w:t>
        </w:r>
        <w:r w:rsidR="00D408ED" w:rsidRPr="00E51C9D">
          <w:rPr>
            <w:noProof/>
            <w:webHidden/>
          </w:rPr>
          <w:tab/>
        </w:r>
        <w:r w:rsidRPr="00E51C9D">
          <w:rPr>
            <w:noProof/>
            <w:webHidden/>
          </w:rPr>
          <w:fldChar w:fldCharType="begin"/>
        </w:r>
        <w:r w:rsidR="00D408ED" w:rsidRPr="00E51C9D">
          <w:rPr>
            <w:noProof/>
            <w:webHidden/>
          </w:rPr>
          <w:instrText xml:space="preserve"> PAGEREF _Toc7446437 \h </w:instrText>
        </w:r>
        <w:r w:rsidRPr="00E51C9D">
          <w:rPr>
            <w:noProof/>
            <w:webHidden/>
          </w:rPr>
        </w:r>
        <w:r w:rsidRPr="00E51C9D">
          <w:rPr>
            <w:noProof/>
            <w:webHidden/>
          </w:rPr>
          <w:fldChar w:fldCharType="separate"/>
        </w:r>
        <w:r w:rsidR="00DA3D50" w:rsidRPr="00E51C9D">
          <w:rPr>
            <w:noProof/>
            <w:webHidden/>
          </w:rPr>
          <w:t>182</w:t>
        </w:r>
        <w:r w:rsidRPr="00E51C9D">
          <w:rPr>
            <w:noProof/>
            <w:webHidden/>
          </w:rPr>
          <w:fldChar w:fldCharType="end"/>
        </w:r>
      </w:hyperlink>
    </w:p>
    <w:p w:rsidR="00D408ED" w:rsidRPr="00E51C9D" w:rsidRDefault="00D27647" w:rsidP="00D408ED">
      <w:pPr>
        <w:pStyle w:val="11"/>
        <w:rPr>
          <w:rFonts w:asciiTheme="minorHAnsi" w:eastAsiaTheme="minorEastAsia" w:hAnsiTheme="minorHAnsi" w:cstheme="minorBidi"/>
          <w:b/>
          <w:sz w:val="22"/>
          <w:szCs w:val="22"/>
          <w:lang w:val="ru-RU" w:eastAsia="ru-RU" w:bidi="ar-SA"/>
        </w:rPr>
      </w:pPr>
      <w:hyperlink w:anchor="_Toc7446438" w:history="1">
        <w:r w:rsidR="00D408ED" w:rsidRPr="00E51C9D">
          <w:rPr>
            <w:rStyle w:val="a4"/>
            <w:color w:val="auto"/>
          </w:rPr>
          <w:t>ЗАКЛЮЧИТЕЛЬНЫЕ ПОЛОЖЕНИЯ.</w:t>
        </w:r>
        <w:r w:rsidR="00D408ED" w:rsidRPr="00E51C9D">
          <w:rPr>
            <w:webHidden/>
          </w:rPr>
          <w:tab/>
        </w:r>
        <w:r w:rsidRPr="00E51C9D">
          <w:rPr>
            <w:webHidden/>
          </w:rPr>
          <w:fldChar w:fldCharType="begin"/>
        </w:r>
        <w:r w:rsidR="00D408ED" w:rsidRPr="00E51C9D">
          <w:rPr>
            <w:webHidden/>
          </w:rPr>
          <w:instrText xml:space="preserve"> PAGEREF _Toc7446438 \h </w:instrText>
        </w:r>
        <w:r w:rsidRPr="00E51C9D">
          <w:rPr>
            <w:webHidden/>
          </w:rPr>
        </w:r>
        <w:r w:rsidRPr="00E51C9D">
          <w:rPr>
            <w:webHidden/>
          </w:rPr>
          <w:fldChar w:fldCharType="separate"/>
        </w:r>
        <w:r w:rsidR="00DA3D50" w:rsidRPr="00E51C9D">
          <w:rPr>
            <w:webHidden/>
          </w:rPr>
          <w:t>184</w:t>
        </w:r>
        <w:r w:rsidRPr="00E51C9D">
          <w:rPr>
            <w:webHidden/>
          </w:rPr>
          <w:fldChar w:fldCharType="end"/>
        </w:r>
      </w:hyperlink>
    </w:p>
    <w:p w:rsidR="009D5174" w:rsidRPr="00E51C9D" w:rsidRDefault="00D27647" w:rsidP="001B47AE">
      <w:pPr>
        <w:pStyle w:val="1"/>
        <w:spacing w:afterLines="20"/>
        <w:rPr>
          <w:rFonts w:ascii="Times New Roman" w:hAnsi="Times New Roman"/>
          <w:sz w:val="24"/>
          <w:szCs w:val="24"/>
        </w:rPr>
        <w:sectPr w:rsidR="009D5174" w:rsidRPr="00E51C9D" w:rsidSect="00C1721F">
          <w:footerReference w:type="default" r:id="rId9"/>
          <w:footerReference w:type="first" r:id="rId10"/>
          <w:pgSz w:w="11906" w:h="16838"/>
          <w:pgMar w:top="680" w:right="680" w:bottom="680" w:left="1304" w:header="709" w:footer="227" w:gutter="0"/>
          <w:pgNumType w:start="1"/>
          <w:cols w:space="708"/>
          <w:titlePg/>
          <w:docGrid w:linePitch="360"/>
        </w:sectPr>
      </w:pPr>
      <w:r w:rsidRPr="00E51C9D">
        <w:rPr>
          <w:rFonts w:ascii="Times New Roman" w:hAnsi="Times New Roman"/>
          <w:sz w:val="22"/>
          <w:szCs w:val="22"/>
        </w:rPr>
        <w:fldChar w:fldCharType="end"/>
      </w:r>
    </w:p>
    <w:p w:rsidR="004416DC" w:rsidRPr="00E51C9D" w:rsidRDefault="004416DC" w:rsidP="004416DC">
      <w:pPr>
        <w:pStyle w:val="1"/>
        <w:rPr>
          <w:rFonts w:ascii="Times New Roman" w:hAnsi="Times New Roman"/>
          <w:sz w:val="24"/>
          <w:szCs w:val="24"/>
        </w:rPr>
      </w:pPr>
      <w:bookmarkStart w:id="22" w:name="_Toc7446349"/>
      <w:bookmarkStart w:id="23" w:name="_Toc536808395"/>
      <w:bookmarkStart w:id="24" w:name="_Toc2849182"/>
      <w:r w:rsidRPr="00E51C9D">
        <w:rPr>
          <w:rFonts w:ascii="Times New Roman" w:hAnsi="Times New Roman"/>
          <w:sz w:val="24"/>
          <w:szCs w:val="24"/>
        </w:rPr>
        <w:lastRenderedPageBreak/>
        <w:t xml:space="preserve">ЧАСТЬ 1. ПОРЯДОК ПРИМЕНЕНИЯ </w:t>
      </w:r>
      <w:r w:rsidR="00320575" w:rsidRPr="00E51C9D">
        <w:rPr>
          <w:rFonts w:ascii="Times New Roman" w:hAnsi="Times New Roman"/>
          <w:sz w:val="24"/>
          <w:szCs w:val="24"/>
        </w:rPr>
        <w:t xml:space="preserve">ПРАВИЛ ЗЕМЛЕПОЛЬЗОВАНИЯ И ЗАСТРОЙКИ </w:t>
      </w:r>
      <w:r w:rsidRPr="00E51C9D">
        <w:rPr>
          <w:rFonts w:ascii="Times New Roman" w:hAnsi="Times New Roman"/>
          <w:sz w:val="24"/>
          <w:szCs w:val="24"/>
        </w:rPr>
        <w:t xml:space="preserve">И ВНЕСЕНИЯ </w:t>
      </w:r>
      <w:r w:rsidR="00320575" w:rsidRPr="00E51C9D">
        <w:rPr>
          <w:rFonts w:ascii="Times New Roman" w:hAnsi="Times New Roman"/>
          <w:sz w:val="24"/>
          <w:szCs w:val="24"/>
        </w:rPr>
        <w:t xml:space="preserve"> В НИХ </w:t>
      </w:r>
      <w:r w:rsidRPr="00E51C9D">
        <w:rPr>
          <w:rFonts w:ascii="Times New Roman" w:hAnsi="Times New Roman"/>
          <w:sz w:val="24"/>
          <w:szCs w:val="24"/>
        </w:rPr>
        <w:t>ИЗМЕНЕНИЙ</w:t>
      </w:r>
      <w:bookmarkEnd w:id="22"/>
      <w:r w:rsidRPr="00E51C9D">
        <w:rPr>
          <w:rFonts w:ascii="Times New Roman" w:hAnsi="Times New Roman"/>
          <w:sz w:val="24"/>
          <w:szCs w:val="24"/>
        </w:rPr>
        <w:t xml:space="preserve"> </w:t>
      </w:r>
      <w:bookmarkEnd w:id="23"/>
      <w:bookmarkEnd w:id="24"/>
    </w:p>
    <w:p w:rsidR="00E4634F" w:rsidRPr="00E51C9D" w:rsidRDefault="00224BD3" w:rsidP="004416DC">
      <w:pPr>
        <w:pStyle w:val="1"/>
        <w:spacing w:before="0" w:after="0"/>
        <w:rPr>
          <w:rFonts w:ascii="Times New Roman" w:hAnsi="Times New Roman"/>
          <w:b w:val="0"/>
          <w:sz w:val="24"/>
          <w:szCs w:val="24"/>
        </w:rPr>
      </w:pPr>
      <w:bookmarkStart w:id="25" w:name="_Toc7446350"/>
      <w:r w:rsidRPr="00E51C9D">
        <w:rPr>
          <w:rFonts w:ascii="Times New Roman" w:hAnsi="Times New Roman"/>
          <w:b w:val="0"/>
          <w:sz w:val="24"/>
          <w:szCs w:val="24"/>
        </w:rPr>
        <w:t>ГЛАВА 1. РЕГУЛИРОВАНИЕ ЗЕМЛЕПОЛЬЗОВАНИЯ И ЗАСТРОЙКИ ОРГАНАМИ МЕСТНОГО САМОУПРАВЛЕНИЯ</w:t>
      </w:r>
      <w:bookmarkEnd w:id="25"/>
    </w:p>
    <w:p w:rsidR="003C690D" w:rsidRPr="00E51C9D" w:rsidRDefault="00224BD3" w:rsidP="003C690D">
      <w:pPr>
        <w:pStyle w:val="1"/>
        <w:spacing w:before="0" w:after="0"/>
        <w:rPr>
          <w:rFonts w:ascii="Times New Roman" w:hAnsi="Times New Roman"/>
          <w:b w:val="0"/>
          <w:sz w:val="24"/>
          <w:szCs w:val="24"/>
        </w:rPr>
      </w:pPr>
      <w:bookmarkStart w:id="26" w:name="_Toc7446351"/>
      <w:r w:rsidRPr="00E51C9D">
        <w:rPr>
          <w:rFonts w:ascii="Times New Roman" w:hAnsi="Times New Roman"/>
          <w:b w:val="0"/>
          <w:sz w:val="24"/>
          <w:szCs w:val="24"/>
        </w:rPr>
        <w:t>РАЗДЕЛ 1. ОБЩИЕ ПОЛОЖЕНИЯ</w:t>
      </w:r>
      <w:bookmarkEnd w:id="26"/>
    </w:p>
    <w:p w:rsidR="00A87042" w:rsidRPr="00E51C9D" w:rsidRDefault="00A87042" w:rsidP="00A87042">
      <w:pPr>
        <w:pStyle w:val="20"/>
        <w:spacing w:before="0"/>
        <w:rPr>
          <w:rFonts w:ascii="Times New Roman" w:hAnsi="Times New Roman" w:cs="Times New Roman"/>
          <w:color w:val="auto"/>
          <w:sz w:val="24"/>
          <w:szCs w:val="24"/>
        </w:rPr>
      </w:pPr>
      <w:bookmarkStart w:id="27" w:name="_Toc332875193"/>
      <w:bookmarkStart w:id="28" w:name="_Toc470251796"/>
    </w:p>
    <w:p w:rsidR="00E4634F" w:rsidRPr="00E51C9D" w:rsidRDefault="00E4634F" w:rsidP="00A87042">
      <w:pPr>
        <w:pStyle w:val="20"/>
        <w:spacing w:before="0"/>
        <w:rPr>
          <w:rFonts w:ascii="Times New Roman" w:hAnsi="Times New Roman" w:cs="Times New Roman"/>
          <w:color w:val="auto"/>
          <w:sz w:val="24"/>
          <w:szCs w:val="24"/>
        </w:rPr>
      </w:pPr>
      <w:bookmarkStart w:id="29" w:name="_Toc7446352"/>
      <w:r w:rsidRPr="00E51C9D">
        <w:rPr>
          <w:rFonts w:ascii="Times New Roman" w:hAnsi="Times New Roman" w:cs="Times New Roman"/>
          <w:color w:val="auto"/>
          <w:sz w:val="24"/>
          <w:szCs w:val="24"/>
        </w:rPr>
        <w:t>Статья 1. Основные понятия, используемые в Правилах</w:t>
      </w:r>
      <w:bookmarkEnd w:id="27"/>
      <w:bookmarkEnd w:id="28"/>
      <w:bookmarkEnd w:id="29"/>
      <w:r w:rsidRPr="00E51C9D">
        <w:rPr>
          <w:rFonts w:ascii="Times New Roman" w:hAnsi="Times New Roman" w:cs="Times New Roman"/>
          <w:color w:val="auto"/>
          <w:sz w:val="24"/>
          <w:szCs w:val="24"/>
        </w:rPr>
        <w:t xml:space="preserve"> </w:t>
      </w:r>
    </w:p>
    <w:p w:rsidR="00A87042" w:rsidRPr="00E51C9D" w:rsidRDefault="00A87042" w:rsidP="00A87042">
      <w:pPr>
        <w:rPr>
          <w:rFonts w:ascii="Times New Roman" w:hAnsi="Times New Roman" w:cs="Times New Roman"/>
          <w:i/>
          <w:sz w:val="24"/>
          <w:szCs w:val="24"/>
        </w:rPr>
      </w:pPr>
      <w:bookmarkStart w:id="30" w:name="_Toc332875194"/>
      <w:bookmarkStart w:id="31" w:name="_Toc387084690"/>
      <w:r w:rsidRPr="00E51C9D">
        <w:rPr>
          <w:rFonts w:ascii="Times New Roman" w:hAnsi="Times New Roman" w:cs="Times New Roman"/>
          <w:sz w:val="24"/>
          <w:szCs w:val="24"/>
        </w:rPr>
        <w:t>Понятия, используемые в настоящих Правилах, применяются в следующем значении:</w:t>
      </w:r>
    </w:p>
    <w:p w:rsidR="00A87042" w:rsidRPr="00E51C9D" w:rsidRDefault="00A87042" w:rsidP="00A87042">
      <w:pPr>
        <w:widowControl w:val="0"/>
        <w:ind w:firstLine="720"/>
        <w:rPr>
          <w:rFonts w:ascii="Times New Roman" w:hAnsi="Times New Roman" w:cs="Times New Roman"/>
          <w:sz w:val="24"/>
          <w:szCs w:val="24"/>
        </w:rPr>
      </w:pPr>
      <w:r w:rsidRPr="00E51C9D">
        <w:rPr>
          <w:rFonts w:ascii="Times New Roman" w:hAnsi="Times New Roman" w:cs="Times New Roman"/>
          <w:b/>
          <w:sz w:val="24"/>
          <w:szCs w:val="24"/>
        </w:rPr>
        <w:t>Муниципальное образование</w:t>
      </w:r>
      <w:r w:rsidRPr="00E51C9D">
        <w:rPr>
          <w:rFonts w:ascii="Times New Roman" w:hAnsi="Times New Roman" w:cs="Times New Roman"/>
          <w:sz w:val="24"/>
          <w:szCs w:val="24"/>
        </w:rPr>
        <w:t xml:space="preserve"> - городское или сельское поселение, муниципальный район либо городской округ, городской округ с внутригородским делением, внутригородской район.</w:t>
      </w:r>
    </w:p>
    <w:p w:rsidR="00A87042" w:rsidRPr="00E51C9D" w:rsidRDefault="00A87042" w:rsidP="00A87042">
      <w:pPr>
        <w:pStyle w:val="af4"/>
        <w:spacing w:after="0"/>
        <w:ind w:firstLine="720"/>
        <w:rPr>
          <w:sz w:val="24"/>
        </w:rPr>
      </w:pPr>
      <w:r w:rsidRPr="00E51C9D">
        <w:rPr>
          <w:b/>
          <w:sz w:val="24"/>
        </w:rPr>
        <w:t>Муниципальный район</w:t>
      </w:r>
      <w:r w:rsidRPr="00E51C9D">
        <w:rPr>
          <w:sz w:val="24"/>
        </w:rPr>
        <w:t xml:space="preserve">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rsidR="00A87042" w:rsidRPr="00E51C9D" w:rsidRDefault="00A87042" w:rsidP="00A87042">
      <w:pPr>
        <w:pStyle w:val="af4"/>
        <w:spacing w:after="0"/>
        <w:ind w:firstLine="720"/>
        <w:rPr>
          <w:sz w:val="24"/>
        </w:rPr>
      </w:pPr>
      <w:r w:rsidRPr="00E51C9D">
        <w:rPr>
          <w:b/>
          <w:sz w:val="24"/>
        </w:rPr>
        <w:t>Поселение</w:t>
      </w:r>
      <w:r w:rsidRPr="00E51C9D">
        <w:rPr>
          <w:sz w:val="24"/>
        </w:rPr>
        <w:t xml:space="preserve"> - городское или сельское поселение.</w:t>
      </w:r>
    </w:p>
    <w:p w:rsidR="00A87042" w:rsidRPr="00E51C9D" w:rsidRDefault="00A87042" w:rsidP="00A87042">
      <w:pPr>
        <w:pStyle w:val="af4"/>
        <w:spacing w:after="0"/>
        <w:ind w:firstLine="720"/>
        <w:rPr>
          <w:sz w:val="24"/>
        </w:rPr>
      </w:pPr>
      <w:r w:rsidRPr="00E51C9D">
        <w:rPr>
          <w:b/>
          <w:sz w:val="24"/>
        </w:rPr>
        <w:t>Сельское поселение</w:t>
      </w:r>
      <w:r w:rsidRPr="00E51C9D">
        <w:rPr>
          <w:sz w:val="24"/>
        </w:rPr>
        <w:t xml:space="preserve"> - один или несколько объединенных общей территорией сельских населенных пунктов (поселков, сел, станиц, деревень, хуторов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A87042" w:rsidRPr="00E51C9D" w:rsidRDefault="00A87042" w:rsidP="00A87042">
      <w:pPr>
        <w:pStyle w:val="af4"/>
        <w:spacing w:after="0"/>
        <w:ind w:firstLine="720"/>
        <w:rPr>
          <w:sz w:val="24"/>
        </w:rPr>
      </w:pPr>
      <w:r w:rsidRPr="00E51C9D">
        <w:rPr>
          <w:b/>
          <w:sz w:val="24"/>
        </w:rPr>
        <w:t>Населенный пункт</w:t>
      </w:r>
      <w:r w:rsidRPr="00E51C9D">
        <w:rPr>
          <w:sz w:val="24"/>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A87042" w:rsidRPr="00E51C9D" w:rsidRDefault="00A87042" w:rsidP="00A87042">
      <w:pPr>
        <w:pStyle w:val="af4"/>
        <w:spacing w:after="0"/>
        <w:ind w:firstLine="720"/>
        <w:rPr>
          <w:sz w:val="24"/>
        </w:rPr>
      </w:pPr>
      <w:r w:rsidRPr="00E51C9D">
        <w:rPr>
          <w:b/>
          <w:sz w:val="24"/>
        </w:rPr>
        <w:t>Вопросы местного значения</w:t>
      </w:r>
      <w:r w:rsidRPr="00E51C9D">
        <w:rPr>
          <w:sz w:val="24"/>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самостоятельно.</w:t>
      </w:r>
    </w:p>
    <w:p w:rsidR="00A87042" w:rsidRPr="00E51C9D" w:rsidRDefault="00A87042" w:rsidP="00A87042">
      <w:pPr>
        <w:pStyle w:val="af4"/>
        <w:spacing w:after="0"/>
        <w:ind w:firstLine="720"/>
        <w:rPr>
          <w:sz w:val="24"/>
        </w:rPr>
      </w:pPr>
      <w:r w:rsidRPr="00E51C9D">
        <w:rPr>
          <w:b/>
          <w:sz w:val="24"/>
        </w:rPr>
        <w:t>Устойчивое развитие территорий</w:t>
      </w:r>
      <w:r w:rsidRPr="00E51C9D">
        <w:rPr>
          <w:sz w:val="24"/>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A87042" w:rsidRPr="00E51C9D" w:rsidRDefault="00A87042" w:rsidP="00A87042">
      <w:pPr>
        <w:widowControl w:val="0"/>
        <w:ind w:firstLine="720"/>
        <w:rPr>
          <w:rFonts w:ascii="Times New Roman" w:hAnsi="Times New Roman" w:cs="Times New Roman"/>
          <w:sz w:val="24"/>
          <w:szCs w:val="24"/>
        </w:rPr>
      </w:pPr>
      <w:r w:rsidRPr="00E51C9D">
        <w:rPr>
          <w:rFonts w:ascii="Times New Roman" w:hAnsi="Times New Roman" w:cs="Times New Roman"/>
          <w:b/>
          <w:sz w:val="24"/>
          <w:szCs w:val="24"/>
        </w:rPr>
        <w:t>Градостроительная деятельность</w:t>
      </w:r>
      <w:r w:rsidRPr="00E51C9D">
        <w:rPr>
          <w:rFonts w:ascii="Times New Roman" w:hAnsi="Times New Roman" w:cs="Times New Roman"/>
          <w:sz w:val="24"/>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A87042" w:rsidRPr="00E51C9D" w:rsidRDefault="00A87042" w:rsidP="00A87042">
      <w:pPr>
        <w:pStyle w:val="af4"/>
        <w:spacing w:after="0"/>
        <w:ind w:firstLine="720"/>
        <w:rPr>
          <w:sz w:val="24"/>
        </w:rPr>
      </w:pPr>
      <w:r w:rsidRPr="00E51C9D">
        <w:rPr>
          <w:b/>
          <w:sz w:val="24"/>
        </w:rPr>
        <w:t>Территориальное планирование</w:t>
      </w:r>
      <w:r w:rsidRPr="00E51C9D">
        <w:rPr>
          <w:sz w:val="24"/>
        </w:rPr>
        <w:t xml:space="preserve"> -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87042" w:rsidRPr="00E51C9D" w:rsidRDefault="00A87042" w:rsidP="00A87042">
      <w:pPr>
        <w:pStyle w:val="af4"/>
        <w:spacing w:after="0"/>
        <w:ind w:firstLine="720"/>
        <w:rPr>
          <w:sz w:val="24"/>
        </w:rPr>
      </w:pPr>
      <w:r w:rsidRPr="00E51C9D">
        <w:rPr>
          <w:b/>
          <w:sz w:val="24"/>
        </w:rPr>
        <w:t>Генеральный план</w:t>
      </w:r>
      <w:r w:rsidRPr="00E51C9D">
        <w:rPr>
          <w:sz w:val="24"/>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rsidR="00A87042" w:rsidRPr="00E51C9D" w:rsidRDefault="00A87042" w:rsidP="00A87042">
      <w:pPr>
        <w:pStyle w:val="af4"/>
        <w:spacing w:after="0"/>
        <w:ind w:firstLine="720"/>
        <w:rPr>
          <w:sz w:val="24"/>
        </w:rPr>
      </w:pPr>
      <w:r w:rsidRPr="00E51C9D">
        <w:rPr>
          <w:b/>
          <w:sz w:val="24"/>
        </w:rPr>
        <w:t>Функциональное зонирование территории</w:t>
      </w:r>
      <w:r w:rsidRPr="00E51C9D">
        <w:rPr>
          <w:sz w:val="24"/>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A87042" w:rsidRPr="00E51C9D" w:rsidRDefault="00A87042" w:rsidP="00A87042">
      <w:pPr>
        <w:pStyle w:val="af4"/>
        <w:spacing w:after="0"/>
        <w:ind w:firstLine="720"/>
        <w:rPr>
          <w:sz w:val="24"/>
        </w:rPr>
      </w:pPr>
      <w:r w:rsidRPr="00E51C9D">
        <w:rPr>
          <w:b/>
          <w:sz w:val="24"/>
        </w:rPr>
        <w:lastRenderedPageBreak/>
        <w:t>Функциональные зоны</w:t>
      </w:r>
      <w:r w:rsidRPr="00E51C9D">
        <w:rPr>
          <w:sz w:val="24"/>
        </w:rPr>
        <w:t xml:space="preserve"> - зоны, для которых документами территориального планирования определены границы и функциональное назначение.</w:t>
      </w:r>
    </w:p>
    <w:p w:rsidR="00A87042" w:rsidRPr="00E51C9D" w:rsidRDefault="00A87042" w:rsidP="00A87042">
      <w:pPr>
        <w:widowControl w:val="0"/>
        <w:ind w:firstLine="720"/>
        <w:rPr>
          <w:rFonts w:ascii="Times New Roman" w:hAnsi="Times New Roman" w:cs="Times New Roman"/>
          <w:sz w:val="24"/>
          <w:szCs w:val="24"/>
        </w:rPr>
      </w:pPr>
      <w:r w:rsidRPr="00E51C9D">
        <w:rPr>
          <w:rFonts w:ascii="Times New Roman" w:hAnsi="Times New Roman" w:cs="Times New Roman"/>
          <w:b/>
          <w:sz w:val="24"/>
          <w:szCs w:val="24"/>
        </w:rPr>
        <w:t>Зоны с особыми условиями использования территорий</w:t>
      </w:r>
      <w:r w:rsidRPr="00E51C9D">
        <w:rPr>
          <w:rFonts w:ascii="Times New Roman" w:hAnsi="Times New Roman" w:cs="Times New Roman"/>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E51C9D">
        <w:rPr>
          <w:rFonts w:ascii="Times New Roman" w:hAnsi="Times New Roman" w:cs="Times New Roman"/>
          <w:sz w:val="24"/>
          <w:szCs w:val="24"/>
        </w:rPr>
        <w:t>водоохранные</w:t>
      </w:r>
      <w:proofErr w:type="spellEnd"/>
      <w:r w:rsidRPr="00E51C9D">
        <w:rPr>
          <w:rFonts w:ascii="Times New Roman" w:hAnsi="Times New Roman" w:cs="Times New Roman"/>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E51C9D">
        <w:rPr>
          <w:rFonts w:ascii="Times New Roman" w:hAnsi="Times New Roman" w:cs="Times New Roman"/>
          <w:sz w:val="24"/>
          <w:szCs w:val="24"/>
        </w:rPr>
        <w:t>приаэродромная</w:t>
      </w:r>
      <w:proofErr w:type="spellEnd"/>
      <w:r w:rsidRPr="00E51C9D">
        <w:rPr>
          <w:rFonts w:ascii="Times New Roman" w:hAnsi="Times New Roman" w:cs="Times New Roman"/>
          <w:sz w:val="24"/>
          <w:szCs w:val="24"/>
        </w:rPr>
        <w:t xml:space="preserve"> территория, иные зоны, устанавливаемые в соответствии с законодательством Российской Федерации.</w:t>
      </w:r>
    </w:p>
    <w:p w:rsidR="00A87042" w:rsidRPr="00E51C9D" w:rsidRDefault="00A87042" w:rsidP="00A87042">
      <w:pPr>
        <w:pStyle w:val="af4"/>
        <w:spacing w:after="0"/>
        <w:ind w:firstLine="720"/>
        <w:rPr>
          <w:sz w:val="24"/>
        </w:rPr>
      </w:pPr>
      <w:r w:rsidRPr="00E51C9D">
        <w:rPr>
          <w:b/>
          <w:sz w:val="24"/>
        </w:rPr>
        <w:t>Территории общего пользования</w:t>
      </w:r>
      <w:r w:rsidRPr="00E51C9D">
        <w:rPr>
          <w:sz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87042" w:rsidRPr="00E51C9D" w:rsidRDefault="00A87042" w:rsidP="00A87042">
      <w:pPr>
        <w:pStyle w:val="af4"/>
        <w:spacing w:after="0"/>
        <w:ind w:firstLine="720"/>
        <w:rPr>
          <w:sz w:val="24"/>
        </w:rPr>
      </w:pPr>
      <w:r w:rsidRPr="00E51C9D">
        <w:rPr>
          <w:b/>
          <w:sz w:val="24"/>
        </w:rPr>
        <w:t>Линии градостроительного регулирования</w:t>
      </w:r>
      <w:r w:rsidRPr="00E51C9D">
        <w:rPr>
          <w:sz w:val="24"/>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w:t>
      </w:r>
      <w:proofErr w:type="spellStart"/>
      <w:r w:rsidRPr="00E51C9D">
        <w:rPr>
          <w:sz w:val="24"/>
        </w:rPr>
        <w:t>водоохранных</w:t>
      </w:r>
      <w:proofErr w:type="spellEnd"/>
      <w:r w:rsidRPr="00E51C9D">
        <w:rPr>
          <w:sz w:val="24"/>
        </w:rPr>
        <w:t xml:space="preserve">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rsidR="0051592F" w:rsidRPr="0051592F" w:rsidRDefault="00A87042" w:rsidP="0051592F">
      <w:pPr>
        <w:rPr>
          <w:rFonts w:ascii="Times New Roman" w:eastAsia="Times New Roman" w:hAnsi="Times New Roman" w:cs="Times New Roman"/>
          <w:sz w:val="24"/>
          <w:szCs w:val="24"/>
          <w:lang w:eastAsia="ru-RU"/>
        </w:rPr>
      </w:pPr>
      <w:r w:rsidRPr="0051592F">
        <w:rPr>
          <w:rFonts w:ascii="Times New Roman" w:eastAsia="Times New Roman" w:hAnsi="Times New Roman" w:cs="Times New Roman"/>
          <w:b/>
          <w:sz w:val="24"/>
          <w:szCs w:val="24"/>
          <w:lang w:eastAsia="ru-RU"/>
        </w:rPr>
        <w:t>Красные линии</w:t>
      </w:r>
      <w:r w:rsidRPr="00E51C9D">
        <w:rPr>
          <w:sz w:val="24"/>
        </w:rPr>
        <w:t xml:space="preserve">  </w:t>
      </w:r>
      <w:r w:rsidR="0051592F" w:rsidRPr="0051592F">
        <w:rPr>
          <w:rFonts w:ascii="Times New Roman" w:eastAsia="Times New Roman" w:hAnsi="Times New Roman" w:cs="Times New Roman"/>
          <w:sz w:val="24"/>
          <w:szCs w:val="24"/>
          <w:lang w:eastAsia="ru-RU"/>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A87042" w:rsidRPr="00E51C9D" w:rsidRDefault="00A87042" w:rsidP="00A87042">
      <w:pPr>
        <w:pStyle w:val="af4"/>
        <w:spacing w:after="0"/>
        <w:ind w:firstLine="720"/>
        <w:rPr>
          <w:sz w:val="24"/>
        </w:rPr>
      </w:pPr>
      <w:r w:rsidRPr="0051592F">
        <w:rPr>
          <w:b/>
          <w:sz w:val="24"/>
        </w:rPr>
        <w:t>Линии застройки</w:t>
      </w:r>
      <w:r w:rsidRPr="00E51C9D">
        <w:rPr>
          <w:sz w:val="24"/>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7042" w:rsidRPr="00E51C9D" w:rsidRDefault="00A87042" w:rsidP="00A87042">
      <w:pPr>
        <w:pStyle w:val="af4"/>
        <w:spacing w:after="0"/>
        <w:ind w:firstLine="720"/>
        <w:rPr>
          <w:sz w:val="24"/>
        </w:rPr>
      </w:pPr>
      <w:r w:rsidRPr="00E51C9D">
        <w:rPr>
          <w:b/>
          <w:sz w:val="24"/>
        </w:rPr>
        <w:t>Отступ застройки</w:t>
      </w:r>
      <w:r w:rsidRPr="00E51C9D">
        <w:rPr>
          <w:sz w:val="24"/>
        </w:rPr>
        <w:t xml:space="preserve"> - расстояние между красной линией или границей земельного участка и стеной здания, строения, сооружения.</w:t>
      </w:r>
    </w:p>
    <w:p w:rsidR="00A87042" w:rsidRPr="00E51C9D" w:rsidRDefault="00A87042" w:rsidP="00A87042">
      <w:pPr>
        <w:pStyle w:val="af4"/>
        <w:spacing w:after="0"/>
        <w:ind w:firstLine="720"/>
        <w:rPr>
          <w:sz w:val="24"/>
        </w:rPr>
      </w:pPr>
      <w:r w:rsidRPr="00E51C9D">
        <w:rPr>
          <w:b/>
          <w:sz w:val="24"/>
        </w:rPr>
        <w:t>Синие линии</w:t>
      </w:r>
      <w:r w:rsidRPr="00E51C9D">
        <w:rPr>
          <w:sz w:val="24"/>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rsidR="00A87042" w:rsidRPr="00E51C9D" w:rsidRDefault="00A87042" w:rsidP="00A87042">
      <w:pPr>
        <w:pStyle w:val="af4"/>
        <w:spacing w:after="0"/>
        <w:ind w:firstLine="720"/>
        <w:rPr>
          <w:sz w:val="24"/>
        </w:rPr>
      </w:pPr>
      <w:r w:rsidRPr="00E51C9D">
        <w:rPr>
          <w:b/>
          <w:sz w:val="24"/>
        </w:rPr>
        <w:t>Границы полосы отвода автомобильных дорог</w:t>
      </w:r>
      <w:r w:rsidRPr="00E51C9D">
        <w:rPr>
          <w:sz w:val="24"/>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A87042" w:rsidRPr="00E51C9D" w:rsidRDefault="00A87042" w:rsidP="00A87042">
      <w:pPr>
        <w:pStyle w:val="af4"/>
        <w:spacing w:after="0"/>
        <w:ind w:firstLine="720"/>
        <w:rPr>
          <w:sz w:val="24"/>
        </w:rPr>
      </w:pPr>
      <w:r w:rsidRPr="00E51C9D">
        <w:rPr>
          <w:b/>
          <w:sz w:val="24"/>
        </w:rPr>
        <w:t xml:space="preserve">Границы технических (охранных) зон инженерных сооружений и коммуникаций </w:t>
      </w:r>
      <w:r w:rsidRPr="00E51C9D">
        <w:rPr>
          <w:sz w:val="24"/>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A87042" w:rsidRPr="00E51C9D" w:rsidRDefault="00A87042" w:rsidP="00A87042">
      <w:pPr>
        <w:pStyle w:val="af4"/>
        <w:spacing w:after="0"/>
        <w:ind w:firstLine="720"/>
        <w:rPr>
          <w:sz w:val="24"/>
        </w:rPr>
      </w:pPr>
      <w:r w:rsidRPr="00E51C9D">
        <w:rPr>
          <w:b/>
          <w:sz w:val="24"/>
        </w:rPr>
        <w:t xml:space="preserve">Границы территорий памятников и ансамблей </w:t>
      </w:r>
      <w:r w:rsidRPr="00E51C9D">
        <w:rPr>
          <w:sz w:val="24"/>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A87042" w:rsidRPr="00E51C9D" w:rsidRDefault="00A87042" w:rsidP="00A87042">
      <w:pPr>
        <w:ind w:firstLine="720"/>
        <w:rPr>
          <w:rFonts w:ascii="Times New Roman" w:hAnsi="Times New Roman" w:cs="Times New Roman"/>
          <w:sz w:val="24"/>
          <w:szCs w:val="24"/>
        </w:rPr>
      </w:pPr>
      <w:r w:rsidRPr="00E51C9D">
        <w:rPr>
          <w:rFonts w:ascii="Times New Roman" w:hAnsi="Times New Roman" w:cs="Times New Roman"/>
          <w:b/>
          <w:sz w:val="24"/>
          <w:szCs w:val="24"/>
        </w:rPr>
        <w:t>Границы зон охраны объекта культурного наследия</w:t>
      </w:r>
      <w:r w:rsidRPr="00E51C9D">
        <w:rPr>
          <w:rFonts w:ascii="Times New Roman" w:hAnsi="Times New Roman" w:cs="Times New Roman"/>
          <w:sz w:val="24"/>
          <w:szCs w:val="24"/>
        </w:rPr>
        <w:t xml:space="preserve"> - границы территорий, устанавливаемых в целях обеспечения сохранности объекта культурного наследия в его исторической среде на сопряженной с ним территории, в составе охранной зоны, зоны регулирования застройки и хозяйственной деятельности, зоны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p w:rsidR="00A87042" w:rsidRPr="00E51C9D" w:rsidRDefault="00A87042" w:rsidP="00A87042">
      <w:pPr>
        <w:ind w:firstLine="720"/>
        <w:rPr>
          <w:rFonts w:ascii="Times New Roman" w:hAnsi="Times New Roman" w:cs="Times New Roman"/>
          <w:sz w:val="24"/>
          <w:szCs w:val="24"/>
        </w:rPr>
      </w:pPr>
      <w:r w:rsidRPr="00E51C9D">
        <w:rPr>
          <w:rFonts w:ascii="Times New Roman" w:hAnsi="Times New Roman" w:cs="Times New Roman"/>
          <w:b/>
          <w:sz w:val="24"/>
          <w:szCs w:val="24"/>
        </w:rPr>
        <w:t>Защитные зоны объектов культурного наследия</w:t>
      </w:r>
      <w:r w:rsidRPr="00E51C9D">
        <w:rPr>
          <w:rFonts w:ascii="Times New Roman" w:hAnsi="Times New Roman" w:cs="Times New Roman"/>
          <w:sz w:val="24"/>
          <w:szCs w:val="24"/>
        </w:rPr>
        <w:t xml:space="preserve"> - территории, которые прилегают к включенным в реестр памятникам и ансамблям (за исключением объектов археологического </w:t>
      </w:r>
      <w:r w:rsidRPr="00E51C9D">
        <w:rPr>
          <w:rFonts w:ascii="Times New Roman" w:hAnsi="Times New Roman" w:cs="Times New Roman"/>
          <w:sz w:val="24"/>
          <w:szCs w:val="24"/>
        </w:rPr>
        <w:lastRenderedPageBreak/>
        <w:t>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A87042" w:rsidRPr="00E51C9D" w:rsidRDefault="00A87042" w:rsidP="00A87042">
      <w:pPr>
        <w:pStyle w:val="af4"/>
        <w:spacing w:after="0"/>
        <w:ind w:firstLine="720"/>
        <w:rPr>
          <w:sz w:val="24"/>
        </w:rPr>
      </w:pPr>
      <w:r w:rsidRPr="00E51C9D">
        <w:rPr>
          <w:b/>
          <w:sz w:val="24"/>
        </w:rPr>
        <w:t>Границы охранных зон особо охраняемых природных территорий</w:t>
      </w:r>
      <w:r w:rsidRPr="00E51C9D">
        <w:rPr>
          <w:sz w:val="24"/>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A87042" w:rsidRPr="00E51C9D" w:rsidRDefault="00A87042" w:rsidP="00A87042">
      <w:pPr>
        <w:pStyle w:val="af4"/>
        <w:spacing w:after="0"/>
        <w:ind w:firstLine="720"/>
        <w:rPr>
          <w:sz w:val="24"/>
        </w:rPr>
      </w:pPr>
      <w:r w:rsidRPr="00E51C9D">
        <w:rPr>
          <w:b/>
          <w:sz w:val="24"/>
        </w:rPr>
        <w:t xml:space="preserve">Границы территорий природного комплекса Краснодарского края, не являющихся особо охраняемыми </w:t>
      </w:r>
      <w:r w:rsidRPr="00E51C9D">
        <w:rPr>
          <w:sz w:val="24"/>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A87042" w:rsidRPr="00E51C9D" w:rsidRDefault="00A87042" w:rsidP="00A87042">
      <w:pPr>
        <w:pStyle w:val="af4"/>
        <w:spacing w:after="0"/>
        <w:ind w:firstLine="720"/>
        <w:rPr>
          <w:sz w:val="24"/>
        </w:rPr>
      </w:pPr>
      <w:r w:rsidRPr="00E51C9D">
        <w:rPr>
          <w:b/>
          <w:sz w:val="24"/>
        </w:rPr>
        <w:t>Границы озелененных территорий, не входящих в природный комплекс городских округов и поселений Краснодарского края</w:t>
      </w:r>
      <w:r w:rsidRPr="00E51C9D">
        <w:rPr>
          <w:sz w:val="24"/>
        </w:rPr>
        <w:t xml:space="preserve"> - границы участков внутриквартального озеленения общего пользования и трасс внутриквартальных транспортных коммуникаций.</w:t>
      </w:r>
    </w:p>
    <w:p w:rsidR="00A87042" w:rsidRPr="00E51C9D" w:rsidRDefault="00A87042" w:rsidP="00A87042">
      <w:pPr>
        <w:ind w:firstLine="720"/>
        <w:rPr>
          <w:rFonts w:ascii="Times New Roman" w:hAnsi="Times New Roman" w:cs="Times New Roman"/>
          <w:sz w:val="24"/>
          <w:szCs w:val="24"/>
        </w:rPr>
      </w:pPr>
      <w:r w:rsidRPr="00E51C9D">
        <w:rPr>
          <w:rFonts w:ascii="Times New Roman" w:hAnsi="Times New Roman" w:cs="Times New Roman"/>
          <w:b/>
          <w:sz w:val="24"/>
          <w:szCs w:val="24"/>
        </w:rPr>
        <w:t xml:space="preserve">Границы </w:t>
      </w:r>
      <w:proofErr w:type="spellStart"/>
      <w:r w:rsidRPr="00E51C9D">
        <w:rPr>
          <w:rFonts w:ascii="Times New Roman" w:hAnsi="Times New Roman" w:cs="Times New Roman"/>
          <w:b/>
          <w:sz w:val="24"/>
          <w:szCs w:val="24"/>
        </w:rPr>
        <w:t>водоохранных</w:t>
      </w:r>
      <w:proofErr w:type="spellEnd"/>
      <w:r w:rsidRPr="00E51C9D">
        <w:rPr>
          <w:rFonts w:ascii="Times New Roman" w:hAnsi="Times New Roman" w:cs="Times New Roman"/>
          <w:b/>
          <w:sz w:val="24"/>
          <w:szCs w:val="24"/>
        </w:rPr>
        <w:t xml:space="preserve"> зон</w:t>
      </w:r>
      <w:r w:rsidRPr="00E51C9D">
        <w:rPr>
          <w:rFonts w:ascii="Times New Roman" w:hAnsi="Times New Roman" w:cs="Times New Roman"/>
          <w:sz w:val="24"/>
          <w:szCs w:val="24"/>
        </w:rPr>
        <w:t xml:space="preserve"> - границы территорий, примыкающих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87042" w:rsidRPr="00E51C9D" w:rsidRDefault="00A87042" w:rsidP="00A87042">
      <w:pPr>
        <w:ind w:firstLine="720"/>
        <w:rPr>
          <w:rFonts w:ascii="Times New Roman" w:hAnsi="Times New Roman" w:cs="Times New Roman"/>
          <w:sz w:val="24"/>
          <w:szCs w:val="24"/>
        </w:rPr>
      </w:pPr>
      <w:r w:rsidRPr="00E51C9D">
        <w:rPr>
          <w:rFonts w:ascii="Times New Roman" w:hAnsi="Times New Roman" w:cs="Times New Roman"/>
          <w:b/>
          <w:sz w:val="24"/>
          <w:szCs w:val="24"/>
        </w:rPr>
        <w:t xml:space="preserve">Границы прибрежных защитных полос </w:t>
      </w:r>
      <w:r w:rsidRPr="00E51C9D">
        <w:rPr>
          <w:rFonts w:ascii="Times New Roman" w:hAnsi="Times New Roman" w:cs="Times New Roman"/>
          <w:sz w:val="24"/>
          <w:szCs w:val="24"/>
        </w:rPr>
        <w:t xml:space="preserve">- границы территорий внутри </w:t>
      </w:r>
      <w:proofErr w:type="spellStart"/>
      <w:r w:rsidRPr="00E51C9D">
        <w:rPr>
          <w:rFonts w:ascii="Times New Roman" w:hAnsi="Times New Roman" w:cs="Times New Roman"/>
          <w:sz w:val="24"/>
          <w:szCs w:val="24"/>
        </w:rPr>
        <w:t>водоохранных</w:t>
      </w:r>
      <w:proofErr w:type="spellEnd"/>
      <w:r w:rsidRPr="00E51C9D">
        <w:rPr>
          <w:rFonts w:ascii="Times New Roman" w:hAnsi="Times New Roman" w:cs="Times New Roman"/>
          <w:sz w:val="24"/>
          <w:szCs w:val="24"/>
        </w:rPr>
        <w:t xml:space="preserve"> зон, на которых в соответствии с Водным </w:t>
      </w:r>
      <w:hyperlink r:id="rId11" w:history="1">
        <w:r w:rsidRPr="00E51C9D">
          <w:rPr>
            <w:rFonts w:ascii="Times New Roman" w:hAnsi="Times New Roman" w:cs="Times New Roman"/>
            <w:sz w:val="24"/>
            <w:szCs w:val="24"/>
          </w:rPr>
          <w:t>кодексом</w:t>
        </w:r>
      </w:hyperlink>
      <w:r w:rsidRPr="00E51C9D">
        <w:rPr>
          <w:rFonts w:ascii="Times New Roman" w:hAnsi="Times New Roman" w:cs="Times New Roman"/>
          <w:sz w:val="24"/>
          <w:szCs w:val="24"/>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A87042" w:rsidRPr="00E51C9D" w:rsidRDefault="00A87042" w:rsidP="00A87042">
      <w:pPr>
        <w:ind w:firstLine="720"/>
        <w:rPr>
          <w:rFonts w:ascii="Times New Roman" w:hAnsi="Times New Roman" w:cs="Times New Roman"/>
          <w:sz w:val="24"/>
          <w:szCs w:val="24"/>
        </w:rPr>
      </w:pPr>
      <w:r w:rsidRPr="00E51C9D">
        <w:rPr>
          <w:rFonts w:ascii="Times New Roman" w:hAnsi="Times New Roman" w:cs="Times New Roman"/>
          <w:b/>
          <w:sz w:val="24"/>
          <w:szCs w:val="24"/>
        </w:rPr>
        <w:t>Береговая полоса</w:t>
      </w:r>
      <w:r w:rsidRPr="00E51C9D">
        <w:rPr>
          <w:rFonts w:ascii="Times New Roman" w:hAnsi="Times New Roman" w:cs="Times New Roman"/>
          <w:sz w:val="24"/>
          <w:szCs w:val="24"/>
        </w:rPr>
        <w:t xml:space="preserve"> - полоса земли вдоль береговой линии (границы водного объекта) водного объекта общего пользования, предназначенная для общего пользования. </w:t>
      </w:r>
    </w:p>
    <w:p w:rsidR="00A87042" w:rsidRPr="00E51C9D" w:rsidRDefault="00A87042" w:rsidP="00A87042">
      <w:pPr>
        <w:pStyle w:val="af4"/>
        <w:spacing w:after="0"/>
        <w:ind w:firstLine="720"/>
        <w:rPr>
          <w:sz w:val="24"/>
        </w:rPr>
      </w:pPr>
      <w:r w:rsidRPr="00E51C9D">
        <w:rPr>
          <w:b/>
          <w:sz w:val="24"/>
        </w:rPr>
        <w:t xml:space="preserve">Границы зон санитарной охраны источников питьевого водоснабжения - </w:t>
      </w:r>
      <w:r w:rsidRPr="00E51C9D">
        <w:rPr>
          <w:sz w:val="24"/>
        </w:rPr>
        <w:t>границы зон I и II поясов, а также жесткой зоны II пояса:</w:t>
      </w:r>
    </w:p>
    <w:p w:rsidR="00A87042" w:rsidRPr="00E51C9D" w:rsidRDefault="00A87042" w:rsidP="00A87042">
      <w:pPr>
        <w:pStyle w:val="af4"/>
        <w:spacing w:after="0"/>
        <w:ind w:firstLine="720"/>
        <w:rPr>
          <w:sz w:val="24"/>
        </w:rPr>
      </w:pPr>
      <w:r w:rsidRPr="00E51C9D">
        <w:rPr>
          <w:sz w:val="24"/>
        </w:rPr>
        <w:t xml:space="preserve">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w:t>
      </w:r>
      <w:proofErr w:type="spellStart"/>
      <w:r w:rsidRPr="00E51C9D">
        <w:rPr>
          <w:sz w:val="24"/>
        </w:rPr>
        <w:t>водоисточника</w:t>
      </w:r>
      <w:proofErr w:type="spellEnd"/>
      <w:r w:rsidRPr="00E51C9D">
        <w:rPr>
          <w:sz w:val="24"/>
        </w:rPr>
        <w:t>.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A87042" w:rsidRPr="00E51C9D" w:rsidRDefault="00A87042" w:rsidP="00A87042">
      <w:pPr>
        <w:pStyle w:val="af4"/>
        <w:spacing w:after="0"/>
        <w:ind w:firstLine="720"/>
        <w:rPr>
          <w:sz w:val="24"/>
        </w:rPr>
      </w:pPr>
      <w:r w:rsidRPr="00E51C9D">
        <w:rPr>
          <w:sz w:val="24"/>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A87042" w:rsidRPr="00E51C9D" w:rsidRDefault="00A87042" w:rsidP="00A87042">
      <w:pPr>
        <w:pStyle w:val="af4"/>
        <w:spacing w:after="0"/>
        <w:ind w:firstLine="720"/>
        <w:rPr>
          <w:sz w:val="24"/>
        </w:rPr>
      </w:pPr>
      <w:r w:rsidRPr="00E51C9D">
        <w:rPr>
          <w:sz w:val="24"/>
        </w:rPr>
        <w:t xml:space="preserve">3) Границы жесткой зоны II пояса санитарной охраны - границы территории, непосредственно прилегающей к акватории </w:t>
      </w:r>
      <w:proofErr w:type="spellStart"/>
      <w:r w:rsidRPr="00E51C9D">
        <w:rPr>
          <w:sz w:val="24"/>
        </w:rPr>
        <w:t>водоисточников</w:t>
      </w:r>
      <w:proofErr w:type="spellEnd"/>
      <w:r w:rsidRPr="00E51C9D">
        <w:rPr>
          <w:sz w:val="24"/>
        </w:rPr>
        <w:t xml:space="preserve"> и выделяемой в пределах территории II пояса по границам прибрежной полосы с режимом ограничения хозяйственной деятельности.</w:t>
      </w:r>
    </w:p>
    <w:p w:rsidR="00A87042" w:rsidRPr="00E51C9D" w:rsidRDefault="00A87042" w:rsidP="00A87042">
      <w:pPr>
        <w:pStyle w:val="af4"/>
        <w:spacing w:after="0"/>
        <w:ind w:firstLine="720"/>
        <w:rPr>
          <w:sz w:val="24"/>
        </w:rPr>
      </w:pPr>
      <w:r w:rsidRPr="00E51C9D">
        <w:rPr>
          <w:b/>
          <w:sz w:val="24"/>
        </w:rPr>
        <w:t>Границы санитарно-защитных зон</w:t>
      </w:r>
      <w:r w:rsidRPr="00E51C9D">
        <w:rPr>
          <w:sz w:val="24"/>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A87042" w:rsidRPr="00E51C9D" w:rsidRDefault="00A87042" w:rsidP="00A87042">
      <w:pPr>
        <w:ind w:firstLine="720"/>
        <w:rPr>
          <w:rFonts w:ascii="Times New Roman" w:hAnsi="Times New Roman" w:cs="Times New Roman"/>
          <w:sz w:val="24"/>
          <w:szCs w:val="24"/>
        </w:rPr>
      </w:pPr>
      <w:r w:rsidRPr="00E51C9D">
        <w:rPr>
          <w:rFonts w:ascii="Times New Roman" w:hAnsi="Times New Roman" w:cs="Times New Roman"/>
          <w:b/>
          <w:sz w:val="24"/>
          <w:szCs w:val="24"/>
        </w:rPr>
        <w:t>Правила землепользования и застройки</w:t>
      </w:r>
      <w:r w:rsidRPr="00E51C9D">
        <w:rPr>
          <w:rFonts w:ascii="Times New Roman" w:hAnsi="Times New Roman" w:cs="Times New Roman"/>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w:t>
      </w:r>
      <w:r w:rsidRPr="00E51C9D">
        <w:rPr>
          <w:rFonts w:ascii="Times New Roman" w:hAnsi="Times New Roman" w:cs="Times New Roman"/>
          <w:sz w:val="24"/>
          <w:szCs w:val="24"/>
        </w:rPr>
        <w:lastRenderedPageBreak/>
        <w:t>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87042" w:rsidRPr="00E51C9D" w:rsidRDefault="00A87042" w:rsidP="00A87042">
      <w:pPr>
        <w:pStyle w:val="af4"/>
        <w:spacing w:after="0"/>
        <w:ind w:firstLine="720"/>
        <w:rPr>
          <w:sz w:val="24"/>
        </w:rPr>
      </w:pPr>
      <w:r w:rsidRPr="00E51C9D">
        <w:rPr>
          <w:b/>
          <w:sz w:val="24"/>
        </w:rPr>
        <w:t>Градостроительное зонирование</w:t>
      </w:r>
      <w:r w:rsidRPr="00E51C9D">
        <w:rPr>
          <w:sz w:val="24"/>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rsidR="00A87042" w:rsidRPr="00E51C9D" w:rsidRDefault="00A87042" w:rsidP="00A87042">
      <w:pPr>
        <w:pStyle w:val="af4"/>
        <w:spacing w:after="0"/>
        <w:ind w:firstLine="720"/>
        <w:rPr>
          <w:sz w:val="24"/>
        </w:rPr>
      </w:pPr>
      <w:r w:rsidRPr="00E51C9D">
        <w:rPr>
          <w:b/>
          <w:sz w:val="24"/>
        </w:rPr>
        <w:t>Территориальные зоны</w:t>
      </w:r>
      <w:r w:rsidRPr="00E51C9D">
        <w:rPr>
          <w:sz w:val="24"/>
        </w:rPr>
        <w:t xml:space="preserve"> - зоны, для которых в правилах землепользования и застройки определены границы и установлены градостроительные регламенты.</w:t>
      </w:r>
    </w:p>
    <w:p w:rsidR="00A87042" w:rsidRPr="00E51C9D" w:rsidRDefault="00A87042" w:rsidP="00A87042">
      <w:pPr>
        <w:pStyle w:val="af4"/>
        <w:spacing w:after="0"/>
        <w:ind w:firstLine="720"/>
        <w:rPr>
          <w:sz w:val="24"/>
        </w:rPr>
      </w:pPr>
      <w:r w:rsidRPr="00E51C9D">
        <w:rPr>
          <w:b/>
          <w:sz w:val="24"/>
        </w:rPr>
        <w:t>Градостроительный регламент</w:t>
      </w:r>
      <w:r w:rsidRPr="00E51C9D">
        <w:rPr>
          <w:sz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87042" w:rsidRPr="00E51C9D" w:rsidRDefault="00A87042" w:rsidP="00A87042">
      <w:pPr>
        <w:pStyle w:val="af4"/>
        <w:spacing w:after="0"/>
        <w:ind w:firstLine="720"/>
        <w:rPr>
          <w:sz w:val="24"/>
        </w:rPr>
      </w:pPr>
      <w:r w:rsidRPr="00E51C9D">
        <w:rPr>
          <w:b/>
          <w:sz w:val="24"/>
        </w:rPr>
        <w:t>Благоустройство территории поселения</w:t>
      </w:r>
      <w:r w:rsidRPr="00E51C9D">
        <w:rPr>
          <w:sz w:val="24"/>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A87042" w:rsidRPr="00E51C9D" w:rsidRDefault="00A87042" w:rsidP="00A87042">
      <w:pPr>
        <w:pStyle w:val="af4"/>
        <w:spacing w:after="0"/>
        <w:ind w:firstLine="720"/>
        <w:rPr>
          <w:sz w:val="24"/>
        </w:rPr>
      </w:pPr>
      <w:r w:rsidRPr="00E51C9D">
        <w:rPr>
          <w:b/>
          <w:sz w:val="24"/>
        </w:rPr>
        <w:t>Земельный участок</w:t>
      </w:r>
      <w:r w:rsidRPr="00E51C9D">
        <w:rPr>
          <w:sz w:val="24"/>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rsidR="00A87042" w:rsidRPr="00E51C9D" w:rsidRDefault="00A87042" w:rsidP="00A87042">
      <w:pPr>
        <w:pStyle w:val="af4"/>
        <w:spacing w:after="0"/>
        <w:ind w:firstLine="720"/>
        <w:rPr>
          <w:sz w:val="24"/>
        </w:rPr>
      </w:pPr>
      <w:r w:rsidRPr="00E51C9D">
        <w:rPr>
          <w:b/>
          <w:sz w:val="24"/>
        </w:rPr>
        <w:t>Градостроительный план земельного участка</w:t>
      </w:r>
      <w:r w:rsidRPr="00E51C9D">
        <w:rPr>
          <w:sz w:val="24"/>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rsidR="00A87042" w:rsidRPr="00E51C9D" w:rsidRDefault="00A87042" w:rsidP="00A87042">
      <w:pPr>
        <w:pStyle w:val="af4"/>
        <w:spacing w:after="0"/>
        <w:ind w:firstLine="720"/>
        <w:rPr>
          <w:sz w:val="24"/>
        </w:rPr>
      </w:pPr>
      <w:r w:rsidRPr="00E51C9D">
        <w:rPr>
          <w:b/>
          <w:sz w:val="24"/>
        </w:rPr>
        <w:t>Градостроительная емкость территории (интенсивность использования, застройки)</w:t>
      </w:r>
      <w:r w:rsidRPr="00E51C9D">
        <w:rPr>
          <w:sz w:val="24"/>
        </w:rPr>
        <w:t xml:space="preserve">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A87042" w:rsidRPr="00E51C9D" w:rsidRDefault="00A87042" w:rsidP="00A87042">
      <w:pPr>
        <w:pStyle w:val="af4"/>
        <w:spacing w:after="0"/>
        <w:ind w:firstLine="720"/>
        <w:rPr>
          <w:sz w:val="24"/>
        </w:rPr>
      </w:pPr>
      <w:r w:rsidRPr="00E51C9D">
        <w:rPr>
          <w:b/>
          <w:sz w:val="24"/>
        </w:rPr>
        <w:t>Коэффициент застройки (</w:t>
      </w:r>
      <w:proofErr w:type="spellStart"/>
      <w:r w:rsidRPr="00E51C9D">
        <w:rPr>
          <w:b/>
          <w:sz w:val="24"/>
        </w:rPr>
        <w:t>Кз</w:t>
      </w:r>
      <w:proofErr w:type="spellEnd"/>
      <w:r w:rsidRPr="00E51C9D">
        <w:rPr>
          <w:b/>
          <w:sz w:val="24"/>
        </w:rPr>
        <w:t>)</w:t>
      </w:r>
      <w:r w:rsidRPr="00E51C9D">
        <w:rPr>
          <w:sz w:val="24"/>
        </w:rPr>
        <w:t xml:space="preserve"> - отношение территории земельного участка, которая может быть занята зданиями, ко всей площади участка (в процентах).</w:t>
      </w:r>
    </w:p>
    <w:p w:rsidR="00A87042" w:rsidRPr="00E51C9D" w:rsidRDefault="00A87042" w:rsidP="00A87042">
      <w:pPr>
        <w:pStyle w:val="af4"/>
        <w:spacing w:after="0"/>
        <w:ind w:firstLine="720"/>
        <w:rPr>
          <w:sz w:val="24"/>
        </w:rPr>
      </w:pPr>
      <w:r w:rsidRPr="00E51C9D">
        <w:rPr>
          <w:b/>
          <w:sz w:val="24"/>
        </w:rPr>
        <w:t>Коэффициент плотности застройки (</w:t>
      </w:r>
      <w:proofErr w:type="spellStart"/>
      <w:r w:rsidRPr="00E51C9D">
        <w:rPr>
          <w:b/>
          <w:sz w:val="24"/>
        </w:rPr>
        <w:t>Кпз</w:t>
      </w:r>
      <w:proofErr w:type="spellEnd"/>
      <w:r w:rsidRPr="00E51C9D">
        <w:rPr>
          <w:b/>
          <w:sz w:val="24"/>
        </w:rPr>
        <w:t>)</w:t>
      </w:r>
      <w:r w:rsidRPr="00E51C9D">
        <w:rPr>
          <w:sz w:val="24"/>
        </w:rPr>
        <w:t xml:space="preserve"> - отношение  площади всех этажей зданий и сооружений к площади участка.</w:t>
      </w:r>
    </w:p>
    <w:p w:rsidR="00A87042" w:rsidRPr="00E51C9D" w:rsidRDefault="00A87042" w:rsidP="00A87042">
      <w:pPr>
        <w:pStyle w:val="af4"/>
        <w:spacing w:after="0"/>
        <w:ind w:firstLine="720"/>
        <w:rPr>
          <w:sz w:val="24"/>
        </w:rPr>
      </w:pPr>
      <w:r w:rsidRPr="00E51C9D">
        <w:rPr>
          <w:b/>
          <w:sz w:val="24"/>
        </w:rPr>
        <w:t>Плотность застройки</w:t>
      </w:r>
      <w:r w:rsidRPr="00E51C9D">
        <w:rPr>
          <w:sz w:val="24"/>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rsidR="00A87042" w:rsidRPr="00E51C9D" w:rsidRDefault="00A87042" w:rsidP="00A87042">
      <w:pPr>
        <w:pStyle w:val="af4"/>
        <w:spacing w:after="0"/>
        <w:ind w:firstLine="720"/>
        <w:rPr>
          <w:sz w:val="24"/>
        </w:rPr>
      </w:pPr>
      <w:r w:rsidRPr="00E51C9D">
        <w:rPr>
          <w:b/>
          <w:sz w:val="24"/>
        </w:rPr>
        <w:t>Суммарная поэтажная площадь</w:t>
      </w:r>
      <w:r w:rsidRPr="00E51C9D">
        <w:rPr>
          <w:sz w:val="24"/>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A87042" w:rsidRPr="00E51C9D" w:rsidRDefault="00A87042" w:rsidP="00A87042">
      <w:pPr>
        <w:pStyle w:val="af4"/>
        <w:spacing w:after="0"/>
        <w:ind w:firstLine="720"/>
        <w:rPr>
          <w:sz w:val="24"/>
        </w:rPr>
      </w:pPr>
      <w:r w:rsidRPr="00E51C9D">
        <w:rPr>
          <w:b/>
          <w:sz w:val="24"/>
        </w:rPr>
        <w:t>Высота здания, строения, сооружения</w:t>
      </w:r>
      <w:r w:rsidRPr="00E51C9D">
        <w:rPr>
          <w:sz w:val="24"/>
        </w:rPr>
        <w:t xml:space="preserve"> – расстояние по вертикали, измеренное от проектной отметки земли до наивысшей точки плоской крыши здания или до наивысшей точки </w:t>
      </w:r>
      <w:r w:rsidRPr="00E51C9D">
        <w:rPr>
          <w:sz w:val="24"/>
        </w:rPr>
        <w:lastRenderedPageBreak/>
        <w:t>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A87042" w:rsidRPr="00E51C9D" w:rsidRDefault="00A87042" w:rsidP="00A87042">
      <w:pPr>
        <w:pStyle w:val="af4"/>
        <w:spacing w:after="0"/>
        <w:ind w:firstLine="720"/>
        <w:rPr>
          <w:sz w:val="24"/>
        </w:rPr>
      </w:pPr>
      <w:r w:rsidRPr="00E51C9D">
        <w:rPr>
          <w:b/>
          <w:sz w:val="24"/>
        </w:rPr>
        <w:t>Высота здания (архитектурная)</w:t>
      </w:r>
      <w:r w:rsidRPr="00E51C9D">
        <w:rPr>
          <w:sz w:val="24"/>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rsidR="00A87042" w:rsidRPr="00E51C9D" w:rsidRDefault="00A87042" w:rsidP="00A87042">
      <w:pPr>
        <w:pStyle w:val="af4"/>
        <w:spacing w:after="0"/>
        <w:ind w:firstLine="720"/>
        <w:rPr>
          <w:sz w:val="24"/>
        </w:rPr>
      </w:pPr>
      <w:r w:rsidRPr="00E51C9D">
        <w:rPr>
          <w:b/>
          <w:sz w:val="24"/>
        </w:rPr>
        <w:t>Строительство</w:t>
      </w:r>
      <w:r w:rsidRPr="00E51C9D">
        <w:rPr>
          <w:sz w:val="24"/>
        </w:rPr>
        <w:t xml:space="preserve"> - создание зданий, строений, сооружений (в том числе на месте сносимых объектов капитального строительства).</w:t>
      </w:r>
    </w:p>
    <w:p w:rsidR="00A87042" w:rsidRPr="00E51C9D" w:rsidRDefault="00A87042" w:rsidP="00A87042">
      <w:pPr>
        <w:widowControl w:val="0"/>
        <w:ind w:firstLine="720"/>
        <w:rPr>
          <w:rFonts w:ascii="Times New Roman" w:hAnsi="Times New Roman" w:cs="Times New Roman"/>
          <w:sz w:val="24"/>
          <w:szCs w:val="24"/>
        </w:rPr>
      </w:pPr>
      <w:r w:rsidRPr="00E51C9D">
        <w:rPr>
          <w:rFonts w:ascii="Times New Roman" w:hAnsi="Times New Roman" w:cs="Times New Roman"/>
          <w:b/>
          <w:sz w:val="24"/>
          <w:szCs w:val="24"/>
        </w:rPr>
        <w:t>Объект капитального строительства</w:t>
      </w:r>
      <w:r w:rsidRPr="00E51C9D">
        <w:rPr>
          <w:rFonts w:ascii="Times New Roman" w:hAnsi="Times New Roman" w:cs="Times New Roman"/>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A87042" w:rsidRPr="00E51C9D" w:rsidRDefault="00A87042" w:rsidP="00A87042">
      <w:pPr>
        <w:widowControl w:val="0"/>
        <w:ind w:firstLine="720"/>
        <w:rPr>
          <w:rFonts w:ascii="Times New Roman" w:hAnsi="Times New Roman" w:cs="Times New Roman"/>
          <w:sz w:val="24"/>
          <w:szCs w:val="24"/>
        </w:rPr>
      </w:pPr>
      <w:r w:rsidRPr="00E51C9D">
        <w:rPr>
          <w:rFonts w:ascii="Times New Roman" w:hAnsi="Times New Roman" w:cs="Times New Roman"/>
          <w:b/>
          <w:sz w:val="24"/>
          <w:szCs w:val="24"/>
        </w:rPr>
        <w:t>Некапитальные строения, сооружения</w:t>
      </w:r>
      <w:r w:rsidRPr="00E51C9D">
        <w:rPr>
          <w:rFonts w:ascii="Times New Roman" w:hAnsi="Times New Roman" w:cs="Times New Roman"/>
          <w:sz w:val="24"/>
          <w:szCs w:val="24"/>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A87042" w:rsidRPr="00E51C9D" w:rsidRDefault="00A87042" w:rsidP="00A87042">
      <w:pPr>
        <w:pStyle w:val="af4"/>
        <w:spacing w:after="0"/>
        <w:ind w:firstLine="720"/>
        <w:rPr>
          <w:sz w:val="24"/>
        </w:rPr>
      </w:pPr>
      <w:r w:rsidRPr="00E51C9D">
        <w:rPr>
          <w:b/>
          <w:sz w:val="24"/>
        </w:rPr>
        <w:t>Линейные объекты</w:t>
      </w:r>
      <w:r w:rsidRPr="00E51C9D">
        <w:rPr>
          <w:sz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A87042" w:rsidRPr="00E51C9D" w:rsidRDefault="00A87042" w:rsidP="00A87042">
      <w:pPr>
        <w:pStyle w:val="af4"/>
        <w:spacing w:after="0"/>
        <w:ind w:firstLine="720"/>
        <w:rPr>
          <w:sz w:val="24"/>
        </w:rPr>
      </w:pPr>
      <w:r w:rsidRPr="00E51C9D">
        <w:rPr>
          <w:b/>
          <w:sz w:val="24"/>
        </w:rPr>
        <w:t>Реконструкция объектов капитального строительства (за исключением линейных объектов)</w:t>
      </w:r>
      <w:r w:rsidRPr="00E51C9D">
        <w:rPr>
          <w:sz w:val="24"/>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rsidR="00A87042" w:rsidRPr="00E51C9D" w:rsidRDefault="00A87042" w:rsidP="00A87042">
      <w:pPr>
        <w:pStyle w:val="af4"/>
        <w:spacing w:after="0"/>
        <w:ind w:firstLine="720"/>
        <w:rPr>
          <w:sz w:val="24"/>
        </w:rPr>
      </w:pPr>
      <w:r w:rsidRPr="00E51C9D">
        <w:rPr>
          <w:b/>
          <w:sz w:val="24"/>
        </w:rPr>
        <w:t>Реконструкция линейных объектов</w:t>
      </w:r>
      <w:r w:rsidRPr="00E51C9D">
        <w:rPr>
          <w:sz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A87042" w:rsidRPr="00E51C9D" w:rsidRDefault="00A87042" w:rsidP="00A87042">
      <w:pPr>
        <w:pStyle w:val="af4"/>
        <w:spacing w:after="0"/>
        <w:ind w:firstLine="720"/>
        <w:rPr>
          <w:sz w:val="24"/>
        </w:rPr>
      </w:pPr>
      <w:r w:rsidRPr="00E51C9D">
        <w:rPr>
          <w:b/>
          <w:sz w:val="24"/>
        </w:rPr>
        <w:t>Капитальный ремонт объектов капитального строительства (за исключением линейных объектов)</w:t>
      </w:r>
      <w:r w:rsidRPr="00E51C9D">
        <w:rPr>
          <w:sz w:val="24"/>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A87042" w:rsidRPr="00E51C9D" w:rsidRDefault="00A87042" w:rsidP="00A87042">
      <w:pPr>
        <w:pStyle w:val="af4"/>
        <w:spacing w:after="0"/>
        <w:ind w:firstLine="720"/>
        <w:rPr>
          <w:sz w:val="24"/>
        </w:rPr>
      </w:pPr>
      <w:r w:rsidRPr="00E51C9D">
        <w:rPr>
          <w:b/>
          <w:sz w:val="24"/>
        </w:rPr>
        <w:t>Капитальный ремонт линейных объектов</w:t>
      </w:r>
      <w:r w:rsidRPr="00E51C9D">
        <w:rPr>
          <w:sz w:val="24"/>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A87042" w:rsidRPr="00E51C9D" w:rsidRDefault="00A87042" w:rsidP="00A87042">
      <w:pPr>
        <w:pStyle w:val="af4"/>
        <w:spacing w:after="0"/>
        <w:ind w:firstLine="720"/>
        <w:rPr>
          <w:sz w:val="24"/>
        </w:rPr>
      </w:pPr>
      <w:r w:rsidRPr="00E51C9D">
        <w:rPr>
          <w:b/>
          <w:sz w:val="24"/>
        </w:rPr>
        <w:t>Снос объекта капитального строительства</w:t>
      </w:r>
      <w:r w:rsidRPr="00E51C9D">
        <w:rPr>
          <w:sz w:val="24"/>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A87042" w:rsidRPr="00E51C9D" w:rsidRDefault="00A87042" w:rsidP="00A87042">
      <w:pPr>
        <w:pStyle w:val="af4"/>
        <w:spacing w:after="0"/>
        <w:ind w:firstLine="720"/>
        <w:rPr>
          <w:sz w:val="24"/>
        </w:rPr>
      </w:pPr>
      <w:r w:rsidRPr="00E51C9D">
        <w:rPr>
          <w:b/>
          <w:sz w:val="24"/>
        </w:rPr>
        <w:t>Инженерные изыскания</w:t>
      </w:r>
      <w:r w:rsidRPr="00E51C9D">
        <w:rPr>
          <w:sz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w:t>
      </w:r>
      <w:r w:rsidRPr="00E51C9D">
        <w:rPr>
          <w:sz w:val="24"/>
        </w:rPr>
        <w:lastRenderedPageBreak/>
        <w:t>территориального планирования, планировки территории и архитектурно-строительного проектирования.</w:t>
      </w:r>
    </w:p>
    <w:p w:rsidR="0051592F" w:rsidRPr="0051592F" w:rsidRDefault="00A87042" w:rsidP="0051592F">
      <w:pPr>
        <w:pStyle w:val="af4"/>
        <w:spacing w:after="0"/>
        <w:ind w:firstLine="720"/>
        <w:rPr>
          <w:sz w:val="24"/>
        </w:rPr>
      </w:pPr>
      <w:r w:rsidRPr="00E51C9D">
        <w:rPr>
          <w:b/>
          <w:sz w:val="24"/>
        </w:rPr>
        <w:t>Застройщик</w:t>
      </w:r>
      <w:r w:rsidRPr="00E51C9D">
        <w:rPr>
          <w:sz w:val="24"/>
        </w:rPr>
        <w:t xml:space="preserve"> - </w:t>
      </w:r>
      <w:r w:rsidR="0051592F" w:rsidRPr="0051592F">
        <w:rPr>
          <w:sz w:val="24"/>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0051592F" w:rsidRPr="0051592F">
        <w:rPr>
          <w:sz w:val="24"/>
        </w:rPr>
        <w:t>Росатом</w:t>
      </w:r>
      <w:proofErr w:type="spellEnd"/>
      <w:r w:rsidR="0051592F" w:rsidRPr="0051592F">
        <w:rPr>
          <w:sz w:val="24"/>
        </w:rPr>
        <w:t>", Государственная корпорация по космической деятельности "</w:t>
      </w:r>
      <w:proofErr w:type="spellStart"/>
      <w:r w:rsidR="0051592F" w:rsidRPr="0051592F">
        <w:rPr>
          <w:sz w:val="24"/>
        </w:rPr>
        <w:t>Роскосмос</w:t>
      </w:r>
      <w:proofErr w:type="spellEnd"/>
      <w:r w:rsidR="0051592F" w:rsidRPr="0051592F">
        <w:rPr>
          <w:sz w:val="24"/>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2" w:anchor="dst100872" w:history="1">
        <w:r w:rsidR="0051592F" w:rsidRPr="0051592F">
          <w:rPr>
            <w:sz w:val="24"/>
          </w:rPr>
          <w:t>статьей 13.3</w:t>
        </w:r>
      </w:hyperlink>
      <w:r w:rsidR="0051592F" w:rsidRPr="0051592F">
        <w:rPr>
          <w:sz w:val="24"/>
        </w:rPr>
        <w:t>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A87042" w:rsidRPr="00E51C9D" w:rsidRDefault="00A87042" w:rsidP="00A87042">
      <w:pPr>
        <w:pStyle w:val="af4"/>
        <w:spacing w:after="0"/>
        <w:ind w:firstLine="720"/>
        <w:rPr>
          <w:sz w:val="24"/>
        </w:rPr>
      </w:pPr>
      <w:r w:rsidRPr="00E51C9D">
        <w:rPr>
          <w:b/>
          <w:sz w:val="24"/>
        </w:rPr>
        <w:t>Объекты федерального значения</w:t>
      </w:r>
      <w:r w:rsidRPr="00E51C9D">
        <w:rPr>
          <w:sz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A87042" w:rsidRPr="00E51C9D" w:rsidRDefault="00A87042" w:rsidP="00A87042">
      <w:pPr>
        <w:pStyle w:val="af4"/>
        <w:spacing w:after="0"/>
        <w:ind w:firstLine="720"/>
        <w:rPr>
          <w:sz w:val="24"/>
        </w:rPr>
      </w:pPr>
      <w:r w:rsidRPr="00E51C9D">
        <w:rPr>
          <w:b/>
          <w:sz w:val="24"/>
        </w:rPr>
        <w:t>Объекты регионального значения</w:t>
      </w:r>
      <w:r w:rsidRPr="00E51C9D">
        <w:rPr>
          <w:sz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Краснодарского края.</w:t>
      </w:r>
    </w:p>
    <w:p w:rsidR="00A87042" w:rsidRPr="00E51C9D" w:rsidRDefault="00A87042" w:rsidP="00A87042">
      <w:pPr>
        <w:pStyle w:val="af4"/>
        <w:spacing w:after="0"/>
        <w:ind w:firstLine="720"/>
        <w:rPr>
          <w:sz w:val="24"/>
        </w:rPr>
      </w:pPr>
      <w:r w:rsidRPr="00E51C9D">
        <w:rPr>
          <w:b/>
          <w:sz w:val="24"/>
        </w:rPr>
        <w:t>Объекты местного значения</w:t>
      </w:r>
      <w:r w:rsidRPr="00E51C9D">
        <w:rPr>
          <w:sz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w:t>
      </w:r>
      <w:r w:rsidRPr="00E51C9D">
        <w:rPr>
          <w:sz w:val="24"/>
        </w:rPr>
        <w:lastRenderedPageBreak/>
        <w:t>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Краснодарского края.</w:t>
      </w:r>
    </w:p>
    <w:p w:rsidR="00A87042" w:rsidRPr="00E51C9D" w:rsidRDefault="00A87042" w:rsidP="00A87042">
      <w:pPr>
        <w:pStyle w:val="af4"/>
        <w:spacing w:after="0"/>
        <w:ind w:firstLine="720"/>
        <w:rPr>
          <w:sz w:val="24"/>
        </w:rPr>
      </w:pPr>
      <w:r w:rsidRPr="00E51C9D">
        <w:rPr>
          <w:b/>
          <w:sz w:val="24"/>
        </w:rPr>
        <w:t>Технический заказчик</w:t>
      </w:r>
      <w:r w:rsidRPr="00E51C9D">
        <w:rPr>
          <w:sz w:val="24"/>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w:t>
      </w:r>
      <w:proofErr w:type="spellStart"/>
      <w:r w:rsidRPr="00E51C9D">
        <w:rPr>
          <w:sz w:val="24"/>
        </w:rPr>
        <w:t>саморегулируемой</w:t>
      </w:r>
      <w:proofErr w:type="spellEnd"/>
      <w:r w:rsidRPr="00E51C9D">
        <w:rPr>
          <w:sz w:val="24"/>
        </w:rPr>
        <w:t xml:space="preserve">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w:t>
      </w:r>
      <w:hyperlink w:anchor="Par2415" w:tooltip="2.1. Не требуется членство в саморегулируемых организациях в области инженерных изысканий:" w:history="1">
        <w:r w:rsidRPr="00E51C9D">
          <w:rPr>
            <w:sz w:val="24"/>
          </w:rPr>
          <w:t>частью 2.1 статьи 47</w:t>
        </w:r>
      </w:hyperlink>
      <w:r w:rsidRPr="00E51C9D">
        <w:rPr>
          <w:sz w:val="24"/>
        </w:rPr>
        <w:t xml:space="preserve">, </w:t>
      </w:r>
      <w:hyperlink w:anchor="Par2456" w:tooltip="4.1. Не требуется членство в саморегулируемых организациях в области архитектурно-строительного проектирования:" w:history="1">
        <w:r w:rsidRPr="00E51C9D">
          <w:rPr>
            <w:sz w:val="24"/>
          </w:rPr>
          <w:t>частью 4.1 статьи 48</w:t>
        </w:r>
      </w:hyperlink>
      <w:r w:rsidRPr="00E51C9D">
        <w:rPr>
          <w:sz w:val="24"/>
        </w:rPr>
        <w:t xml:space="preserve">, </w:t>
      </w:r>
      <w:hyperlink w:anchor="Par3131" w:tooltip="2.1. Индивидуальный предприниматель или юридическое лицо, не являющиеся членами саморегулируемых организаций в области строительства, реконструкции, капитального ремонта объектов капитального строительства, могут выполнять работы по договорам строительного под" w:history="1">
        <w:r w:rsidRPr="00E51C9D">
          <w:rPr>
            <w:sz w:val="24"/>
          </w:rPr>
          <w:t>частями 2.1</w:t>
        </w:r>
      </w:hyperlink>
      <w:r w:rsidRPr="00E51C9D">
        <w:rPr>
          <w:sz w:val="24"/>
        </w:rPr>
        <w:t xml:space="preserve"> и </w:t>
      </w:r>
      <w:hyperlink w:anchor="Par3133" w:tooltip="2.2. Не требуется членство в саморегулируемых организациях в области строительства, реконструкции, капитального ремонта объектов капитального строительства:" w:history="1">
        <w:r w:rsidRPr="00E51C9D">
          <w:rPr>
            <w:sz w:val="24"/>
          </w:rPr>
          <w:t>2.2 статьи 52</w:t>
        </w:r>
      </w:hyperlink>
      <w:r w:rsidRPr="00E51C9D">
        <w:rPr>
          <w:sz w:val="24"/>
        </w:rPr>
        <w:t xml:space="preserve">, </w:t>
      </w:r>
      <w:hyperlink w:anchor="Par4231" w:tooltip="5. Индивидуальный предприниматель или юридическое лицо, не являющиеся членами саморегулируемых организаций в области строительства, может выполнять работы по договорам подряда на осуществление сноса в случае, если размер обязательств по каждому из таких догово" w:history="1">
        <w:r w:rsidRPr="00E51C9D">
          <w:rPr>
            <w:sz w:val="24"/>
          </w:rPr>
          <w:t>частями 5</w:t>
        </w:r>
      </w:hyperlink>
      <w:r w:rsidRPr="00E51C9D">
        <w:rPr>
          <w:sz w:val="24"/>
        </w:rPr>
        <w:t xml:space="preserve"> и </w:t>
      </w:r>
      <w:hyperlink w:anchor="Par4234" w:tooltip="6. Не требуется членство в саморегулируемых организациях в области строительства для выполнения работ по сносу объектов капитального строительства:" w:history="1">
        <w:r w:rsidRPr="00E51C9D">
          <w:rPr>
            <w:sz w:val="24"/>
          </w:rPr>
          <w:t>6 статьи 55.31</w:t>
        </w:r>
      </w:hyperlink>
      <w:r w:rsidRPr="00E51C9D">
        <w:rPr>
          <w:sz w:val="24"/>
        </w:rPr>
        <w:t xml:space="preserve"> Градостроительного Кодекса</w:t>
      </w:r>
    </w:p>
    <w:p w:rsidR="00A87042" w:rsidRPr="00E51C9D" w:rsidRDefault="00A87042" w:rsidP="00A87042">
      <w:pPr>
        <w:pStyle w:val="af4"/>
        <w:spacing w:after="0"/>
        <w:ind w:firstLine="720"/>
        <w:rPr>
          <w:sz w:val="24"/>
        </w:rPr>
      </w:pPr>
      <w:r w:rsidRPr="00E51C9D">
        <w:rPr>
          <w:b/>
          <w:sz w:val="24"/>
        </w:rPr>
        <w:t xml:space="preserve">Программы комплексного развития систем коммунальной инфраструктуры поселения </w:t>
      </w:r>
      <w:r w:rsidRPr="00E51C9D">
        <w:rPr>
          <w:sz w:val="24"/>
        </w:rPr>
        <w:t xml:space="preserve">- документы, устанавливающие перечни мероприятий по проектированию, строительству, реконструкции систем </w:t>
      </w:r>
      <w:proofErr w:type="spellStart"/>
      <w:r w:rsidRPr="00E51C9D">
        <w:rPr>
          <w:sz w:val="24"/>
        </w:rPr>
        <w:t>электро</w:t>
      </w:r>
      <w:proofErr w:type="spellEnd"/>
      <w:r w:rsidRPr="00E51C9D">
        <w:rPr>
          <w:sz w:val="24"/>
        </w:rPr>
        <w:t xml:space="preserve">-, </w:t>
      </w:r>
      <w:proofErr w:type="spellStart"/>
      <w:r w:rsidRPr="00E51C9D">
        <w:rPr>
          <w:sz w:val="24"/>
        </w:rPr>
        <w:t>газо</w:t>
      </w:r>
      <w:proofErr w:type="spellEnd"/>
      <w:r w:rsidRPr="00E51C9D">
        <w:rPr>
          <w:sz w:val="24"/>
        </w:rPr>
        <w:t xml:space="preserve">-,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генеральных планов таких поселения,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w:t>
      </w:r>
      <w:proofErr w:type="spellStart"/>
      <w:r w:rsidRPr="00E51C9D">
        <w:rPr>
          <w:sz w:val="24"/>
        </w:rPr>
        <w:t>электро</w:t>
      </w:r>
      <w:proofErr w:type="spellEnd"/>
      <w:r w:rsidRPr="00E51C9D">
        <w:rPr>
          <w:sz w:val="24"/>
        </w:rPr>
        <w:t xml:space="preserve">-, </w:t>
      </w:r>
      <w:proofErr w:type="spellStart"/>
      <w:r w:rsidRPr="00E51C9D">
        <w:rPr>
          <w:sz w:val="24"/>
        </w:rPr>
        <w:t>газо</w:t>
      </w:r>
      <w:proofErr w:type="spellEnd"/>
      <w:r w:rsidRPr="00E51C9D">
        <w:rPr>
          <w:sz w:val="24"/>
        </w:rPr>
        <w:t>-, тепло-, водоснабжения и водоотведения, а также услуг по обработке, утилизации, обезвреживанию и захоронению твердых коммунальных отходов.</w:t>
      </w:r>
    </w:p>
    <w:p w:rsidR="00A87042" w:rsidRPr="00E51C9D" w:rsidRDefault="00A87042" w:rsidP="00A87042">
      <w:pPr>
        <w:pStyle w:val="af4"/>
        <w:spacing w:after="0"/>
        <w:ind w:firstLine="720"/>
        <w:rPr>
          <w:sz w:val="24"/>
        </w:rPr>
      </w:pPr>
      <w:r w:rsidRPr="00E51C9D">
        <w:rPr>
          <w:b/>
          <w:sz w:val="24"/>
        </w:rPr>
        <w:t>Система коммунальной инфраструктуры</w:t>
      </w:r>
      <w:r w:rsidRPr="00E51C9D">
        <w:rPr>
          <w:sz w:val="24"/>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w:t>
      </w:r>
      <w:proofErr w:type="spellStart"/>
      <w:r w:rsidRPr="00E51C9D">
        <w:rPr>
          <w:sz w:val="24"/>
        </w:rPr>
        <w:t>электро</w:t>
      </w:r>
      <w:proofErr w:type="spellEnd"/>
      <w:r w:rsidRPr="00E51C9D">
        <w:rPr>
          <w:sz w:val="24"/>
        </w:rPr>
        <w:t xml:space="preserve">-, </w:t>
      </w:r>
      <w:proofErr w:type="spellStart"/>
      <w:r w:rsidRPr="00E51C9D">
        <w:rPr>
          <w:sz w:val="24"/>
        </w:rPr>
        <w:t>газо</w:t>
      </w:r>
      <w:proofErr w:type="spellEnd"/>
      <w:r w:rsidRPr="00E51C9D">
        <w:rPr>
          <w:sz w:val="24"/>
        </w:rPr>
        <w:t xml:space="preserve">-, тепло-, водоснабжения и водоотведения до точек подключения (технологического присоединения) к инженерным системам </w:t>
      </w:r>
      <w:proofErr w:type="spellStart"/>
      <w:r w:rsidRPr="00E51C9D">
        <w:rPr>
          <w:sz w:val="24"/>
        </w:rPr>
        <w:t>электро</w:t>
      </w:r>
      <w:proofErr w:type="spellEnd"/>
      <w:r w:rsidRPr="00E51C9D">
        <w:rPr>
          <w:sz w:val="24"/>
        </w:rPr>
        <w:t xml:space="preserve">-, </w:t>
      </w:r>
      <w:proofErr w:type="spellStart"/>
      <w:r w:rsidRPr="00E51C9D">
        <w:rPr>
          <w:sz w:val="24"/>
        </w:rPr>
        <w:t>газо</w:t>
      </w:r>
      <w:proofErr w:type="spellEnd"/>
      <w:r w:rsidRPr="00E51C9D">
        <w:rPr>
          <w:sz w:val="24"/>
        </w:rPr>
        <w:t>-,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A87042" w:rsidRPr="00E51C9D" w:rsidRDefault="00A87042" w:rsidP="00A87042">
      <w:pPr>
        <w:pStyle w:val="af4"/>
        <w:spacing w:after="0"/>
        <w:ind w:firstLine="720"/>
        <w:rPr>
          <w:sz w:val="24"/>
        </w:rPr>
      </w:pPr>
      <w:r w:rsidRPr="00E51C9D">
        <w:rPr>
          <w:b/>
          <w:sz w:val="24"/>
        </w:rPr>
        <w:t>Транспортно-пересадочный узел</w:t>
      </w:r>
      <w:r w:rsidRPr="00E51C9D">
        <w:rPr>
          <w:sz w:val="24"/>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A87042" w:rsidRPr="00E51C9D" w:rsidRDefault="00A87042" w:rsidP="00A87042">
      <w:pPr>
        <w:pStyle w:val="af4"/>
        <w:spacing w:after="0"/>
        <w:ind w:firstLine="720"/>
        <w:rPr>
          <w:sz w:val="24"/>
        </w:rPr>
      </w:pPr>
      <w:r w:rsidRPr="00E51C9D">
        <w:rPr>
          <w:b/>
          <w:sz w:val="24"/>
        </w:rPr>
        <w:lastRenderedPageBreak/>
        <w:t>Нормативы градостроительного проектирования</w:t>
      </w:r>
      <w:r w:rsidRPr="00E51C9D">
        <w:rPr>
          <w:sz w:val="24"/>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1,3 и 4 ст. 29.2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A87042" w:rsidRPr="00E51C9D" w:rsidRDefault="00A87042" w:rsidP="00A87042">
      <w:pPr>
        <w:pStyle w:val="af4"/>
        <w:spacing w:after="0"/>
        <w:ind w:firstLine="720"/>
        <w:rPr>
          <w:sz w:val="24"/>
        </w:rPr>
      </w:pPr>
      <w:r w:rsidRPr="00E51C9D">
        <w:rPr>
          <w:b/>
          <w:sz w:val="24"/>
        </w:rPr>
        <w:t>Программы комплексного развития транспортной инфраструктуры поселения</w:t>
      </w:r>
      <w:r w:rsidRPr="00E51C9D">
        <w:rPr>
          <w:sz w:val="24"/>
        </w:rPr>
        <w:t xml:space="preserve">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генеральных планов поселения и должны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w:t>
      </w:r>
    </w:p>
    <w:p w:rsidR="00A87042" w:rsidRPr="00E51C9D" w:rsidRDefault="00A87042" w:rsidP="00A87042">
      <w:pPr>
        <w:pStyle w:val="af4"/>
        <w:spacing w:after="0"/>
        <w:ind w:firstLine="720"/>
        <w:rPr>
          <w:sz w:val="24"/>
        </w:rPr>
      </w:pPr>
      <w:r w:rsidRPr="00E51C9D">
        <w:rPr>
          <w:b/>
          <w:sz w:val="24"/>
        </w:rPr>
        <w:t>Программы комплексного развития социальной инфраструктуры поселения</w:t>
      </w:r>
      <w:r w:rsidRPr="00E51C9D">
        <w:rPr>
          <w:sz w:val="24"/>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генеральных планов поселения и должны обеспечивать сбалансированное, перспективное развитие социальной инфраструктуры поселения в соответствии с потребностями в строительстве объектов социальной инфраструктуры местного значения.</w:t>
      </w:r>
    </w:p>
    <w:p w:rsidR="00A87042" w:rsidRPr="00E51C9D" w:rsidRDefault="00A87042" w:rsidP="00A87042">
      <w:pPr>
        <w:pStyle w:val="af4"/>
        <w:spacing w:after="0"/>
        <w:ind w:firstLine="720"/>
        <w:rPr>
          <w:sz w:val="24"/>
        </w:rPr>
      </w:pPr>
      <w:proofErr w:type="spellStart"/>
      <w:r w:rsidRPr="00E51C9D">
        <w:rPr>
          <w:b/>
          <w:sz w:val="24"/>
        </w:rPr>
        <w:t>Машино-место</w:t>
      </w:r>
      <w:proofErr w:type="spellEnd"/>
      <w:r w:rsidRPr="00E51C9D">
        <w:rPr>
          <w:sz w:val="24"/>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A87042" w:rsidRPr="00E51C9D" w:rsidRDefault="00A87042" w:rsidP="00A87042">
      <w:pPr>
        <w:pStyle w:val="af4"/>
        <w:spacing w:after="0"/>
        <w:ind w:firstLine="720"/>
        <w:rPr>
          <w:sz w:val="24"/>
        </w:rPr>
      </w:pPr>
      <w:r w:rsidRPr="00E51C9D">
        <w:rPr>
          <w:b/>
          <w:sz w:val="24"/>
        </w:rPr>
        <w:t>Деятельность по комплексному и устойчивому развитию территории</w:t>
      </w:r>
      <w:r w:rsidRPr="00E51C9D">
        <w:rPr>
          <w:sz w:val="24"/>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A87042" w:rsidRPr="00E51C9D" w:rsidRDefault="00A87042" w:rsidP="00A87042">
      <w:pPr>
        <w:pStyle w:val="af4"/>
        <w:spacing w:after="0"/>
        <w:ind w:firstLine="720"/>
        <w:rPr>
          <w:sz w:val="24"/>
        </w:rPr>
      </w:pPr>
      <w:r w:rsidRPr="00E51C9D">
        <w:rPr>
          <w:b/>
          <w:sz w:val="24"/>
        </w:rPr>
        <w:t>Элемент планировочной структуры</w:t>
      </w:r>
      <w:r w:rsidRPr="00E51C9D">
        <w:rPr>
          <w:sz w:val="24"/>
        </w:rPr>
        <w:t xml:space="preserve"> - часть территории поселения, городского округа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A87042" w:rsidRPr="00E51C9D" w:rsidRDefault="00A87042" w:rsidP="00A87042">
      <w:pPr>
        <w:pStyle w:val="af4"/>
        <w:spacing w:after="0"/>
        <w:ind w:firstLine="720"/>
        <w:rPr>
          <w:sz w:val="24"/>
        </w:rPr>
      </w:pPr>
      <w:r w:rsidRPr="00E51C9D">
        <w:rPr>
          <w:b/>
          <w:sz w:val="24"/>
        </w:rPr>
        <w:t>Микрорайон (квартал)</w:t>
      </w:r>
      <w:r w:rsidRPr="00E51C9D">
        <w:rPr>
          <w:sz w:val="24"/>
        </w:rPr>
        <w:t xml:space="preserve"> - структурный элемент жилой застройки.</w:t>
      </w:r>
    </w:p>
    <w:p w:rsidR="00A87042" w:rsidRPr="00E51C9D" w:rsidRDefault="00A87042" w:rsidP="00A87042">
      <w:pPr>
        <w:pStyle w:val="af4"/>
        <w:spacing w:after="0"/>
        <w:ind w:firstLine="720"/>
        <w:rPr>
          <w:sz w:val="24"/>
        </w:rPr>
      </w:pPr>
      <w:r w:rsidRPr="00E51C9D">
        <w:rPr>
          <w:b/>
          <w:sz w:val="24"/>
        </w:rPr>
        <w:lastRenderedPageBreak/>
        <w:t>Жилой район</w:t>
      </w:r>
      <w:r w:rsidRPr="00E51C9D">
        <w:rPr>
          <w:sz w:val="24"/>
        </w:rPr>
        <w:t xml:space="preserve"> - структурный элемент селитебной территории.</w:t>
      </w:r>
    </w:p>
    <w:p w:rsidR="00A87042" w:rsidRPr="00E51C9D" w:rsidRDefault="00A87042" w:rsidP="00A87042">
      <w:pPr>
        <w:pStyle w:val="af4"/>
        <w:spacing w:after="0"/>
        <w:ind w:firstLine="720"/>
        <w:rPr>
          <w:sz w:val="24"/>
        </w:rPr>
      </w:pPr>
      <w:r w:rsidRPr="00E51C9D">
        <w:rPr>
          <w:b/>
          <w:sz w:val="24"/>
        </w:rPr>
        <w:t>Улица</w:t>
      </w:r>
      <w:r w:rsidRPr="00E51C9D">
        <w:rPr>
          <w:sz w:val="24"/>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87042" w:rsidRPr="00E51C9D" w:rsidRDefault="00A87042" w:rsidP="00A87042">
      <w:pPr>
        <w:pStyle w:val="af4"/>
        <w:spacing w:after="0"/>
        <w:ind w:firstLine="720"/>
        <w:rPr>
          <w:sz w:val="24"/>
        </w:rPr>
      </w:pPr>
      <w:r w:rsidRPr="00E51C9D">
        <w:rPr>
          <w:b/>
          <w:sz w:val="24"/>
        </w:rPr>
        <w:t xml:space="preserve">Дорога </w:t>
      </w:r>
      <w:r w:rsidRPr="00E51C9D">
        <w:rPr>
          <w:sz w:val="24"/>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87042" w:rsidRPr="00E51C9D" w:rsidRDefault="00A87042" w:rsidP="00A87042">
      <w:pPr>
        <w:pStyle w:val="af4"/>
        <w:spacing w:after="0"/>
        <w:ind w:firstLine="720"/>
        <w:rPr>
          <w:sz w:val="24"/>
        </w:rPr>
      </w:pPr>
      <w:r w:rsidRPr="00E51C9D">
        <w:rPr>
          <w:b/>
          <w:sz w:val="24"/>
        </w:rPr>
        <w:t>Пешеходная зона</w:t>
      </w:r>
      <w:r w:rsidRPr="00E51C9D">
        <w:rPr>
          <w:sz w:val="24"/>
        </w:rPr>
        <w:t xml:space="preserve"> - территория, предназначенная для передвижения пешеходов.</w:t>
      </w:r>
    </w:p>
    <w:p w:rsidR="00A87042" w:rsidRPr="00E51C9D" w:rsidRDefault="00A87042" w:rsidP="00A87042">
      <w:pPr>
        <w:widowControl w:val="0"/>
        <w:ind w:firstLine="720"/>
        <w:rPr>
          <w:rFonts w:ascii="Times New Roman" w:hAnsi="Times New Roman" w:cs="Times New Roman"/>
          <w:sz w:val="24"/>
          <w:szCs w:val="24"/>
        </w:rPr>
      </w:pPr>
      <w:r w:rsidRPr="00E51C9D">
        <w:rPr>
          <w:rFonts w:ascii="Times New Roman" w:hAnsi="Times New Roman" w:cs="Times New Roman"/>
          <w:b/>
          <w:sz w:val="24"/>
          <w:szCs w:val="24"/>
        </w:rPr>
        <w:t>Объект индивидуального жилищного строительства</w:t>
      </w:r>
      <w:r w:rsidRPr="00E51C9D">
        <w:rPr>
          <w:rFonts w:ascii="Times New Roman" w:hAnsi="Times New Roman" w:cs="Times New Roman"/>
          <w:sz w:val="24"/>
          <w:szCs w:val="24"/>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настоящих правилах в одном значении. При этом параметры, устанавливаемые к объектам индивидуального жилищного строительства настоящими правилами, в равной степени применяются к жилым домам, индивидуальным жилым домам.</w:t>
      </w:r>
    </w:p>
    <w:p w:rsidR="00A87042" w:rsidRPr="00E51C9D" w:rsidRDefault="00A87042" w:rsidP="00A87042">
      <w:pPr>
        <w:pStyle w:val="af4"/>
        <w:spacing w:after="0"/>
        <w:ind w:firstLine="720"/>
        <w:rPr>
          <w:sz w:val="24"/>
        </w:rPr>
      </w:pPr>
      <w:r w:rsidRPr="00E51C9D">
        <w:rPr>
          <w:b/>
          <w:sz w:val="24"/>
        </w:rPr>
        <w:t>Здание жилое многоквартирное</w:t>
      </w:r>
      <w:r w:rsidRPr="00E51C9D">
        <w:rPr>
          <w:sz w:val="24"/>
        </w:rPr>
        <w:t xml:space="preserve"> - жилое здание, в котором квартиры имеют общие вне квартирные помещения и инженерные системы.</w:t>
      </w:r>
    </w:p>
    <w:p w:rsidR="00A87042" w:rsidRPr="00E51C9D" w:rsidRDefault="00A87042" w:rsidP="00A87042">
      <w:pPr>
        <w:pStyle w:val="af4"/>
        <w:spacing w:after="0"/>
        <w:ind w:firstLine="720"/>
        <w:rPr>
          <w:sz w:val="24"/>
        </w:rPr>
      </w:pPr>
      <w:r w:rsidRPr="00E51C9D">
        <w:rPr>
          <w:b/>
          <w:sz w:val="24"/>
        </w:rPr>
        <w:t>Здание жилое многоквартирное секционного типа</w:t>
      </w:r>
      <w:r w:rsidRPr="00E51C9D">
        <w:rPr>
          <w:sz w:val="24"/>
        </w:rPr>
        <w:t xml:space="preserve">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 </w:t>
      </w:r>
    </w:p>
    <w:p w:rsidR="00A87042" w:rsidRPr="00E51C9D" w:rsidRDefault="00A87042" w:rsidP="00A87042">
      <w:pPr>
        <w:pStyle w:val="af4"/>
        <w:spacing w:after="0"/>
        <w:ind w:firstLine="720"/>
        <w:rPr>
          <w:sz w:val="24"/>
        </w:rPr>
      </w:pPr>
      <w:r w:rsidRPr="00E51C9D">
        <w:rPr>
          <w:b/>
          <w:sz w:val="24"/>
        </w:rPr>
        <w:t>Секция жилого здания</w:t>
      </w:r>
      <w:r w:rsidRPr="00E51C9D">
        <w:rPr>
          <w:sz w:val="24"/>
        </w:rPr>
        <w:t xml:space="preserve">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rsidR="00A87042" w:rsidRPr="00E51C9D" w:rsidRDefault="00A87042" w:rsidP="00A87042">
      <w:pPr>
        <w:pStyle w:val="af4"/>
        <w:spacing w:after="0"/>
        <w:ind w:firstLine="720"/>
        <w:rPr>
          <w:sz w:val="24"/>
        </w:rPr>
      </w:pPr>
      <w:r w:rsidRPr="00E51C9D">
        <w:rPr>
          <w:b/>
          <w:sz w:val="24"/>
        </w:rPr>
        <w:t>Здание жилое многоквартирное галерейного типа</w:t>
      </w:r>
      <w:r w:rsidRPr="00E51C9D">
        <w:rPr>
          <w:sz w:val="24"/>
        </w:rPr>
        <w:t xml:space="preserve"> - здание, в котором все квартиры этажа имеют выходы через общую галерею не менее чем на две лестницы.</w:t>
      </w:r>
    </w:p>
    <w:p w:rsidR="00A87042" w:rsidRPr="00E51C9D" w:rsidRDefault="00A87042" w:rsidP="00A87042">
      <w:pPr>
        <w:pStyle w:val="af4"/>
        <w:spacing w:after="0"/>
        <w:ind w:firstLine="720"/>
        <w:rPr>
          <w:sz w:val="24"/>
        </w:rPr>
      </w:pPr>
      <w:r w:rsidRPr="00E51C9D">
        <w:rPr>
          <w:b/>
          <w:sz w:val="24"/>
        </w:rPr>
        <w:t>Здание жилое многоквартирное коридорного типа</w:t>
      </w:r>
      <w:r w:rsidRPr="00E51C9D">
        <w:rPr>
          <w:sz w:val="24"/>
        </w:rPr>
        <w:t xml:space="preserve"> - здание, в котором все квартиры этажа имеют выходы через общий коридор не менее чем на две лестницы.</w:t>
      </w:r>
    </w:p>
    <w:p w:rsidR="00A87042" w:rsidRPr="00E51C9D" w:rsidRDefault="00A87042" w:rsidP="00A87042">
      <w:pPr>
        <w:pStyle w:val="af4"/>
        <w:spacing w:after="0"/>
        <w:ind w:firstLine="720"/>
        <w:rPr>
          <w:sz w:val="24"/>
        </w:rPr>
      </w:pPr>
      <w:r w:rsidRPr="00E51C9D">
        <w:rPr>
          <w:b/>
          <w:sz w:val="24"/>
        </w:rPr>
        <w:t>Блокированный жилой дом (дом жилой блокированной застройки)</w:t>
      </w:r>
      <w:r w:rsidRPr="00E51C9D">
        <w:rPr>
          <w:sz w:val="24"/>
        </w:rPr>
        <w:t xml:space="preserve">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p>
    <w:p w:rsidR="00A87042" w:rsidRPr="00E51C9D" w:rsidRDefault="00A87042" w:rsidP="00A87042">
      <w:pPr>
        <w:pStyle w:val="af4"/>
        <w:spacing w:after="0"/>
        <w:ind w:firstLine="720"/>
        <w:rPr>
          <w:sz w:val="24"/>
        </w:rPr>
      </w:pPr>
      <w:proofErr w:type="spellStart"/>
      <w:r w:rsidRPr="00E51C9D">
        <w:rPr>
          <w:b/>
          <w:sz w:val="24"/>
        </w:rPr>
        <w:t>Приквартирный</w:t>
      </w:r>
      <w:proofErr w:type="spellEnd"/>
      <w:r w:rsidRPr="00E51C9D">
        <w:rPr>
          <w:b/>
          <w:sz w:val="24"/>
        </w:rPr>
        <w:t xml:space="preserve"> участок</w:t>
      </w:r>
      <w:r w:rsidRPr="00E51C9D">
        <w:rPr>
          <w:sz w:val="24"/>
        </w:rPr>
        <w:t xml:space="preserve"> - земельный участок, примыкающий к жилому зданию (квартире) с непосредственным выходом на него.</w:t>
      </w:r>
    </w:p>
    <w:p w:rsidR="00A87042" w:rsidRPr="00E51C9D" w:rsidRDefault="00A87042" w:rsidP="00A87042">
      <w:pPr>
        <w:pStyle w:val="af4"/>
        <w:spacing w:after="0"/>
        <w:ind w:firstLine="720"/>
        <w:rPr>
          <w:sz w:val="24"/>
        </w:rPr>
      </w:pPr>
      <w:r w:rsidRPr="00E51C9D">
        <w:rPr>
          <w:b/>
          <w:sz w:val="24"/>
        </w:rPr>
        <w:t>Этаж надземный</w:t>
      </w:r>
      <w:r w:rsidRPr="00E51C9D">
        <w:rPr>
          <w:sz w:val="24"/>
        </w:rPr>
        <w:t xml:space="preserve"> - этаж с отметкой пола помещений не ниже планировочной отметки земли.</w:t>
      </w:r>
    </w:p>
    <w:p w:rsidR="00A87042" w:rsidRPr="00E51C9D" w:rsidRDefault="00A87042" w:rsidP="00A87042">
      <w:pPr>
        <w:pStyle w:val="af4"/>
        <w:spacing w:after="0"/>
        <w:ind w:firstLine="720"/>
        <w:rPr>
          <w:sz w:val="24"/>
        </w:rPr>
      </w:pPr>
      <w:r w:rsidRPr="00E51C9D">
        <w:rPr>
          <w:b/>
          <w:sz w:val="24"/>
        </w:rPr>
        <w:t>Этаж подземный</w:t>
      </w:r>
      <w:r w:rsidRPr="00E51C9D">
        <w:rPr>
          <w:sz w:val="24"/>
        </w:rPr>
        <w:t xml:space="preserve"> - этаж с отметкой пола помещений ниже планировочной отметки земли на всю высоту помещений.</w:t>
      </w:r>
    </w:p>
    <w:p w:rsidR="00A87042" w:rsidRPr="00E51C9D" w:rsidRDefault="00A87042" w:rsidP="00A87042">
      <w:pPr>
        <w:pStyle w:val="af4"/>
        <w:spacing w:after="0"/>
        <w:ind w:firstLine="720"/>
        <w:rPr>
          <w:sz w:val="24"/>
        </w:rPr>
      </w:pPr>
      <w:r w:rsidRPr="00E51C9D">
        <w:rPr>
          <w:b/>
          <w:sz w:val="24"/>
        </w:rPr>
        <w:t>Этаж первый</w:t>
      </w:r>
      <w:r w:rsidRPr="00E51C9D">
        <w:rPr>
          <w:sz w:val="24"/>
        </w:rPr>
        <w:t xml:space="preserve"> - нижний надземный этаж здания.</w:t>
      </w:r>
    </w:p>
    <w:p w:rsidR="00A87042" w:rsidRPr="00E51C9D" w:rsidRDefault="00A87042" w:rsidP="00A87042">
      <w:pPr>
        <w:pStyle w:val="af4"/>
        <w:spacing w:after="0"/>
        <w:ind w:firstLine="720"/>
        <w:rPr>
          <w:sz w:val="24"/>
        </w:rPr>
      </w:pPr>
      <w:r w:rsidRPr="00E51C9D">
        <w:rPr>
          <w:b/>
          <w:sz w:val="24"/>
        </w:rPr>
        <w:t>Этаж цокольный</w:t>
      </w:r>
      <w:r w:rsidRPr="00E51C9D">
        <w:rPr>
          <w:sz w:val="24"/>
        </w:rPr>
        <w:t xml:space="preserve"> - этаж с отметкой пола помещений ниже планировочной отметки земли на высоту не более половины высоты помещений.</w:t>
      </w:r>
    </w:p>
    <w:p w:rsidR="00A87042" w:rsidRPr="00E51C9D" w:rsidRDefault="00A87042" w:rsidP="00A87042">
      <w:pPr>
        <w:pStyle w:val="af4"/>
        <w:spacing w:after="0"/>
        <w:ind w:firstLine="720"/>
        <w:rPr>
          <w:sz w:val="24"/>
        </w:rPr>
      </w:pPr>
      <w:r w:rsidRPr="00E51C9D">
        <w:rPr>
          <w:b/>
          <w:sz w:val="24"/>
        </w:rPr>
        <w:t>Этаж подвальный</w:t>
      </w:r>
      <w:r w:rsidRPr="00E51C9D">
        <w:rPr>
          <w:sz w:val="24"/>
        </w:rPr>
        <w:t xml:space="preserve"> - этаж с отметкой пола помещений ниже планировочной отметки земли более чем наполовину высоты помещений или первый подземный этаж.</w:t>
      </w:r>
    </w:p>
    <w:p w:rsidR="00A87042" w:rsidRPr="00E51C9D" w:rsidRDefault="00A87042" w:rsidP="00A87042">
      <w:pPr>
        <w:pStyle w:val="af4"/>
        <w:spacing w:after="0"/>
        <w:ind w:firstLine="720"/>
        <w:rPr>
          <w:sz w:val="24"/>
        </w:rPr>
      </w:pPr>
      <w:r w:rsidRPr="00E51C9D">
        <w:rPr>
          <w:b/>
          <w:sz w:val="24"/>
        </w:rPr>
        <w:t>Этаж мансардный</w:t>
      </w:r>
      <w:r w:rsidRPr="00E51C9D">
        <w:rPr>
          <w:sz w:val="24"/>
        </w:rPr>
        <w:t xml:space="preserve"> - этаж в чердачном пространстве, фасад которого полностью или частично образован поверхностью (поверхностями) наклонной, ломанной или криволинейной крыши.</w:t>
      </w:r>
    </w:p>
    <w:p w:rsidR="00A87042" w:rsidRPr="00E51C9D" w:rsidRDefault="00A87042" w:rsidP="00A87042">
      <w:pPr>
        <w:pStyle w:val="af4"/>
        <w:spacing w:after="0"/>
        <w:ind w:firstLine="720"/>
        <w:rPr>
          <w:sz w:val="24"/>
        </w:rPr>
      </w:pPr>
      <w:r w:rsidRPr="00E51C9D">
        <w:rPr>
          <w:b/>
          <w:sz w:val="24"/>
        </w:rPr>
        <w:t>Этаж технический</w:t>
      </w:r>
      <w:r w:rsidRPr="00E51C9D">
        <w:rPr>
          <w:sz w:val="24"/>
        </w:rPr>
        <w:t xml:space="preserve"> - этаж для размещения инженерного оборудования здания и прокладки коммуникаций, может быть расположен в нижней части здания (техническое </w:t>
      </w:r>
      <w:r w:rsidRPr="00E51C9D">
        <w:rPr>
          <w:sz w:val="24"/>
        </w:rPr>
        <w:lastRenderedPageBreak/>
        <w:t>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A87042" w:rsidRPr="00E51C9D" w:rsidRDefault="00A87042" w:rsidP="00A87042">
      <w:pPr>
        <w:pStyle w:val="af4"/>
        <w:spacing w:after="0"/>
        <w:ind w:firstLine="720"/>
        <w:rPr>
          <w:sz w:val="24"/>
        </w:rPr>
      </w:pPr>
      <w:r w:rsidRPr="00E51C9D">
        <w:rPr>
          <w:b/>
          <w:sz w:val="24"/>
        </w:rPr>
        <w:t>Планировочная отметка земли</w:t>
      </w:r>
      <w:r w:rsidRPr="00E51C9D">
        <w:rPr>
          <w:sz w:val="24"/>
        </w:rPr>
        <w:t xml:space="preserve"> - уровень земли на границе земли и </w:t>
      </w:r>
      <w:proofErr w:type="spellStart"/>
      <w:r w:rsidRPr="00E51C9D">
        <w:rPr>
          <w:sz w:val="24"/>
        </w:rPr>
        <w:t>отмостки</w:t>
      </w:r>
      <w:proofErr w:type="spellEnd"/>
      <w:r w:rsidRPr="00E51C9D">
        <w:rPr>
          <w:sz w:val="24"/>
        </w:rPr>
        <w:t xml:space="preserve"> здания.</w:t>
      </w:r>
    </w:p>
    <w:p w:rsidR="00A87042" w:rsidRPr="00E51C9D" w:rsidRDefault="00A87042" w:rsidP="00A87042">
      <w:pPr>
        <w:pStyle w:val="af4"/>
        <w:spacing w:after="0"/>
        <w:ind w:firstLine="720"/>
        <w:rPr>
          <w:sz w:val="24"/>
        </w:rPr>
      </w:pPr>
      <w:r w:rsidRPr="00E51C9D">
        <w:rPr>
          <w:b/>
          <w:sz w:val="24"/>
        </w:rPr>
        <w:t>Гостевой дом для сезонного проживания отдыхающих и туристов (далее - гостевой дом)</w:t>
      </w:r>
      <w:r w:rsidRPr="00E51C9D">
        <w:rPr>
          <w:sz w:val="24"/>
        </w:rPr>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rsidR="00A87042" w:rsidRPr="00E51C9D" w:rsidRDefault="00A87042" w:rsidP="00A87042">
      <w:pPr>
        <w:pStyle w:val="af4"/>
        <w:spacing w:after="0"/>
        <w:ind w:firstLine="720"/>
        <w:rPr>
          <w:sz w:val="24"/>
        </w:rPr>
      </w:pPr>
      <w:r w:rsidRPr="00E51C9D">
        <w:rPr>
          <w:b/>
          <w:sz w:val="24"/>
        </w:rPr>
        <w:t>Доходный дом</w:t>
      </w:r>
      <w:r w:rsidRPr="00E51C9D">
        <w:rPr>
          <w:sz w:val="24"/>
        </w:rPr>
        <w:t xml:space="preserve">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w:t>
      </w:r>
    </w:p>
    <w:p w:rsidR="00A87042" w:rsidRPr="00E51C9D" w:rsidRDefault="00A87042" w:rsidP="00A87042">
      <w:pPr>
        <w:pStyle w:val="af4"/>
        <w:spacing w:after="0"/>
        <w:ind w:firstLine="720"/>
        <w:rPr>
          <w:sz w:val="24"/>
        </w:rPr>
      </w:pPr>
      <w:r w:rsidRPr="00E51C9D">
        <w:rPr>
          <w:b/>
          <w:sz w:val="24"/>
        </w:rPr>
        <w:t>Подрядчик</w:t>
      </w:r>
      <w:r w:rsidRPr="00E51C9D">
        <w:rPr>
          <w:sz w:val="24"/>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A87042" w:rsidRPr="00E51C9D" w:rsidRDefault="00A87042" w:rsidP="00A87042">
      <w:pPr>
        <w:pStyle w:val="af4"/>
        <w:spacing w:after="0"/>
        <w:ind w:firstLine="720"/>
        <w:rPr>
          <w:sz w:val="24"/>
        </w:rPr>
      </w:pPr>
      <w:r w:rsidRPr="00E51C9D">
        <w:rPr>
          <w:b/>
          <w:sz w:val="24"/>
        </w:rPr>
        <w:t>Прибрежная защитная полоса</w:t>
      </w:r>
      <w:r w:rsidRPr="00E51C9D">
        <w:rPr>
          <w:sz w:val="24"/>
        </w:rPr>
        <w:t xml:space="preserve"> – часть водоохраной зоны, для которой вводятся дополнительные ограничения хозяйственной и иной деятельности.</w:t>
      </w:r>
    </w:p>
    <w:p w:rsidR="00A87042" w:rsidRPr="00E51C9D" w:rsidRDefault="00A87042" w:rsidP="00A87042">
      <w:pPr>
        <w:pStyle w:val="af4"/>
        <w:spacing w:after="0"/>
        <w:ind w:firstLine="720"/>
        <w:rPr>
          <w:sz w:val="24"/>
        </w:rPr>
      </w:pPr>
      <w:r w:rsidRPr="00E51C9D">
        <w:rPr>
          <w:b/>
          <w:sz w:val="24"/>
        </w:rPr>
        <w:t>Процент застройки участка</w:t>
      </w:r>
      <w:r w:rsidRPr="00E51C9D">
        <w:rPr>
          <w:sz w:val="24"/>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A87042" w:rsidRPr="00E51C9D" w:rsidRDefault="00A87042" w:rsidP="00A87042">
      <w:pPr>
        <w:pStyle w:val="af4"/>
        <w:spacing w:after="0"/>
        <w:ind w:firstLine="720"/>
        <w:rPr>
          <w:sz w:val="24"/>
        </w:rPr>
      </w:pPr>
      <w:r w:rsidRPr="00E51C9D">
        <w:rPr>
          <w:b/>
          <w:sz w:val="24"/>
        </w:rPr>
        <w:t>Максимальный процент застройки в границах земельного участка</w:t>
      </w:r>
      <w:r w:rsidRPr="00E51C9D">
        <w:rPr>
          <w:sz w:val="24"/>
        </w:rPr>
        <w:t xml:space="preserve"> - отношение суммарной площади земельного участка, которая может быть застроена, ко всей площади земельного участка.</w:t>
      </w:r>
    </w:p>
    <w:p w:rsidR="00A87042" w:rsidRPr="00E51C9D" w:rsidRDefault="00A87042" w:rsidP="00A87042">
      <w:pPr>
        <w:pStyle w:val="af4"/>
        <w:spacing w:after="0"/>
        <w:ind w:firstLine="720"/>
        <w:rPr>
          <w:sz w:val="24"/>
        </w:rPr>
      </w:pPr>
      <w:r w:rsidRPr="00E51C9D">
        <w:rPr>
          <w:b/>
          <w:sz w:val="24"/>
        </w:rPr>
        <w:t>Публичный сервитут</w:t>
      </w:r>
      <w:r w:rsidRPr="00E51C9D">
        <w:rPr>
          <w:sz w:val="24"/>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A87042" w:rsidRPr="00E51C9D" w:rsidRDefault="00A87042" w:rsidP="00A87042">
      <w:pPr>
        <w:pStyle w:val="af4"/>
        <w:spacing w:after="0"/>
        <w:ind w:firstLine="720"/>
        <w:rPr>
          <w:sz w:val="24"/>
        </w:rPr>
      </w:pPr>
      <w:r w:rsidRPr="00E51C9D">
        <w:rPr>
          <w:b/>
          <w:sz w:val="24"/>
        </w:rPr>
        <w:t>Разрешенное использование земельных участков и иных объектов недвижимости</w:t>
      </w:r>
      <w:r w:rsidRPr="00E51C9D">
        <w:rPr>
          <w:sz w:val="24"/>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A87042" w:rsidRPr="00E51C9D" w:rsidRDefault="00A87042" w:rsidP="00A87042">
      <w:pPr>
        <w:pStyle w:val="af4"/>
        <w:spacing w:after="0"/>
        <w:ind w:firstLine="720"/>
        <w:rPr>
          <w:sz w:val="24"/>
        </w:rPr>
      </w:pPr>
      <w:r w:rsidRPr="00E51C9D">
        <w:rPr>
          <w:b/>
          <w:sz w:val="24"/>
        </w:rPr>
        <w:t>Частный сервитут</w:t>
      </w:r>
      <w:r w:rsidRPr="00E51C9D">
        <w:rPr>
          <w:sz w:val="24"/>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A87042" w:rsidRPr="00E51C9D" w:rsidRDefault="00A87042" w:rsidP="00A87042">
      <w:pPr>
        <w:pStyle w:val="af4"/>
        <w:spacing w:after="0"/>
        <w:ind w:firstLine="720"/>
        <w:rPr>
          <w:sz w:val="24"/>
        </w:rPr>
      </w:pPr>
      <w:r w:rsidRPr="00E51C9D">
        <w:rPr>
          <w:b/>
          <w:sz w:val="24"/>
        </w:rPr>
        <w:t>Озелененная территория</w:t>
      </w:r>
      <w:r w:rsidRPr="00E51C9D">
        <w:rPr>
          <w:sz w:val="24"/>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rsidR="00A87042" w:rsidRPr="00E51C9D" w:rsidRDefault="00A87042" w:rsidP="00A87042">
      <w:pPr>
        <w:pStyle w:val="af4"/>
        <w:spacing w:after="0"/>
        <w:ind w:firstLine="720"/>
        <w:rPr>
          <w:sz w:val="24"/>
        </w:rPr>
      </w:pPr>
      <w:r w:rsidRPr="00E51C9D">
        <w:rPr>
          <w:b/>
          <w:sz w:val="24"/>
        </w:rPr>
        <w:t>Коэффициент озеленения</w:t>
      </w:r>
      <w:r w:rsidRPr="00E51C9D">
        <w:rPr>
          <w:sz w:val="24"/>
        </w:rPr>
        <w:t xml:space="preserve"> - отношение территории земельного участка, которая должна быть занята зелеными насаждениями, ко всей площади участка (в процентах).</w:t>
      </w:r>
    </w:p>
    <w:p w:rsidR="00A87042" w:rsidRPr="00E51C9D" w:rsidRDefault="00A87042" w:rsidP="00A87042">
      <w:pPr>
        <w:pStyle w:val="af4"/>
        <w:spacing w:after="0"/>
        <w:ind w:firstLine="720"/>
        <w:rPr>
          <w:sz w:val="24"/>
        </w:rPr>
      </w:pPr>
      <w:r w:rsidRPr="00E51C9D">
        <w:rPr>
          <w:b/>
          <w:sz w:val="24"/>
        </w:rPr>
        <w:t>Квартал сохраняемой застройки</w:t>
      </w:r>
      <w:r w:rsidRPr="00E51C9D">
        <w:rPr>
          <w:sz w:val="24"/>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rsidR="00A87042" w:rsidRPr="00E51C9D" w:rsidRDefault="00A87042" w:rsidP="00A87042">
      <w:pPr>
        <w:pStyle w:val="af4"/>
        <w:spacing w:after="0"/>
        <w:ind w:firstLine="720"/>
        <w:rPr>
          <w:sz w:val="24"/>
        </w:rPr>
      </w:pPr>
      <w:r w:rsidRPr="00E51C9D">
        <w:rPr>
          <w:b/>
          <w:sz w:val="24"/>
        </w:rPr>
        <w:t>Малые архитектурные формы</w:t>
      </w:r>
      <w:r w:rsidRPr="00E51C9D">
        <w:rPr>
          <w:sz w:val="24"/>
        </w:rPr>
        <w:t xml:space="preserve"> - фонтаны, декоративные бассейны, водопады, беседки, теневые навесы, </w:t>
      </w:r>
      <w:proofErr w:type="spellStart"/>
      <w:r w:rsidRPr="00E51C9D">
        <w:rPr>
          <w:sz w:val="24"/>
        </w:rPr>
        <w:t>перголы</w:t>
      </w:r>
      <w:proofErr w:type="spellEnd"/>
      <w:r w:rsidRPr="00E51C9D">
        <w:rPr>
          <w:sz w:val="24"/>
        </w:rPr>
        <w:t>,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rsidR="00A87042" w:rsidRPr="00E51C9D" w:rsidRDefault="00A87042" w:rsidP="00A87042">
      <w:pPr>
        <w:pStyle w:val="af4"/>
        <w:spacing w:after="0"/>
        <w:ind w:firstLine="720"/>
        <w:rPr>
          <w:sz w:val="24"/>
        </w:rPr>
      </w:pPr>
      <w:r w:rsidRPr="00E51C9D">
        <w:rPr>
          <w:b/>
          <w:sz w:val="24"/>
        </w:rPr>
        <w:lastRenderedPageBreak/>
        <w:t>Защитные дорожные сооружения</w:t>
      </w:r>
      <w:r w:rsidRPr="00E51C9D">
        <w:rPr>
          <w:sz w:val="24"/>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w:t>
      </w:r>
      <w:proofErr w:type="spellStart"/>
      <w:r w:rsidRPr="00E51C9D">
        <w:rPr>
          <w:sz w:val="24"/>
        </w:rPr>
        <w:t>шумозащитные</w:t>
      </w:r>
      <w:proofErr w:type="spellEnd"/>
      <w:r w:rsidRPr="00E51C9D">
        <w:rPr>
          <w:sz w:val="24"/>
        </w:rPr>
        <w:t xml:space="preserve"> и ветрозащитные устройства; подобные сооружения. </w:t>
      </w:r>
    </w:p>
    <w:p w:rsidR="00A87042" w:rsidRPr="00E51C9D" w:rsidRDefault="00A87042" w:rsidP="00A87042">
      <w:pPr>
        <w:pStyle w:val="af4"/>
        <w:spacing w:after="0"/>
        <w:ind w:firstLine="720"/>
        <w:rPr>
          <w:sz w:val="24"/>
        </w:rPr>
      </w:pPr>
      <w:r w:rsidRPr="00E51C9D">
        <w:rPr>
          <w:b/>
          <w:sz w:val="24"/>
        </w:rPr>
        <w:t>Стоянка для автомобилей (автостоянка)</w:t>
      </w:r>
      <w:r w:rsidRPr="00E51C9D">
        <w:rPr>
          <w:sz w:val="24"/>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rsidR="00A87042" w:rsidRPr="00E51C9D" w:rsidRDefault="00A87042" w:rsidP="00A87042">
      <w:pPr>
        <w:pStyle w:val="af4"/>
        <w:spacing w:after="0"/>
        <w:ind w:firstLine="720"/>
        <w:rPr>
          <w:sz w:val="24"/>
        </w:rPr>
      </w:pPr>
      <w:r w:rsidRPr="00E51C9D">
        <w:rPr>
          <w:b/>
          <w:sz w:val="24"/>
        </w:rPr>
        <w:t>Надземная автостоянка закрытого типа</w:t>
      </w:r>
      <w:r w:rsidRPr="00E51C9D">
        <w:rPr>
          <w:sz w:val="24"/>
        </w:rPr>
        <w:t xml:space="preserve"> - автостоянка с наружными стеновыми ограждениями (гаражи, гаражи-стоянки, гаражные комплексы).</w:t>
      </w:r>
    </w:p>
    <w:p w:rsidR="00A87042" w:rsidRPr="00E51C9D" w:rsidRDefault="00A87042" w:rsidP="00A87042">
      <w:pPr>
        <w:pStyle w:val="af4"/>
        <w:spacing w:after="0"/>
        <w:ind w:firstLine="720"/>
        <w:rPr>
          <w:sz w:val="24"/>
        </w:rPr>
      </w:pPr>
      <w:r w:rsidRPr="00E51C9D">
        <w:rPr>
          <w:b/>
          <w:sz w:val="24"/>
        </w:rPr>
        <w:t>Автостоянка открытого типа</w:t>
      </w:r>
      <w:r w:rsidRPr="00E51C9D">
        <w:rPr>
          <w:sz w:val="24"/>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A87042" w:rsidRPr="00E51C9D" w:rsidRDefault="00A87042" w:rsidP="00A87042">
      <w:pPr>
        <w:pStyle w:val="af4"/>
        <w:spacing w:after="0"/>
        <w:ind w:firstLine="720"/>
        <w:rPr>
          <w:sz w:val="24"/>
        </w:rPr>
      </w:pPr>
      <w:r w:rsidRPr="00E51C9D">
        <w:rPr>
          <w:b/>
          <w:sz w:val="24"/>
        </w:rPr>
        <w:t>Парковка (парковочное место)</w:t>
      </w:r>
      <w:r w:rsidRPr="00E51C9D">
        <w:rPr>
          <w:sz w:val="24"/>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E51C9D">
        <w:rPr>
          <w:sz w:val="24"/>
        </w:rPr>
        <w:t>подэстакадных</w:t>
      </w:r>
      <w:proofErr w:type="spellEnd"/>
      <w:r w:rsidRPr="00E51C9D">
        <w:rPr>
          <w:sz w:val="24"/>
        </w:rPr>
        <w:t xml:space="preserve"> или </w:t>
      </w:r>
      <w:proofErr w:type="spellStart"/>
      <w:r w:rsidRPr="00E51C9D">
        <w:rPr>
          <w:sz w:val="24"/>
        </w:rPr>
        <w:t>подмостовых</w:t>
      </w:r>
      <w:proofErr w:type="spellEnd"/>
      <w:r w:rsidRPr="00E51C9D">
        <w:rPr>
          <w:sz w:val="24"/>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A87042" w:rsidRPr="00E51C9D" w:rsidRDefault="00A87042" w:rsidP="00A87042">
      <w:pPr>
        <w:pStyle w:val="af4"/>
        <w:spacing w:after="0"/>
        <w:ind w:firstLine="720"/>
        <w:rPr>
          <w:sz w:val="24"/>
        </w:rPr>
      </w:pPr>
      <w:r w:rsidRPr="00E51C9D">
        <w:rPr>
          <w:b/>
          <w:sz w:val="24"/>
        </w:rPr>
        <w:t>Гостевые стоянки</w:t>
      </w:r>
      <w:r w:rsidRPr="00E51C9D">
        <w:rPr>
          <w:sz w:val="24"/>
        </w:rPr>
        <w:t xml:space="preserve"> - открытые площадки, предназначенные для кратковременного хранения (стоянки) легковых автомобилей.</w:t>
      </w:r>
    </w:p>
    <w:p w:rsidR="00A87042" w:rsidRPr="00E51C9D" w:rsidRDefault="00A87042" w:rsidP="00A87042">
      <w:pPr>
        <w:pStyle w:val="af4"/>
        <w:spacing w:after="0"/>
        <w:ind w:firstLine="720"/>
        <w:rPr>
          <w:sz w:val="24"/>
        </w:rPr>
      </w:pPr>
      <w:r w:rsidRPr="00E51C9D">
        <w:rPr>
          <w:b/>
          <w:sz w:val="24"/>
        </w:rPr>
        <w:t>Магазин</w:t>
      </w:r>
      <w:r w:rsidRPr="00E51C9D">
        <w:rPr>
          <w:sz w:val="24"/>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rsidR="00A87042" w:rsidRPr="00E51C9D" w:rsidRDefault="00A87042" w:rsidP="00A87042">
      <w:pPr>
        <w:pStyle w:val="af4"/>
        <w:spacing w:after="0"/>
        <w:ind w:firstLine="720"/>
        <w:rPr>
          <w:sz w:val="24"/>
        </w:rPr>
      </w:pPr>
      <w:r w:rsidRPr="00E51C9D">
        <w:rPr>
          <w:b/>
          <w:sz w:val="24"/>
        </w:rPr>
        <w:t>Киоск</w:t>
      </w:r>
      <w:r w:rsidRPr="00E51C9D">
        <w:rPr>
          <w:sz w:val="24"/>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rsidR="00A87042" w:rsidRPr="00E51C9D" w:rsidRDefault="00A87042" w:rsidP="00A87042">
      <w:pPr>
        <w:pStyle w:val="af4"/>
        <w:spacing w:after="0"/>
        <w:ind w:firstLine="720"/>
        <w:rPr>
          <w:sz w:val="24"/>
        </w:rPr>
      </w:pPr>
      <w:r w:rsidRPr="00E51C9D">
        <w:rPr>
          <w:b/>
          <w:sz w:val="24"/>
        </w:rPr>
        <w:t>Торговый павильон</w:t>
      </w:r>
      <w:r w:rsidRPr="00E51C9D">
        <w:rPr>
          <w:sz w:val="24"/>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rsidR="00A87042" w:rsidRPr="00E51C9D" w:rsidRDefault="00A87042" w:rsidP="00A87042">
      <w:pPr>
        <w:pStyle w:val="af4"/>
        <w:spacing w:after="0"/>
        <w:ind w:firstLine="720"/>
        <w:rPr>
          <w:sz w:val="24"/>
        </w:rPr>
      </w:pPr>
      <w:r w:rsidRPr="00E51C9D">
        <w:rPr>
          <w:b/>
          <w:sz w:val="24"/>
        </w:rPr>
        <w:t>Пандус</w:t>
      </w:r>
      <w:r w:rsidRPr="00E51C9D">
        <w:rPr>
          <w:sz w:val="24"/>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A87042" w:rsidRPr="00E51C9D" w:rsidRDefault="00A87042" w:rsidP="00A87042">
      <w:pPr>
        <w:pStyle w:val="af4"/>
        <w:spacing w:after="0"/>
        <w:ind w:firstLine="720"/>
        <w:rPr>
          <w:sz w:val="24"/>
        </w:rPr>
      </w:pPr>
      <w:proofErr w:type="spellStart"/>
      <w:r w:rsidRPr="00E51C9D">
        <w:rPr>
          <w:b/>
          <w:sz w:val="24"/>
        </w:rPr>
        <w:t>Маломобильные</w:t>
      </w:r>
      <w:proofErr w:type="spellEnd"/>
      <w:r w:rsidRPr="00E51C9D">
        <w:rPr>
          <w:b/>
          <w:sz w:val="24"/>
        </w:rPr>
        <w:t xml:space="preserve"> граждане</w:t>
      </w:r>
      <w:r w:rsidRPr="00E51C9D">
        <w:rPr>
          <w:sz w:val="24"/>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rsidR="00A87042" w:rsidRPr="00E51C9D" w:rsidRDefault="00A87042" w:rsidP="00A87042">
      <w:pPr>
        <w:pStyle w:val="af4"/>
        <w:spacing w:after="0"/>
        <w:ind w:firstLine="720"/>
        <w:rPr>
          <w:sz w:val="24"/>
        </w:rPr>
      </w:pPr>
      <w:r w:rsidRPr="00E51C9D">
        <w:rPr>
          <w:b/>
          <w:sz w:val="24"/>
        </w:rPr>
        <w:t xml:space="preserve">Контейнер </w:t>
      </w:r>
      <w:r w:rsidRPr="00E51C9D">
        <w:rPr>
          <w:sz w:val="24"/>
        </w:rPr>
        <w:t>– стандартная емкость для сбора ТБО объемом 0,6 - 1,5 кубических метров.</w:t>
      </w:r>
    </w:p>
    <w:p w:rsidR="00A87042" w:rsidRPr="00E51C9D" w:rsidRDefault="00A87042" w:rsidP="00A87042">
      <w:pPr>
        <w:pStyle w:val="af4"/>
        <w:spacing w:after="0"/>
        <w:ind w:firstLine="720"/>
        <w:rPr>
          <w:sz w:val="24"/>
        </w:rPr>
      </w:pPr>
      <w:r w:rsidRPr="00E51C9D">
        <w:rPr>
          <w:b/>
          <w:sz w:val="24"/>
        </w:rPr>
        <w:t>Бункер-накопитель</w:t>
      </w:r>
      <w:r w:rsidRPr="00E51C9D">
        <w:rPr>
          <w:sz w:val="24"/>
        </w:rPr>
        <w:t xml:space="preserve"> – стандартная емкость для сбора КГМ объемом             более 2,0 кубических метров.</w:t>
      </w:r>
    </w:p>
    <w:p w:rsidR="00A14CE4" w:rsidRPr="00E51C9D" w:rsidRDefault="00A14CE4" w:rsidP="00A14CE4">
      <w:pPr>
        <w:pStyle w:val="20"/>
        <w:spacing w:after="100"/>
        <w:rPr>
          <w:rFonts w:ascii="Times New Roman" w:hAnsi="Times New Roman" w:cs="Times New Roman"/>
          <w:color w:val="auto"/>
          <w:sz w:val="24"/>
          <w:szCs w:val="24"/>
        </w:rPr>
      </w:pPr>
      <w:bookmarkStart w:id="32" w:name="_Toc7446353"/>
      <w:r w:rsidRPr="00E51C9D">
        <w:rPr>
          <w:rFonts w:ascii="Times New Roman" w:hAnsi="Times New Roman" w:cs="Times New Roman"/>
          <w:color w:val="auto"/>
          <w:sz w:val="24"/>
          <w:szCs w:val="24"/>
        </w:rPr>
        <w:t xml:space="preserve">Статья 2. </w:t>
      </w:r>
      <w:bookmarkEnd w:id="30"/>
      <w:bookmarkEnd w:id="31"/>
      <w:r w:rsidR="00C1721F" w:rsidRPr="00E51C9D">
        <w:rPr>
          <w:rFonts w:ascii="Times New Roman" w:hAnsi="Times New Roman" w:cs="Times New Roman"/>
          <w:color w:val="auto"/>
          <w:sz w:val="24"/>
          <w:szCs w:val="24"/>
        </w:rPr>
        <w:t xml:space="preserve">Основания введения, </w:t>
      </w:r>
      <w:r w:rsidR="0022350C" w:rsidRPr="00E51C9D">
        <w:rPr>
          <w:rFonts w:ascii="Times New Roman" w:hAnsi="Times New Roman" w:cs="Times New Roman"/>
          <w:color w:val="auto"/>
          <w:sz w:val="24"/>
          <w:szCs w:val="24"/>
        </w:rPr>
        <w:t xml:space="preserve">правовой статус, </w:t>
      </w:r>
      <w:r w:rsidR="00C1721F" w:rsidRPr="00E51C9D">
        <w:rPr>
          <w:rFonts w:ascii="Times New Roman" w:hAnsi="Times New Roman" w:cs="Times New Roman"/>
          <w:color w:val="auto"/>
          <w:sz w:val="24"/>
          <w:szCs w:val="24"/>
        </w:rPr>
        <w:t>назначение и состав Правил</w:t>
      </w:r>
      <w:bookmarkEnd w:id="32"/>
    </w:p>
    <w:p w:rsidR="00A14CE4" w:rsidRPr="00E51C9D" w:rsidRDefault="00A14CE4" w:rsidP="005C3828">
      <w:pPr>
        <w:spacing w:after="20"/>
        <w:rPr>
          <w:rFonts w:ascii="Times New Roman" w:hAnsi="Times New Roman" w:cs="Times New Roman"/>
          <w:sz w:val="24"/>
          <w:szCs w:val="24"/>
        </w:rPr>
      </w:pPr>
      <w:r w:rsidRPr="00E51C9D">
        <w:rPr>
          <w:rFonts w:ascii="Times New Roman" w:hAnsi="Times New Roman" w:cs="Times New Roman"/>
          <w:sz w:val="24"/>
          <w:szCs w:val="24"/>
        </w:rPr>
        <w:t xml:space="preserve">1. Настоящие Правила в соответствии с Градостроительным кодексом Российской Федерации, Земельным кодексом Российской Федерации вводят в </w:t>
      </w:r>
      <w:proofErr w:type="spellStart"/>
      <w:r w:rsidR="00224BD3" w:rsidRPr="00E51C9D">
        <w:rPr>
          <w:rFonts w:ascii="Times New Roman" w:hAnsi="Times New Roman" w:cs="Times New Roman"/>
          <w:sz w:val="24"/>
          <w:szCs w:val="24"/>
        </w:rPr>
        <w:t>Ловлинском</w:t>
      </w:r>
      <w:proofErr w:type="spellEnd"/>
      <w:r w:rsidRPr="00E51C9D">
        <w:rPr>
          <w:rFonts w:ascii="Times New Roman" w:hAnsi="Times New Roman" w:cs="Times New Roman"/>
          <w:sz w:val="24"/>
          <w:szCs w:val="24"/>
        </w:rPr>
        <w:t xml:space="preserve"> сельском поселении систему регулирования землепользования и застройки, которая основана на </w:t>
      </w:r>
      <w:r w:rsidRPr="00E51C9D">
        <w:rPr>
          <w:rFonts w:ascii="Times New Roman" w:hAnsi="Times New Roman" w:cs="Times New Roman"/>
          <w:sz w:val="24"/>
          <w:szCs w:val="24"/>
        </w:rPr>
        <w:lastRenderedPageBreak/>
        <w:t>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2. Правила землепользования и застройки разработаны в целях:</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1) создания условий для устойчивого развития территории Ловлинского сельского поселения, сохранения окружающей среды и объектов культурного наследия;</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2) создания условий для планировки территории Ловлинского сельского поселения;</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3. Настоящие Правила содержат следующие части:</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1) Часть 1. Порядок применения Правила землепользования и застройки и внесения в них изменений;</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2) Часть 2. Карту градостроительного зонирования;</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3) Часть 3. Градостроительные регламенты.</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4. Порядок применения правил землепользования и застройки и внесения в них изменений включает в себя положения:</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1) о регулировании землепользования и застройки органами местного самоуправления;</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3) о подготовке документации по планировке территории органами местного самоуправления;</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4) о проведении публичных слушаний по вопросам землепользования и застройки;</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5) о внесении изменений в правила землепользования и застройки;</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6) о регулировании иных вопросов землепользования и застройки.</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5.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 xml:space="preserve">6. На карте градостроительного зонирования отображаются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6.1. На карте градостроительного зонирования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С 1 июля 2017 г. заключение договоров о развитии застроенных территорий, договоров о комплексном освоении территорий не допускается без установления на карте градостроительного зонирования территорий, в границах которых предусматривается осуществление деятельности по комплексному и устойчивому развитию территорий.</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lastRenderedPageBreak/>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1) виды разрешенного использования земельных участков и объектов капитального строительства;</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1721F" w:rsidRPr="00E51C9D" w:rsidRDefault="00C1721F" w:rsidP="00C1721F">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22350C" w:rsidRPr="00E51C9D" w:rsidRDefault="0022350C" w:rsidP="0022350C">
      <w:pPr>
        <w:spacing w:after="20"/>
        <w:textAlignment w:val="top"/>
        <w:rPr>
          <w:rFonts w:ascii="Times New Roman" w:hAnsi="Times New Roman" w:cs="Times New Roman"/>
          <w:sz w:val="24"/>
          <w:szCs w:val="24"/>
        </w:rPr>
      </w:pPr>
      <w:r w:rsidRPr="00E51C9D">
        <w:rPr>
          <w:rFonts w:ascii="Times New Roman" w:hAnsi="Times New Roman" w:cs="Times New Roman"/>
          <w:sz w:val="24"/>
          <w:szCs w:val="24"/>
        </w:rPr>
        <w:t>8. Настоящие Правила применяются наряду с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иными нормативными правовыми актами муниципального образования Тбилисский района и Ловлинского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22350C" w:rsidRPr="00E51C9D" w:rsidRDefault="0022350C" w:rsidP="0022350C">
      <w:pPr>
        <w:spacing w:after="20"/>
        <w:rPr>
          <w:rFonts w:ascii="Times New Roman" w:hAnsi="Times New Roman" w:cs="Times New Roman"/>
          <w:sz w:val="24"/>
          <w:szCs w:val="24"/>
        </w:rPr>
      </w:pPr>
      <w:r w:rsidRPr="00E51C9D">
        <w:rPr>
          <w:rFonts w:ascii="Times New Roman" w:hAnsi="Times New Roman" w:cs="Times New Roman"/>
          <w:sz w:val="24"/>
          <w:szCs w:val="24"/>
        </w:rPr>
        <w:t>9. Настоящие Правила обязательны для использования федеральными органами государственной власти, органами государственной власти Краснодарского края, органами местного самоуправления Тбилисского района, органами местного самоуправления Ловлинского сельского поселения, юридическими и физическими лицами, должностными лицами, осуществляющими и контролирующими градостроительную деятельность на территории Ловлинского сельского поселения.</w:t>
      </w:r>
    </w:p>
    <w:p w:rsidR="00A14CE4" w:rsidRPr="00E51C9D" w:rsidRDefault="0022350C" w:rsidP="005C3828">
      <w:pPr>
        <w:spacing w:after="20"/>
        <w:textAlignment w:val="top"/>
        <w:rPr>
          <w:rFonts w:ascii="Times New Roman" w:hAnsi="Times New Roman" w:cs="Times New Roman"/>
          <w:sz w:val="24"/>
          <w:szCs w:val="24"/>
        </w:rPr>
      </w:pPr>
      <w:r w:rsidRPr="00E51C9D">
        <w:rPr>
          <w:rFonts w:ascii="Times New Roman" w:hAnsi="Times New Roman" w:cs="Times New Roman"/>
          <w:sz w:val="24"/>
          <w:szCs w:val="24"/>
        </w:rPr>
        <w:t>10</w:t>
      </w:r>
      <w:r w:rsidR="00A14CE4" w:rsidRPr="00E51C9D">
        <w:rPr>
          <w:rFonts w:ascii="Times New Roman" w:hAnsi="Times New Roman" w:cs="Times New Roman"/>
          <w:sz w:val="24"/>
          <w:szCs w:val="24"/>
        </w:rPr>
        <w:t xml:space="preserve">. Настоящие Правила регламентируют деятельность по: </w:t>
      </w:r>
    </w:p>
    <w:p w:rsidR="00A14CE4" w:rsidRPr="00E51C9D" w:rsidRDefault="00A14CE4" w:rsidP="005C3828">
      <w:pPr>
        <w:spacing w:after="20"/>
        <w:textAlignment w:val="top"/>
        <w:rPr>
          <w:rFonts w:ascii="Times New Roman" w:hAnsi="Times New Roman" w:cs="Times New Roman"/>
          <w:sz w:val="24"/>
          <w:szCs w:val="24"/>
        </w:rPr>
      </w:pPr>
      <w:r w:rsidRPr="00E51C9D">
        <w:rPr>
          <w:rFonts w:ascii="Times New Roman" w:hAnsi="Times New Roman" w:cs="Times New Roman"/>
          <w:sz w:val="24"/>
          <w:szCs w:val="24"/>
        </w:rPr>
        <w:t xml:space="preserve">- проведению градостроительного зонирования территории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 </w:t>
      </w:r>
    </w:p>
    <w:p w:rsidR="00A14CE4" w:rsidRPr="00E51C9D" w:rsidRDefault="00A14CE4" w:rsidP="005C3828">
      <w:pPr>
        <w:spacing w:after="20"/>
        <w:textAlignment w:val="top"/>
        <w:rPr>
          <w:rFonts w:ascii="Times New Roman" w:hAnsi="Times New Roman" w:cs="Times New Roman"/>
          <w:sz w:val="24"/>
          <w:szCs w:val="24"/>
        </w:rPr>
      </w:pPr>
      <w:r w:rsidRPr="00E51C9D">
        <w:rPr>
          <w:rFonts w:ascii="Times New Roman" w:hAnsi="Times New Roman" w:cs="Times New Roman"/>
          <w:sz w:val="24"/>
          <w:szCs w:val="24"/>
        </w:rPr>
        <w:t xml:space="preserve">- разделению территории поселения и населенных пунктов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ее дальнейшего строительного освоения и преобразования; </w:t>
      </w:r>
    </w:p>
    <w:p w:rsidR="00A14CE4" w:rsidRPr="00E51C9D" w:rsidRDefault="00A14CE4" w:rsidP="005C3828">
      <w:pPr>
        <w:spacing w:after="20"/>
        <w:textAlignment w:val="top"/>
        <w:rPr>
          <w:rFonts w:ascii="Times New Roman" w:hAnsi="Times New Roman" w:cs="Times New Roman"/>
          <w:sz w:val="24"/>
          <w:szCs w:val="24"/>
        </w:rPr>
      </w:pPr>
      <w:r w:rsidRPr="00E51C9D">
        <w:rPr>
          <w:rFonts w:ascii="Times New Roman" w:hAnsi="Times New Roman" w:cs="Times New Roman"/>
          <w:sz w:val="24"/>
          <w:szCs w:val="24"/>
        </w:rPr>
        <w:t xml:space="preserve">- 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 </w:t>
      </w:r>
    </w:p>
    <w:p w:rsidR="00A14CE4" w:rsidRPr="00E51C9D" w:rsidRDefault="00A14CE4" w:rsidP="005C3828">
      <w:pPr>
        <w:spacing w:after="20"/>
        <w:textAlignment w:val="top"/>
        <w:rPr>
          <w:rFonts w:ascii="Times New Roman" w:hAnsi="Times New Roman" w:cs="Times New Roman"/>
          <w:sz w:val="24"/>
          <w:szCs w:val="24"/>
        </w:rPr>
      </w:pPr>
      <w:r w:rsidRPr="00E51C9D">
        <w:rPr>
          <w:rFonts w:ascii="Times New Roman" w:hAnsi="Times New Roman" w:cs="Times New Roman"/>
          <w:sz w:val="24"/>
          <w:szCs w:val="24"/>
        </w:rPr>
        <w:t xml:space="preserve">- 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 </w:t>
      </w:r>
    </w:p>
    <w:p w:rsidR="00A14CE4" w:rsidRPr="00E51C9D" w:rsidRDefault="00A14CE4" w:rsidP="005C3828">
      <w:pPr>
        <w:spacing w:after="20"/>
        <w:textAlignment w:val="top"/>
        <w:rPr>
          <w:rFonts w:ascii="Times New Roman" w:hAnsi="Times New Roman" w:cs="Times New Roman"/>
          <w:sz w:val="24"/>
          <w:szCs w:val="24"/>
        </w:rPr>
      </w:pPr>
      <w:r w:rsidRPr="00E51C9D">
        <w:rPr>
          <w:rFonts w:ascii="Times New Roman" w:hAnsi="Times New Roman" w:cs="Times New Roman"/>
          <w:sz w:val="24"/>
          <w:szCs w:val="24"/>
        </w:rPr>
        <w:t xml:space="preserve">- предоставлению разрешений на строительство, разрешений на ввод в эксплуатацию вновь построенных, реконструированных объектов; </w:t>
      </w:r>
    </w:p>
    <w:p w:rsidR="00A14CE4" w:rsidRPr="00E51C9D" w:rsidRDefault="00A14CE4" w:rsidP="005C3828">
      <w:pPr>
        <w:spacing w:after="20"/>
        <w:textAlignment w:val="top"/>
        <w:rPr>
          <w:rFonts w:ascii="Times New Roman" w:hAnsi="Times New Roman" w:cs="Times New Roman"/>
          <w:sz w:val="24"/>
          <w:szCs w:val="24"/>
        </w:rPr>
      </w:pPr>
      <w:r w:rsidRPr="00E51C9D">
        <w:rPr>
          <w:rFonts w:ascii="Times New Roman" w:hAnsi="Times New Roman" w:cs="Times New Roman"/>
          <w:sz w:val="24"/>
          <w:szCs w:val="24"/>
        </w:rPr>
        <w:t xml:space="preserve">- 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 </w:t>
      </w:r>
    </w:p>
    <w:p w:rsidR="00A14CE4" w:rsidRPr="00E51C9D" w:rsidRDefault="00A14CE4" w:rsidP="005C3828">
      <w:pPr>
        <w:spacing w:after="20"/>
        <w:textAlignment w:val="top"/>
        <w:rPr>
          <w:rFonts w:ascii="Times New Roman" w:hAnsi="Times New Roman" w:cs="Times New Roman"/>
          <w:sz w:val="24"/>
          <w:szCs w:val="24"/>
        </w:rPr>
      </w:pPr>
      <w:r w:rsidRPr="00E51C9D">
        <w:rPr>
          <w:rFonts w:ascii="Times New Roman" w:hAnsi="Times New Roman" w:cs="Times New Roman"/>
          <w:sz w:val="24"/>
          <w:szCs w:val="24"/>
        </w:rPr>
        <w:t xml:space="preserve">-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 </w:t>
      </w:r>
    </w:p>
    <w:p w:rsidR="00A14CE4" w:rsidRPr="00E51C9D" w:rsidRDefault="00A14CE4" w:rsidP="005C3828">
      <w:pPr>
        <w:spacing w:after="20"/>
        <w:textAlignment w:val="top"/>
        <w:rPr>
          <w:rFonts w:ascii="Times New Roman" w:hAnsi="Times New Roman" w:cs="Times New Roman"/>
          <w:sz w:val="24"/>
          <w:szCs w:val="24"/>
        </w:rPr>
      </w:pPr>
      <w:r w:rsidRPr="00E51C9D">
        <w:rPr>
          <w:rFonts w:ascii="Times New Roman" w:hAnsi="Times New Roman" w:cs="Times New Roman"/>
          <w:sz w:val="24"/>
          <w:szCs w:val="24"/>
        </w:rPr>
        <w:t xml:space="preserve">-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 </w:t>
      </w:r>
    </w:p>
    <w:p w:rsidR="00A14CE4" w:rsidRPr="00E51C9D" w:rsidRDefault="0022350C" w:rsidP="0022350C">
      <w:pPr>
        <w:spacing w:after="20"/>
        <w:textAlignment w:val="top"/>
        <w:rPr>
          <w:rFonts w:ascii="Times New Roman" w:hAnsi="Times New Roman" w:cs="Times New Roman"/>
          <w:sz w:val="24"/>
          <w:szCs w:val="24"/>
        </w:rPr>
      </w:pPr>
      <w:r w:rsidRPr="00E51C9D">
        <w:rPr>
          <w:rFonts w:ascii="Times New Roman" w:hAnsi="Times New Roman" w:cs="Times New Roman"/>
          <w:sz w:val="24"/>
          <w:szCs w:val="24"/>
        </w:rPr>
        <w:t>11</w:t>
      </w:r>
      <w:r w:rsidR="00A14CE4" w:rsidRPr="00E51C9D">
        <w:rPr>
          <w:rFonts w:ascii="Times New Roman" w:hAnsi="Times New Roman" w:cs="Times New Roman"/>
          <w:sz w:val="24"/>
          <w:szCs w:val="24"/>
        </w:rPr>
        <w:t>. Действие настоящих Правил не распространяется на земельные участки:</w:t>
      </w:r>
    </w:p>
    <w:p w:rsidR="00A14CE4" w:rsidRPr="00E51C9D" w:rsidRDefault="00A14CE4" w:rsidP="005C3828">
      <w:pPr>
        <w:spacing w:after="20"/>
        <w:rPr>
          <w:rFonts w:ascii="Times New Roman" w:hAnsi="Times New Roman" w:cs="Times New Roman"/>
          <w:sz w:val="24"/>
          <w:szCs w:val="24"/>
        </w:rPr>
      </w:pPr>
      <w:r w:rsidRPr="00E51C9D">
        <w:rPr>
          <w:rFonts w:ascii="Times New Roman" w:hAnsi="Times New Roman" w:cs="Times New Roman"/>
          <w:sz w:val="24"/>
          <w:szCs w:val="24"/>
        </w:rPr>
        <w:lastRenderedPageBreak/>
        <w:t xml:space="preserve">1) </w:t>
      </w:r>
      <w:r w:rsidR="00C11B8B" w:rsidRPr="00E51C9D">
        <w:rPr>
          <w:rFonts w:ascii="Times New Roman" w:hAnsi="Times New Roman" w:cs="Times New Roman"/>
          <w:sz w:val="24"/>
          <w:szCs w:val="24"/>
        </w:rPr>
        <w:t>в</w:t>
      </w:r>
      <w:r w:rsidRPr="00E51C9D">
        <w:rPr>
          <w:rFonts w:ascii="Times New Roman" w:hAnsi="Times New Roman" w:cs="Times New Roman"/>
          <w:sz w:val="24"/>
          <w:szCs w:val="24"/>
        </w:rPr>
        <w:t xml:space="preserve">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
    <w:p w:rsidR="00A14CE4" w:rsidRPr="00E51C9D" w:rsidRDefault="00A14CE4" w:rsidP="005C3828">
      <w:pPr>
        <w:spacing w:after="20"/>
        <w:rPr>
          <w:rFonts w:ascii="Times New Roman" w:hAnsi="Times New Roman" w:cs="Times New Roman"/>
          <w:sz w:val="24"/>
          <w:szCs w:val="24"/>
        </w:rPr>
      </w:pPr>
      <w:r w:rsidRPr="00E51C9D">
        <w:rPr>
          <w:rFonts w:ascii="Times New Roman" w:hAnsi="Times New Roman" w:cs="Times New Roman"/>
          <w:sz w:val="24"/>
          <w:szCs w:val="24"/>
        </w:rPr>
        <w:t>2) в границах территорий общего пользования;</w:t>
      </w:r>
    </w:p>
    <w:p w:rsidR="00A14CE4" w:rsidRPr="00E51C9D" w:rsidRDefault="00A14CE4" w:rsidP="005C3828">
      <w:pPr>
        <w:spacing w:after="20"/>
        <w:rPr>
          <w:rFonts w:ascii="Times New Roman" w:hAnsi="Times New Roman" w:cs="Times New Roman"/>
          <w:sz w:val="24"/>
          <w:szCs w:val="24"/>
        </w:rPr>
      </w:pPr>
      <w:r w:rsidRPr="00E51C9D">
        <w:rPr>
          <w:rFonts w:ascii="Times New Roman" w:hAnsi="Times New Roman" w:cs="Times New Roman"/>
          <w:sz w:val="24"/>
          <w:szCs w:val="24"/>
        </w:rPr>
        <w:t xml:space="preserve">3) </w:t>
      </w:r>
      <w:r w:rsidR="00FD092F" w:rsidRPr="00E51C9D">
        <w:rPr>
          <w:rFonts w:ascii="Times New Roman" w:hAnsi="Times New Roman" w:cs="Times New Roman"/>
          <w:sz w:val="24"/>
          <w:szCs w:val="24"/>
        </w:rPr>
        <w:t>предназначенные для размещения</w:t>
      </w:r>
      <w:r w:rsidRPr="00E51C9D">
        <w:rPr>
          <w:rFonts w:ascii="Times New Roman" w:hAnsi="Times New Roman" w:cs="Times New Roman"/>
          <w:sz w:val="24"/>
          <w:szCs w:val="24"/>
        </w:rPr>
        <w:t xml:space="preserve"> линейны</w:t>
      </w:r>
      <w:r w:rsidR="00FD092F" w:rsidRPr="00E51C9D">
        <w:rPr>
          <w:rFonts w:ascii="Times New Roman" w:hAnsi="Times New Roman" w:cs="Times New Roman"/>
          <w:sz w:val="24"/>
          <w:szCs w:val="24"/>
        </w:rPr>
        <w:t>х</w:t>
      </w:r>
      <w:r w:rsidRPr="00E51C9D">
        <w:rPr>
          <w:rFonts w:ascii="Times New Roman" w:hAnsi="Times New Roman" w:cs="Times New Roman"/>
          <w:sz w:val="24"/>
          <w:szCs w:val="24"/>
        </w:rPr>
        <w:t xml:space="preserve"> объект</w:t>
      </w:r>
      <w:r w:rsidR="00FD092F" w:rsidRPr="00E51C9D">
        <w:rPr>
          <w:rFonts w:ascii="Times New Roman" w:hAnsi="Times New Roman" w:cs="Times New Roman"/>
          <w:sz w:val="24"/>
          <w:szCs w:val="24"/>
        </w:rPr>
        <w:t>ов и (или) занятые линейными объектами</w:t>
      </w:r>
      <w:r w:rsidRPr="00E51C9D">
        <w:rPr>
          <w:rFonts w:ascii="Times New Roman" w:hAnsi="Times New Roman" w:cs="Times New Roman"/>
          <w:sz w:val="24"/>
          <w:szCs w:val="24"/>
        </w:rPr>
        <w:t>;</w:t>
      </w:r>
    </w:p>
    <w:p w:rsidR="00A14CE4" w:rsidRPr="00E51C9D" w:rsidRDefault="00A14CE4" w:rsidP="005C3828">
      <w:pPr>
        <w:spacing w:after="20"/>
        <w:rPr>
          <w:rFonts w:ascii="Times New Roman" w:hAnsi="Times New Roman" w:cs="Times New Roman"/>
          <w:sz w:val="24"/>
          <w:szCs w:val="24"/>
        </w:rPr>
      </w:pPr>
      <w:r w:rsidRPr="00E51C9D">
        <w:rPr>
          <w:rFonts w:ascii="Times New Roman" w:hAnsi="Times New Roman" w:cs="Times New Roman"/>
          <w:sz w:val="24"/>
          <w:szCs w:val="24"/>
        </w:rPr>
        <w:t>4) предоставленные для добычи полезных ископаемых</w:t>
      </w:r>
      <w:r w:rsidR="00FA5E6C" w:rsidRPr="00E51C9D">
        <w:rPr>
          <w:rFonts w:ascii="Times New Roman" w:hAnsi="Times New Roman" w:cs="Times New Roman"/>
          <w:sz w:val="24"/>
          <w:szCs w:val="24"/>
        </w:rPr>
        <w:t>.</w:t>
      </w:r>
    </w:p>
    <w:p w:rsidR="00FA5E6C" w:rsidRPr="00E51C9D" w:rsidRDefault="0022350C" w:rsidP="005C3828">
      <w:pPr>
        <w:spacing w:after="20"/>
        <w:rPr>
          <w:rFonts w:ascii="Times New Roman" w:hAnsi="Times New Roman" w:cs="Times New Roman"/>
          <w:sz w:val="24"/>
          <w:szCs w:val="24"/>
        </w:rPr>
      </w:pPr>
      <w:r w:rsidRPr="00E51C9D">
        <w:rPr>
          <w:rFonts w:ascii="Times New Roman" w:hAnsi="Times New Roman" w:cs="Times New Roman"/>
          <w:sz w:val="24"/>
          <w:szCs w:val="24"/>
        </w:rPr>
        <w:t>12</w:t>
      </w:r>
      <w:r w:rsidR="00FA5E6C" w:rsidRPr="00E51C9D">
        <w:rPr>
          <w:rFonts w:ascii="Times New Roman" w:hAnsi="Times New Roman" w:cs="Times New Roman"/>
          <w:sz w:val="24"/>
          <w:szCs w:val="24"/>
        </w:rPr>
        <w:t>.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A14CE4" w:rsidRPr="00E51C9D" w:rsidRDefault="0022350C" w:rsidP="005C3828">
      <w:pPr>
        <w:spacing w:after="20"/>
        <w:rPr>
          <w:rFonts w:ascii="Times New Roman" w:hAnsi="Times New Roman" w:cs="Times New Roman"/>
          <w:sz w:val="24"/>
          <w:szCs w:val="24"/>
        </w:rPr>
      </w:pPr>
      <w:r w:rsidRPr="00E51C9D">
        <w:rPr>
          <w:rFonts w:ascii="Times New Roman" w:hAnsi="Times New Roman" w:cs="Times New Roman"/>
          <w:sz w:val="24"/>
          <w:szCs w:val="24"/>
        </w:rPr>
        <w:t>13</w:t>
      </w:r>
      <w:r w:rsidR="00A14CE4" w:rsidRPr="00E51C9D">
        <w:rPr>
          <w:rFonts w:ascii="Times New Roman" w:hAnsi="Times New Roman" w:cs="Times New Roman"/>
          <w:sz w:val="24"/>
          <w:szCs w:val="24"/>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sidR="00FA5E6C" w:rsidRPr="00E51C9D">
        <w:rPr>
          <w:rFonts w:ascii="Times New Roman" w:hAnsi="Times New Roman" w:cs="Times New Roman"/>
          <w:sz w:val="24"/>
          <w:szCs w:val="24"/>
        </w:rPr>
        <w:t xml:space="preserve"> и территорий опережающего социально-экономического развития</w:t>
      </w:r>
      <w:r w:rsidR="00A14CE4" w:rsidRPr="00E51C9D">
        <w:rPr>
          <w:rFonts w:ascii="Times New Roman" w:hAnsi="Times New Roman" w:cs="Times New Roman"/>
          <w:sz w:val="24"/>
          <w:szCs w:val="24"/>
        </w:rPr>
        <w:t>.</w:t>
      </w:r>
    </w:p>
    <w:p w:rsidR="00A14CE4" w:rsidRPr="00E51C9D" w:rsidRDefault="0022350C" w:rsidP="005C3828">
      <w:pPr>
        <w:spacing w:after="20"/>
        <w:rPr>
          <w:rFonts w:ascii="Times New Roman" w:hAnsi="Times New Roman" w:cs="Times New Roman"/>
          <w:sz w:val="24"/>
          <w:szCs w:val="24"/>
        </w:rPr>
      </w:pPr>
      <w:r w:rsidRPr="00E51C9D">
        <w:rPr>
          <w:rFonts w:ascii="Times New Roman" w:hAnsi="Times New Roman" w:cs="Times New Roman"/>
          <w:sz w:val="24"/>
          <w:szCs w:val="24"/>
        </w:rPr>
        <w:t>14</w:t>
      </w:r>
      <w:r w:rsidR="00A14CE4" w:rsidRPr="00E51C9D">
        <w:rPr>
          <w:rFonts w:ascii="Times New Roman" w:hAnsi="Times New Roman" w:cs="Times New Roman"/>
          <w:sz w:val="24"/>
          <w:szCs w:val="24"/>
        </w:rPr>
        <w:t>.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FA5E6C" w:rsidRPr="00E51C9D" w:rsidRDefault="0022350C" w:rsidP="005C3828">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15</w:t>
      </w:r>
      <w:r w:rsidR="00FA5E6C" w:rsidRPr="00E51C9D">
        <w:rPr>
          <w:rFonts w:ascii="Times New Roman" w:eastAsiaTheme="minorHAnsi" w:hAnsi="Times New Roman" w:cs="Times New Roman"/>
          <w:sz w:val="24"/>
          <w:szCs w:val="24"/>
          <w:lang w:eastAsia="en-US"/>
        </w:rPr>
        <w:t>.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FA5E6C" w:rsidRPr="00E51C9D" w:rsidRDefault="0022350C" w:rsidP="005C3828">
      <w:pPr>
        <w:pStyle w:val="ConsPlusNormal"/>
        <w:ind w:firstLine="540"/>
        <w:rPr>
          <w:rFonts w:ascii="Times New Roman" w:eastAsiaTheme="minorHAnsi" w:hAnsi="Times New Roman" w:cs="Times New Roman"/>
          <w:sz w:val="24"/>
          <w:szCs w:val="24"/>
          <w:lang w:eastAsia="en-US"/>
        </w:rPr>
      </w:pPr>
      <w:bookmarkStart w:id="33" w:name="Par1184"/>
      <w:bookmarkEnd w:id="33"/>
      <w:r w:rsidRPr="00E51C9D">
        <w:rPr>
          <w:rFonts w:ascii="Times New Roman" w:eastAsiaTheme="minorHAnsi" w:hAnsi="Times New Roman" w:cs="Times New Roman"/>
          <w:sz w:val="24"/>
          <w:szCs w:val="24"/>
          <w:lang w:eastAsia="en-US"/>
        </w:rPr>
        <w:t>16</w:t>
      </w:r>
      <w:r w:rsidR="00FA5E6C" w:rsidRPr="00E51C9D">
        <w:rPr>
          <w:rFonts w:ascii="Times New Roman" w:eastAsiaTheme="minorHAnsi" w:hAnsi="Times New Roman" w:cs="Times New Roman"/>
          <w:sz w:val="24"/>
          <w:szCs w:val="24"/>
          <w:lang w:eastAsia="en-US"/>
        </w:rPr>
        <w:t>.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A5E6C" w:rsidRPr="00E51C9D" w:rsidRDefault="0022350C" w:rsidP="005C3828">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17</w:t>
      </w:r>
      <w:r w:rsidR="00FA5E6C" w:rsidRPr="00E51C9D">
        <w:rPr>
          <w:rFonts w:ascii="Times New Roman" w:eastAsiaTheme="minorHAnsi" w:hAnsi="Times New Roman" w:cs="Times New Roman"/>
          <w:sz w:val="24"/>
          <w:szCs w:val="24"/>
          <w:lang w:eastAsia="en-US"/>
        </w:rPr>
        <w:t xml:space="preserve">. Реконструкция указанных в </w:t>
      </w:r>
      <w:hyperlink w:anchor="Par1184"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00FA5E6C" w:rsidRPr="00E51C9D">
          <w:rPr>
            <w:rFonts w:ascii="Times New Roman" w:eastAsiaTheme="minorHAnsi" w:hAnsi="Times New Roman" w:cs="Times New Roman"/>
            <w:sz w:val="24"/>
            <w:szCs w:val="24"/>
            <w:lang w:eastAsia="en-US"/>
          </w:rPr>
          <w:t>части 1</w:t>
        </w:r>
      </w:hyperlink>
      <w:r w:rsidRPr="00E51C9D">
        <w:rPr>
          <w:rFonts w:ascii="Times New Roman" w:eastAsiaTheme="minorHAnsi" w:hAnsi="Times New Roman" w:cs="Times New Roman"/>
          <w:sz w:val="24"/>
          <w:szCs w:val="24"/>
          <w:lang w:eastAsia="en-US"/>
        </w:rPr>
        <w:t>6</w:t>
      </w:r>
      <w:r w:rsidR="00FA5E6C" w:rsidRPr="00E51C9D">
        <w:rPr>
          <w:rFonts w:ascii="Times New Roman" w:eastAsiaTheme="minorHAnsi" w:hAnsi="Times New Roman" w:cs="Times New Roman"/>
          <w:sz w:val="24"/>
          <w:szCs w:val="24"/>
          <w:lang w:eastAsia="en-US"/>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A5E6C" w:rsidRPr="00E51C9D" w:rsidRDefault="00FA5E6C" w:rsidP="005C3828">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1</w:t>
      </w:r>
      <w:r w:rsidR="0022350C" w:rsidRPr="00E51C9D">
        <w:rPr>
          <w:rFonts w:ascii="Times New Roman" w:eastAsiaTheme="minorHAnsi" w:hAnsi="Times New Roman" w:cs="Times New Roman"/>
          <w:sz w:val="24"/>
          <w:szCs w:val="24"/>
          <w:lang w:eastAsia="en-US"/>
        </w:rPr>
        <w:t>8</w:t>
      </w:r>
      <w:r w:rsidRPr="00E51C9D">
        <w:rPr>
          <w:rFonts w:ascii="Times New Roman" w:eastAsiaTheme="minorHAnsi" w:hAnsi="Times New Roman" w:cs="Times New Roman"/>
          <w:sz w:val="24"/>
          <w:szCs w:val="24"/>
          <w:lang w:eastAsia="en-US"/>
        </w:rPr>
        <w:t xml:space="preserve">. В случае, если использование указанных в </w:t>
      </w:r>
      <w:hyperlink w:anchor="Par1184"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E51C9D">
          <w:rPr>
            <w:rFonts w:ascii="Times New Roman" w:eastAsiaTheme="minorHAnsi" w:hAnsi="Times New Roman" w:cs="Times New Roman"/>
            <w:sz w:val="24"/>
            <w:szCs w:val="24"/>
            <w:lang w:eastAsia="en-US"/>
          </w:rPr>
          <w:t>части 1</w:t>
        </w:r>
      </w:hyperlink>
      <w:r w:rsidR="0022350C" w:rsidRPr="00E51C9D">
        <w:rPr>
          <w:rFonts w:ascii="Times New Roman" w:eastAsiaTheme="minorHAnsi" w:hAnsi="Times New Roman" w:cs="Times New Roman"/>
          <w:sz w:val="24"/>
          <w:szCs w:val="24"/>
          <w:lang w:eastAsia="en-US"/>
        </w:rPr>
        <w:t>6</w:t>
      </w:r>
      <w:r w:rsidRPr="00E51C9D">
        <w:rPr>
          <w:rFonts w:ascii="Times New Roman" w:eastAsiaTheme="minorHAnsi" w:hAnsi="Times New Roman" w:cs="Times New Roman"/>
          <w:sz w:val="24"/>
          <w:szCs w:val="24"/>
          <w:lang w:eastAsia="en-US"/>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w:t>
      </w:r>
      <w:r w:rsidRPr="00E51C9D">
        <w:rPr>
          <w:rFonts w:ascii="Times New Roman" w:eastAsiaTheme="minorHAnsi" w:hAnsi="Times New Roman" w:cs="Times New Roman"/>
          <w:sz w:val="24"/>
          <w:szCs w:val="24"/>
          <w:lang w:eastAsia="en-US"/>
        </w:rPr>
        <w:lastRenderedPageBreak/>
        <w:t>федеральными законами может быть наложен запрет на использование таких земельных участков и объектов.</w:t>
      </w:r>
    </w:p>
    <w:p w:rsidR="00A14CE4" w:rsidRPr="00E51C9D" w:rsidRDefault="00A14CE4" w:rsidP="00A14CE4">
      <w:pPr>
        <w:pStyle w:val="20"/>
        <w:spacing w:after="100"/>
        <w:rPr>
          <w:rFonts w:ascii="Times New Roman" w:hAnsi="Times New Roman" w:cs="Times New Roman"/>
          <w:color w:val="auto"/>
          <w:sz w:val="24"/>
          <w:szCs w:val="24"/>
        </w:rPr>
      </w:pPr>
      <w:bookmarkStart w:id="34" w:name="_Toc332875195"/>
      <w:bookmarkStart w:id="35" w:name="_Toc387084691"/>
      <w:bookmarkStart w:id="36" w:name="_Toc7446354"/>
      <w:r w:rsidRPr="00E51C9D">
        <w:rPr>
          <w:rFonts w:ascii="Times New Roman" w:hAnsi="Times New Roman" w:cs="Times New Roman"/>
          <w:color w:val="auto"/>
          <w:sz w:val="24"/>
          <w:szCs w:val="24"/>
        </w:rPr>
        <w:t xml:space="preserve">Статья 3. </w:t>
      </w:r>
      <w:bookmarkEnd w:id="34"/>
      <w:bookmarkEnd w:id="35"/>
      <w:r w:rsidR="0022350C" w:rsidRPr="00E51C9D">
        <w:rPr>
          <w:rFonts w:ascii="Times New Roman" w:hAnsi="Times New Roman" w:cs="Times New Roman"/>
          <w:color w:val="auto"/>
          <w:sz w:val="24"/>
          <w:szCs w:val="24"/>
        </w:rPr>
        <w:t>Открытость и доступность информации о землепользовании и застройке</w:t>
      </w:r>
      <w:bookmarkEnd w:id="36"/>
    </w:p>
    <w:p w:rsidR="00813AF9" w:rsidRPr="00E51C9D" w:rsidRDefault="00813AF9" w:rsidP="00813AF9">
      <w:pPr>
        <w:pStyle w:val="ConsPlusNormal"/>
        <w:ind w:firstLine="540"/>
        <w:rPr>
          <w:rFonts w:ascii="Times New Roman" w:eastAsiaTheme="minorHAnsi" w:hAnsi="Times New Roman" w:cs="Times New Roman"/>
          <w:sz w:val="24"/>
          <w:szCs w:val="24"/>
          <w:lang w:eastAsia="en-US"/>
        </w:rPr>
      </w:pPr>
      <w:bookmarkStart w:id="37" w:name="_Toc332875198"/>
      <w:bookmarkStart w:id="38" w:name="_Toc332875196"/>
      <w:bookmarkStart w:id="39" w:name="_Toc387084692"/>
      <w:r w:rsidRPr="00E51C9D">
        <w:rPr>
          <w:rFonts w:ascii="Times New Roman" w:eastAsiaTheme="minorHAnsi" w:hAnsi="Times New Roman" w:cs="Times New Roman"/>
          <w:sz w:val="24"/>
          <w:szCs w:val="24"/>
          <w:lang w:eastAsia="en-US"/>
        </w:rPr>
        <w:t>1. Настоящие Правила, включая все, входящие в их состав, документы и приложения являются открытыми для физических и юридических лиц.</w:t>
      </w:r>
      <w:bookmarkEnd w:id="37"/>
    </w:p>
    <w:p w:rsidR="00813AF9" w:rsidRPr="00E51C9D" w:rsidRDefault="00813AF9" w:rsidP="00813AF9">
      <w:pPr>
        <w:pStyle w:val="ConsPlusNormal"/>
        <w:ind w:firstLine="540"/>
        <w:rPr>
          <w:rFonts w:ascii="Times New Roman" w:eastAsiaTheme="minorHAnsi" w:hAnsi="Times New Roman" w:cs="Times New Roman"/>
          <w:sz w:val="24"/>
          <w:szCs w:val="24"/>
          <w:lang w:eastAsia="en-US"/>
        </w:rPr>
      </w:pPr>
      <w:bookmarkStart w:id="40" w:name="_Toc332875199"/>
      <w:r w:rsidRPr="00E51C9D">
        <w:rPr>
          <w:rFonts w:ascii="Times New Roman" w:eastAsiaTheme="minorHAnsi" w:hAnsi="Times New Roman" w:cs="Times New Roman"/>
          <w:sz w:val="24"/>
          <w:szCs w:val="24"/>
          <w:lang w:eastAsia="en-US"/>
        </w:rPr>
        <w:t>2. Уполномоченные органы местного самоуправления обеспечивают возможность ознакомления с настоящими Правилами путем:</w:t>
      </w:r>
      <w:bookmarkEnd w:id="40"/>
    </w:p>
    <w:p w:rsidR="00813AF9" w:rsidRPr="00E51C9D" w:rsidRDefault="00813AF9" w:rsidP="00813AF9">
      <w:pPr>
        <w:pStyle w:val="ConsPlusNormal"/>
        <w:ind w:firstLine="540"/>
        <w:rPr>
          <w:rFonts w:ascii="Times New Roman" w:eastAsiaTheme="minorHAnsi" w:hAnsi="Times New Roman" w:cs="Times New Roman"/>
          <w:sz w:val="24"/>
          <w:szCs w:val="24"/>
          <w:lang w:eastAsia="en-US"/>
        </w:rPr>
      </w:pPr>
      <w:bookmarkStart w:id="41" w:name="_Toc332875200"/>
      <w:r w:rsidRPr="00E51C9D">
        <w:rPr>
          <w:rFonts w:ascii="Times New Roman" w:eastAsiaTheme="minorHAnsi" w:hAnsi="Times New Roman" w:cs="Times New Roman"/>
          <w:sz w:val="24"/>
          <w:szCs w:val="24"/>
          <w:lang w:eastAsia="en-US"/>
        </w:rPr>
        <w:t>1) публикации (обнародования) Правил в местных средствах массовой информации поселения, издания их специальным тиражом и открытой продажи всем заинтересованным лицам;</w:t>
      </w:r>
      <w:bookmarkEnd w:id="41"/>
    </w:p>
    <w:p w:rsidR="00813AF9" w:rsidRPr="00E51C9D" w:rsidRDefault="00813AF9" w:rsidP="00813AF9">
      <w:pPr>
        <w:pStyle w:val="ConsPlusNormal"/>
        <w:ind w:firstLine="540"/>
        <w:rPr>
          <w:rFonts w:ascii="Times New Roman" w:eastAsiaTheme="minorHAnsi" w:hAnsi="Times New Roman" w:cs="Times New Roman"/>
          <w:sz w:val="24"/>
          <w:szCs w:val="24"/>
          <w:lang w:eastAsia="en-US"/>
        </w:rPr>
      </w:pPr>
      <w:bookmarkStart w:id="42" w:name="_Toc332875201"/>
      <w:r w:rsidRPr="00E51C9D">
        <w:rPr>
          <w:rFonts w:ascii="Times New Roman" w:eastAsiaTheme="minorHAnsi" w:hAnsi="Times New Roman" w:cs="Times New Roman"/>
          <w:sz w:val="24"/>
          <w:szCs w:val="24"/>
          <w:lang w:eastAsia="en-US"/>
        </w:rPr>
        <w:t>2) создание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администрации поселения, осуществляющих функции в области землепользования и застройки;</w:t>
      </w:r>
      <w:bookmarkEnd w:id="42"/>
    </w:p>
    <w:p w:rsidR="00813AF9" w:rsidRPr="00E51C9D" w:rsidRDefault="00813AF9" w:rsidP="00813AF9">
      <w:pPr>
        <w:pStyle w:val="ConsPlusNormal"/>
        <w:ind w:firstLine="540"/>
        <w:rPr>
          <w:rFonts w:ascii="Times New Roman" w:eastAsiaTheme="minorHAnsi" w:hAnsi="Times New Roman" w:cs="Times New Roman"/>
          <w:sz w:val="24"/>
          <w:szCs w:val="24"/>
          <w:lang w:eastAsia="en-US"/>
        </w:rPr>
      </w:pPr>
      <w:bookmarkStart w:id="43" w:name="_Toc332875202"/>
      <w:r w:rsidRPr="00E51C9D">
        <w:rPr>
          <w:rFonts w:ascii="Times New Roman" w:eastAsiaTheme="minorHAnsi" w:hAnsi="Times New Roman" w:cs="Times New Roman"/>
          <w:sz w:val="24"/>
          <w:szCs w:val="24"/>
          <w:lang w:eastAsia="en-US"/>
        </w:rPr>
        <w:t xml:space="preserve">3) </w:t>
      </w:r>
      <w:bookmarkEnd w:id="43"/>
      <w:r w:rsidRPr="00E51C9D">
        <w:rPr>
          <w:rFonts w:ascii="Times New Roman" w:eastAsiaTheme="minorHAnsi" w:hAnsi="Times New Roman" w:cs="Times New Roman"/>
          <w:sz w:val="24"/>
          <w:szCs w:val="24"/>
          <w:lang w:eastAsia="en-US"/>
        </w:rPr>
        <w:t>размещение Правил на официальном сайте в сети Интернет.</w:t>
      </w:r>
    </w:p>
    <w:p w:rsidR="00813AF9" w:rsidRPr="00E51C9D" w:rsidRDefault="00813AF9" w:rsidP="00813AF9">
      <w:pPr>
        <w:pStyle w:val="ConsPlusNormal"/>
        <w:ind w:firstLine="540"/>
        <w:rPr>
          <w:rFonts w:ascii="Times New Roman" w:eastAsiaTheme="minorHAnsi" w:hAnsi="Times New Roman" w:cs="Times New Roman"/>
          <w:sz w:val="24"/>
          <w:szCs w:val="24"/>
          <w:lang w:eastAsia="en-US"/>
        </w:rPr>
      </w:pPr>
      <w:bookmarkStart w:id="44" w:name="_Toc332875203"/>
      <w:r w:rsidRPr="00E51C9D">
        <w:rPr>
          <w:rFonts w:ascii="Times New Roman" w:eastAsiaTheme="minorHAnsi" w:hAnsi="Times New Roman" w:cs="Times New Roman"/>
          <w:sz w:val="24"/>
          <w:szCs w:val="24"/>
          <w:lang w:eastAsia="en-US"/>
        </w:rP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bookmarkEnd w:id="44"/>
    </w:p>
    <w:p w:rsidR="00813AF9" w:rsidRPr="00E51C9D" w:rsidRDefault="00813AF9" w:rsidP="00813AF9">
      <w:pPr>
        <w:pStyle w:val="ConsPlusNormal"/>
        <w:ind w:firstLine="540"/>
        <w:rPr>
          <w:rFonts w:ascii="Times New Roman" w:eastAsiaTheme="minorHAnsi" w:hAnsi="Times New Roman" w:cs="Times New Roman"/>
          <w:sz w:val="24"/>
          <w:szCs w:val="24"/>
          <w:lang w:eastAsia="en-US"/>
        </w:rPr>
      </w:pPr>
      <w:bookmarkStart w:id="45" w:name="_Toc332875204"/>
      <w:r w:rsidRPr="00E51C9D">
        <w:rPr>
          <w:rFonts w:ascii="Times New Roman" w:eastAsiaTheme="minorHAnsi" w:hAnsi="Times New Roman" w:cs="Times New Roman"/>
          <w:sz w:val="24"/>
          <w:szCs w:val="24"/>
          <w:lang w:eastAsia="en-US"/>
        </w:rP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bookmarkEnd w:id="45"/>
    </w:p>
    <w:p w:rsidR="00813AF9" w:rsidRPr="00E51C9D" w:rsidRDefault="00813AF9" w:rsidP="00813AF9">
      <w:pPr>
        <w:pStyle w:val="ConsPlusNormal"/>
        <w:ind w:firstLine="540"/>
        <w:rPr>
          <w:rFonts w:ascii="Times New Roman" w:eastAsiaTheme="minorHAnsi" w:hAnsi="Times New Roman" w:cs="Times New Roman"/>
          <w:sz w:val="24"/>
          <w:szCs w:val="24"/>
          <w:lang w:eastAsia="en-US"/>
        </w:rPr>
      </w:pPr>
      <w:bookmarkStart w:id="46" w:name="_Toc332875205"/>
      <w:r w:rsidRPr="00E51C9D">
        <w:rPr>
          <w:rFonts w:ascii="Times New Roman" w:eastAsiaTheme="minorHAnsi" w:hAnsi="Times New Roman" w:cs="Times New Roman"/>
          <w:sz w:val="24"/>
          <w:szCs w:val="24"/>
          <w:lang w:eastAsia="en-US"/>
        </w:rP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bookmarkEnd w:id="46"/>
    </w:p>
    <w:p w:rsidR="00813AF9" w:rsidRPr="00E51C9D" w:rsidRDefault="00813AF9" w:rsidP="00813AF9">
      <w:pPr>
        <w:pStyle w:val="ConsPlusNormal"/>
        <w:ind w:firstLine="540"/>
        <w:rPr>
          <w:rFonts w:ascii="Times New Roman" w:eastAsiaTheme="minorHAnsi" w:hAnsi="Times New Roman" w:cs="Times New Roman"/>
          <w:sz w:val="24"/>
          <w:szCs w:val="24"/>
          <w:lang w:eastAsia="en-US"/>
        </w:rPr>
      </w:pPr>
      <w:bookmarkStart w:id="47" w:name="_Toc332875206"/>
      <w:r w:rsidRPr="00E51C9D">
        <w:rPr>
          <w:rFonts w:ascii="Times New Roman" w:eastAsiaTheme="minorHAnsi" w:hAnsi="Times New Roman" w:cs="Times New Roman"/>
          <w:sz w:val="24"/>
          <w:szCs w:val="24"/>
          <w:lang w:eastAsia="en-US"/>
        </w:rPr>
        <w:t>1) участие в собраниях (сходах) граждан;</w:t>
      </w:r>
      <w:bookmarkEnd w:id="47"/>
    </w:p>
    <w:p w:rsidR="00813AF9" w:rsidRPr="00E51C9D" w:rsidRDefault="00813AF9" w:rsidP="00813AF9">
      <w:pPr>
        <w:pStyle w:val="ConsPlusNormal"/>
        <w:ind w:firstLine="540"/>
        <w:rPr>
          <w:rFonts w:ascii="Times New Roman" w:eastAsiaTheme="minorHAnsi" w:hAnsi="Times New Roman" w:cs="Times New Roman"/>
          <w:sz w:val="24"/>
          <w:szCs w:val="24"/>
          <w:lang w:eastAsia="en-US"/>
        </w:rPr>
      </w:pPr>
      <w:bookmarkStart w:id="48" w:name="_Toc332875207"/>
      <w:bookmarkStart w:id="49" w:name="_Toc332875208"/>
      <w:r w:rsidRPr="00E51C9D">
        <w:rPr>
          <w:rFonts w:ascii="Times New Roman" w:eastAsiaTheme="minorHAnsi" w:hAnsi="Times New Roman" w:cs="Times New Roman"/>
          <w:sz w:val="24"/>
          <w:szCs w:val="24"/>
          <w:lang w:eastAsia="en-US"/>
        </w:rPr>
        <w:t>2) участие в публичных слушаниях и общественных обсуждениях;</w:t>
      </w:r>
      <w:bookmarkEnd w:id="48"/>
    </w:p>
    <w:p w:rsidR="00813AF9" w:rsidRPr="00E51C9D" w:rsidRDefault="00813AF9" w:rsidP="00813AF9">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3) проведение независимых экспертиз градостроительной документации за счет собственных средств;</w:t>
      </w:r>
      <w:bookmarkEnd w:id="49"/>
    </w:p>
    <w:p w:rsidR="00813AF9" w:rsidRPr="00E51C9D" w:rsidRDefault="00813AF9" w:rsidP="00813AF9">
      <w:pPr>
        <w:pStyle w:val="ConsPlusNormal"/>
        <w:ind w:firstLine="540"/>
        <w:rPr>
          <w:rFonts w:ascii="Times New Roman" w:eastAsiaTheme="minorHAnsi" w:hAnsi="Times New Roman" w:cs="Times New Roman"/>
          <w:sz w:val="24"/>
          <w:szCs w:val="24"/>
          <w:lang w:eastAsia="en-US"/>
        </w:rPr>
      </w:pPr>
      <w:bookmarkStart w:id="50" w:name="_Toc332875209"/>
      <w:r w:rsidRPr="00E51C9D">
        <w:rPr>
          <w:rFonts w:ascii="Times New Roman" w:eastAsiaTheme="minorHAnsi" w:hAnsi="Times New Roman" w:cs="Times New Roman"/>
          <w:sz w:val="24"/>
          <w:szCs w:val="24"/>
          <w:lang w:eastAsia="en-US"/>
        </w:rPr>
        <w:t>4) иных формах, установленных действующим законодательством.</w:t>
      </w:r>
      <w:bookmarkEnd w:id="50"/>
    </w:p>
    <w:p w:rsidR="00813AF9" w:rsidRPr="00E51C9D" w:rsidRDefault="00813AF9" w:rsidP="00813AF9">
      <w:pPr>
        <w:pStyle w:val="ConsPlusNormal"/>
        <w:ind w:firstLine="540"/>
        <w:rPr>
          <w:rFonts w:ascii="Times New Roman" w:eastAsiaTheme="minorHAnsi" w:hAnsi="Times New Roman" w:cs="Times New Roman"/>
          <w:sz w:val="24"/>
          <w:szCs w:val="24"/>
          <w:lang w:eastAsia="en-US"/>
        </w:rPr>
      </w:pPr>
      <w:bookmarkStart w:id="51" w:name="_Toc332875210"/>
      <w:r w:rsidRPr="00E51C9D">
        <w:rPr>
          <w:rFonts w:ascii="Times New Roman" w:eastAsiaTheme="minorHAnsi" w:hAnsi="Times New Roman" w:cs="Times New Roman"/>
          <w:sz w:val="24"/>
          <w:szCs w:val="24"/>
          <w:lang w:eastAsia="en-US"/>
        </w:rPr>
        <w:t>6. Порядок участия граждан,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в соответствии с законами и иными нормативными правовыми актами Российской Федерации и субъекта Российской Федерации.</w:t>
      </w:r>
      <w:bookmarkEnd w:id="51"/>
    </w:p>
    <w:p w:rsidR="00813AF9" w:rsidRPr="00E51C9D" w:rsidRDefault="00813AF9" w:rsidP="00813AF9">
      <w:pPr>
        <w:pStyle w:val="ConsPlusNormal"/>
        <w:ind w:firstLine="540"/>
        <w:rPr>
          <w:rFonts w:ascii="Times New Roman" w:eastAsiaTheme="minorHAnsi" w:hAnsi="Times New Roman" w:cs="Times New Roman"/>
          <w:sz w:val="24"/>
          <w:szCs w:val="24"/>
          <w:lang w:eastAsia="en-US"/>
        </w:rPr>
      </w:pPr>
      <w:bookmarkStart w:id="52" w:name="_Toc332875211"/>
      <w:r w:rsidRPr="00E51C9D">
        <w:rPr>
          <w:rFonts w:ascii="Times New Roman" w:eastAsiaTheme="minorHAnsi" w:hAnsi="Times New Roman" w:cs="Times New Roman"/>
          <w:sz w:val="24"/>
          <w:szCs w:val="24"/>
          <w:lang w:eastAsia="en-US"/>
        </w:rPr>
        <w:t>7. Органы местного самоуправления муниципального образования, их структурные подразделения в пределах своих полномочий и компетенций рассматривают заявления и другие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bookmarkEnd w:id="52"/>
    </w:p>
    <w:p w:rsidR="00813AF9" w:rsidRPr="00E51C9D" w:rsidRDefault="00813AF9" w:rsidP="00813AF9">
      <w:pPr>
        <w:pStyle w:val="ConsPlusNormal"/>
        <w:ind w:firstLine="540"/>
        <w:rPr>
          <w:rFonts w:ascii="Times New Roman" w:eastAsiaTheme="minorHAnsi" w:hAnsi="Times New Roman" w:cs="Times New Roman"/>
          <w:sz w:val="24"/>
          <w:szCs w:val="24"/>
          <w:lang w:eastAsia="en-US"/>
        </w:rPr>
      </w:pPr>
      <w:bookmarkStart w:id="53" w:name="_Toc332875212"/>
      <w:r w:rsidRPr="00E51C9D">
        <w:rPr>
          <w:rFonts w:ascii="Times New Roman" w:eastAsiaTheme="minorHAnsi" w:hAnsi="Times New Roman" w:cs="Times New Roman"/>
          <w:sz w:val="24"/>
          <w:szCs w:val="24"/>
          <w:lang w:eastAsia="en-US"/>
        </w:rP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bookmarkEnd w:id="53"/>
    </w:p>
    <w:p w:rsidR="00813AF9" w:rsidRPr="00E51C9D" w:rsidRDefault="00813AF9" w:rsidP="00813AF9">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9. Администрация муниципального образования Тбилисский район (отдел архитектуры)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rsidR="00813AF9" w:rsidRPr="00E51C9D" w:rsidRDefault="00813AF9" w:rsidP="00813AF9">
      <w:pPr>
        <w:pStyle w:val="1"/>
        <w:spacing w:before="0" w:after="0"/>
        <w:rPr>
          <w:rFonts w:ascii="Times New Roman" w:hAnsi="Times New Roman"/>
          <w:b w:val="0"/>
          <w:sz w:val="24"/>
          <w:szCs w:val="24"/>
        </w:rPr>
      </w:pPr>
    </w:p>
    <w:p w:rsidR="00813AF9" w:rsidRPr="00E51C9D" w:rsidRDefault="00813AF9" w:rsidP="00813AF9">
      <w:pPr>
        <w:pStyle w:val="1"/>
        <w:spacing w:before="0" w:after="0"/>
        <w:rPr>
          <w:rFonts w:ascii="Times New Roman" w:hAnsi="Times New Roman"/>
          <w:b w:val="0"/>
          <w:sz w:val="24"/>
          <w:szCs w:val="24"/>
        </w:rPr>
        <w:sectPr w:rsidR="00813AF9" w:rsidRPr="00E51C9D" w:rsidSect="00C1721F">
          <w:pgSz w:w="11906" w:h="16838"/>
          <w:pgMar w:top="680" w:right="680" w:bottom="680" w:left="1304" w:header="709" w:footer="510" w:gutter="0"/>
          <w:cols w:space="708"/>
          <w:titlePg/>
          <w:docGrid w:linePitch="360"/>
        </w:sectPr>
      </w:pPr>
    </w:p>
    <w:p w:rsidR="00813AF9" w:rsidRPr="00E51C9D" w:rsidRDefault="00813AF9" w:rsidP="00813AF9">
      <w:pPr>
        <w:pStyle w:val="1"/>
        <w:spacing w:before="0" w:after="0"/>
        <w:rPr>
          <w:rFonts w:ascii="Times New Roman" w:hAnsi="Times New Roman"/>
          <w:b w:val="0"/>
          <w:sz w:val="24"/>
          <w:szCs w:val="24"/>
        </w:rPr>
      </w:pPr>
      <w:bookmarkStart w:id="54" w:name="_Toc7446355"/>
      <w:r w:rsidRPr="00E51C9D">
        <w:rPr>
          <w:rFonts w:ascii="Times New Roman" w:hAnsi="Times New Roman"/>
          <w:b w:val="0"/>
          <w:sz w:val="24"/>
          <w:szCs w:val="24"/>
        </w:rPr>
        <w:lastRenderedPageBreak/>
        <w:t>РАЗДЕЛ 2. ПРАВА ИСПОЛЬЗОВАНИЯ НЕДВИЖИМОСТИ, ВОЗНИКШИЕ ДО ВСТУПЛЕНИЯ В СИЛУ ПРАВИЛ</w:t>
      </w:r>
      <w:bookmarkEnd w:id="54"/>
    </w:p>
    <w:p w:rsidR="00A14CE4" w:rsidRPr="00E51C9D" w:rsidRDefault="00A14CE4" w:rsidP="00926C17">
      <w:pPr>
        <w:pStyle w:val="20"/>
        <w:spacing w:after="100"/>
        <w:rPr>
          <w:rFonts w:ascii="Times New Roman" w:hAnsi="Times New Roman" w:cs="Times New Roman"/>
          <w:color w:val="auto"/>
          <w:sz w:val="24"/>
          <w:szCs w:val="24"/>
        </w:rPr>
      </w:pPr>
      <w:bookmarkStart w:id="55" w:name="_Toc7446356"/>
      <w:r w:rsidRPr="00E51C9D">
        <w:rPr>
          <w:rFonts w:ascii="Times New Roman" w:hAnsi="Times New Roman" w:cs="Times New Roman"/>
          <w:color w:val="auto"/>
          <w:sz w:val="24"/>
          <w:szCs w:val="24"/>
        </w:rPr>
        <w:t xml:space="preserve">Статья 4. </w:t>
      </w:r>
      <w:bookmarkEnd w:id="38"/>
      <w:bookmarkEnd w:id="39"/>
      <w:r w:rsidR="00926C17" w:rsidRPr="00E51C9D">
        <w:rPr>
          <w:rFonts w:ascii="Times New Roman" w:hAnsi="Times New Roman" w:cs="Times New Roman"/>
          <w:color w:val="auto"/>
          <w:sz w:val="24"/>
          <w:szCs w:val="24"/>
        </w:rPr>
        <w:t>Общие положения, относящиеся к ранее возникшим правам</w:t>
      </w:r>
      <w:bookmarkEnd w:id="55"/>
    </w:p>
    <w:p w:rsidR="00926C17" w:rsidRPr="00E51C9D" w:rsidRDefault="00926C17" w:rsidP="00926C17">
      <w:pPr>
        <w:spacing w:after="20"/>
        <w:rPr>
          <w:rFonts w:ascii="Times New Roman" w:hAnsi="Times New Roman" w:cs="Times New Roman"/>
          <w:sz w:val="24"/>
          <w:szCs w:val="24"/>
        </w:rPr>
      </w:pPr>
      <w:r w:rsidRPr="00E51C9D">
        <w:rPr>
          <w:rFonts w:ascii="Times New Roman" w:hAnsi="Times New Roman" w:cs="Times New Roman"/>
          <w:sz w:val="24"/>
          <w:szCs w:val="24"/>
        </w:rPr>
        <w:t>1. Принятые до введения в действие настоящих Правил, нормативные правовые акты в отношении территории муниципального образования  Ловлинского сельского поселения по вопросам землепользования и застройки применяются в части, не противоречащей настоящим Правилам.</w:t>
      </w:r>
    </w:p>
    <w:p w:rsidR="00926C17" w:rsidRPr="00E51C9D" w:rsidRDefault="00926C17" w:rsidP="00926C17">
      <w:pPr>
        <w:spacing w:after="20"/>
        <w:rPr>
          <w:rFonts w:ascii="Times New Roman" w:hAnsi="Times New Roman" w:cs="Times New Roman"/>
          <w:sz w:val="24"/>
          <w:szCs w:val="24"/>
        </w:rPr>
      </w:pPr>
      <w:r w:rsidRPr="00E51C9D">
        <w:rPr>
          <w:rFonts w:ascii="Times New Roman" w:hAnsi="Times New Roman" w:cs="Times New Roman"/>
          <w:sz w:val="24"/>
          <w:szCs w:val="24"/>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926C17" w:rsidRPr="00E51C9D" w:rsidRDefault="00926C17" w:rsidP="00926C17">
      <w:pPr>
        <w:widowControl w:val="0"/>
        <w:rPr>
          <w:rFonts w:ascii="Times New Roman" w:hAnsi="Times New Roman" w:cs="Times New Roman"/>
          <w:sz w:val="24"/>
          <w:szCs w:val="24"/>
        </w:rPr>
      </w:pPr>
      <w:r w:rsidRPr="00E51C9D">
        <w:rPr>
          <w:rFonts w:ascii="Times New Roman" w:hAnsi="Times New Roman" w:cs="Times New Roman"/>
          <w:sz w:val="24"/>
          <w:szCs w:val="24"/>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w:t>
      </w:r>
    </w:p>
    <w:p w:rsidR="00926C17" w:rsidRPr="00E51C9D" w:rsidRDefault="00926C17" w:rsidP="00926C17">
      <w:pPr>
        <w:widowControl w:val="0"/>
        <w:rPr>
          <w:rFonts w:ascii="Times New Roman" w:hAnsi="Times New Roman" w:cs="Times New Roman"/>
          <w:sz w:val="24"/>
          <w:szCs w:val="24"/>
        </w:rPr>
      </w:pPr>
      <w:r w:rsidRPr="00E51C9D">
        <w:rPr>
          <w:rFonts w:ascii="Times New Roman" w:hAnsi="Times New Roman" w:cs="Times New Roman"/>
          <w:sz w:val="24"/>
          <w:szCs w:val="24"/>
        </w:rPr>
        <w:t>1) вид разрешенного использования   не соответствует градостроительному регламенту территориальной зоны, к которой относится земельный участок или объект капитального строительства;</w:t>
      </w:r>
    </w:p>
    <w:p w:rsidR="00926C17" w:rsidRPr="00E51C9D" w:rsidRDefault="00926C17" w:rsidP="00926C17">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2) предельные (минимальные и (или) максимальные) размеры и предельные параметры объектов недвижимости не соответствуют градостроительному регламенту. </w:t>
      </w:r>
    </w:p>
    <w:p w:rsidR="00926C17" w:rsidRPr="00E51C9D" w:rsidRDefault="00926C17" w:rsidP="00926C17">
      <w:pPr>
        <w:spacing w:after="20"/>
        <w:rPr>
          <w:rFonts w:ascii="Times New Roman" w:hAnsi="Times New Roman" w:cs="Times New Roman"/>
          <w:sz w:val="24"/>
          <w:szCs w:val="24"/>
        </w:rPr>
      </w:pPr>
      <w:r w:rsidRPr="00E51C9D">
        <w:rPr>
          <w:rFonts w:ascii="Times New Roman" w:hAnsi="Times New Roman" w:cs="Times New Roman"/>
          <w:sz w:val="24"/>
          <w:szCs w:val="24"/>
        </w:rPr>
        <w:t xml:space="preserve">4.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w:t>
      </w:r>
    </w:p>
    <w:p w:rsidR="00A14CE4" w:rsidRPr="00E51C9D" w:rsidRDefault="00A14CE4" w:rsidP="00336AC5">
      <w:pPr>
        <w:pStyle w:val="20"/>
        <w:spacing w:after="100"/>
        <w:rPr>
          <w:rFonts w:ascii="Times New Roman" w:hAnsi="Times New Roman" w:cs="Times New Roman"/>
          <w:color w:val="auto"/>
          <w:sz w:val="24"/>
          <w:szCs w:val="24"/>
        </w:rPr>
      </w:pPr>
      <w:bookmarkStart w:id="56" w:name="_Toc277336779"/>
      <w:bookmarkStart w:id="57" w:name="_Toc277337112"/>
      <w:bookmarkStart w:id="58" w:name="_Toc358208406"/>
      <w:bookmarkStart w:id="59" w:name="_Toc387084697"/>
      <w:bookmarkStart w:id="60" w:name="_Toc7446357"/>
      <w:bookmarkStart w:id="61" w:name="_Toc332875215"/>
      <w:r w:rsidRPr="00E51C9D">
        <w:rPr>
          <w:rFonts w:ascii="Times New Roman" w:hAnsi="Times New Roman" w:cs="Times New Roman"/>
          <w:color w:val="auto"/>
          <w:sz w:val="24"/>
          <w:szCs w:val="24"/>
        </w:rPr>
        <w:t xml:space="preserve">Статья </w:t>
      </w:r>
      <w:r w:rsidR="00926C17" w:rsidRPr="00E51C9D">
        <w:rPr>
          <w:rFonts w:ascii="Times New Roman" w:hAnsi="Times New Roman" w:cs="Times New Roman"/>
          <w:color w:val="auto"/>
          <w:sz w:val="24"/>
          <w:szCs w:val="24"/>
        </w:rPr>
        <w:t>5</w:t>
      </w:r>
      <w:r w:rsidRPr="00E51C9D">
        <w:rPr>
          <w:rFonts w:ascii="Times New Roman" w:hAnsi="Times New Roman" w:cs="Times New Roman"/>
          <w:color w:val="auto"/>
          <w:sz w:val="24"/>
          <w:szCs w:val="24"/>
        </w:rPr>
        <w:t>. Использование и строительные изменения объектов недвижимости, несоответствующих Правилам</w:t>
      </w:r>
      <w:bookmarkEnd w:id="56"/>
      <w:bookmarkEnd w:id="57"/>
      <w:bookmarkEnd w:id="58"/>
      <w:bookmarkEnd w:id="59"/>
      <w:bookmarkEnd w:id="60"/>
    </w:p>
    <w:p w:rsidR="00645532" w:rsidRPr="00E51C9D" w:rsidRDefault="00645532" w:rsidP="00645532">
      <w:pPr>
        <w:widowControl w:val="0"/>
        <w:rPr>
          <w:rFonts w:ascii="Times New Roman" w:hAnsi="Times New Roman" w:cs="Times New Roman"/>
          <w:sz w:val="24"/>
          <w:szCs w:val="24"/>
        </w:rPr>
      </w:pPr>
      <w:bookmarkStart w:id="62" w:name="_Toc527312159"/>
      <w:bookmarkStart w:id="63" w:name="_Toc527312341"/>
      <w:bookmarkStart w:id="64" w:name="_Toc527312906"/>
      <w:bookmarkStart w:id="65" w:name="_Toc529513905"/>
      <w:bookmarkStart w:id="66" w:name="_Toc530328325"/>
      <w:bookmarkStart w:id="67" w:name="_Toc532287078"/>
      <w:bookmarkStart w:id="68" w:name="_Toc532314456"/>
      <w:bookmarkStart w:id="69" w:name="_Toc532399892"/>
      <w:r w:rsidRPr="00E51C9D">
        <w:rPr>
          <w:rFonts w:ascii="Times New Roman" w:hAnsi="Times New Roman" w:cs="Times New Roman"/>
          <w:sz w:val="24"/>
          <w:szCs w:val="24"/>
        </w:rPr>
        <w:t>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bookmarkEnd w:id="62"/>
      <w:bookmarkEnd w:id="63"/>
      <w:bookmarkEnd w:id="64"/>
      <w:bookmarkEnd w:id="65"/>
      <w:bookmarkEnd w:id="66"/>
      <w:bookmarkEnd w:id="67"/>
      <w:bookmarkEnd w:id="68"/>
      <w:bookmarkEnd w:id="69"/>
    </w:p>
    <w:p w:rsidR="00645532" w:rsidRPr="00E51C9D" w:rsidRDefault="00645532" w:rsidP="00645532">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1.1. Реконструкция указанных </w:t>
      </w:r>
      <w:r w:rsidR="006752D9" w:rsidRPr="00E51C9D">
        <w:rPr>
          <w:rFonts w:ascii="Times New Roman" w:hAnsi="Times New Roman" w:cs="Times New Roman"/>
          <w:sz w:val="24"/>
          <w:szCs w:val="24"/>
        </w:rPr>
        <w:t xml:space="preserve">в </w:t>
      </w:r>
      <w:hyperlink w:anchor="Par1472"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006752D9" w:rsidRPr="00E51C9D">
          <w:rPr>
            <w:rFonts w:ascii="Times New Roman" w:hAnsi="Times New Roman" w:cs="Times New Roman"/>
            <w:sz w:val="24"/>
            <w:szCs w:val="24"/>
          </w:rPr>
          <w:t xml:space="preserve">пункте </w:t>
        </w:r>
      </w:hyperlink>
      <w:r w:rsidR="006752D9" w:rsidRPr="00E51C9D">
        <w:rPr>
          <w:rFonts w:ascii="Times New Roman" w:hAnsi="Times New Roman" w:cs="Times New Roman"/>
          <w:sz w:val="24"/>
          <w:szCs w:val="24"/>
        </w:rPr>
        <w:t>3 статьи 4 настоящих Правил</w:t>
      </w:r>
      <w:r w:rsidRPr="00E51C9D">
        <w:rPr>
          <w:rFonts w:ascii="Times New Roman" w:hAnsi="Times New Roman" w:cs="Times New Roman"/>
          <w:sz w:val="24"/>
          <w:szCs w:val="24"/>
        </w:rPr>
        <w:t xml:space="preserve">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45532" w:rsidRPr="00E51C9D" w:rsidRDefault="00645532" w:rsidP="00645532">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1.2. В случае, если использование указанных </w:t>
      </w:r>
      <w:r w:rsidR="004D2C09" w:rsidRPr="00E51C9D">
        <w:rPr>
          <w:rFonts w:ascii="Times New Roman" w:hAnsi="Times New Roman" w:cs="Times New Roman"/>
          <w:sz w:val="24"/>
          <w:szCs w:val="24"/>
        </w:rPr>
        <w:t xml:space="preserve">в </w:t>
      </w:r>
      <w:hyperlink w:anchor="Par1472"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004D2C09" w:rsidRPr="00E51C9D">
          <w:rPr>
            <w:rFonts w:ascii="Times New Roman" w:hAnsi="Times New Roman" w:cs="Times New Roman"/>
            <w:sz w:val="24"/>
            <w:szCs w:val="24"/>
          </w:rPr>
          <w:t xml:space="preserve">пункте </w:t>
        </w:r>
      </w:hyperlink>
      <w:r w:rsidR="004D2C09" w:rsidRPr="00E51C9D">
        <w:rPr>
          <w:rFonts w:ascii="Times New Roman" w:hAnsi="Times New Roman" w:cs="Times New Roman"/>
          <w:sz w:val="24"/>
          <w:szCs w:val="24"/>
        </w:rPr>
        <w:t xml:space="preserve">3 статьи 4 настоящих Правил </w:t>
      </w:r>
      <w:r w:rsidRPr="00E51C9D">
        <w:rPr>
          <w:rFonts w:ascii="Times New Roman" w:hAnsi="Times New Roman" w:cs="Times New Roman"/>
          <w:sz w:val="24"/>
          <w:szCs w:val="24"/>
        </w:rPr>
        <w:t>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14CE4" w:rsidRPr="00E51C9D" w:rsidRDefault="00A14CE4" w:rsidP="00CC18FE">
      <w:pPr>
        <w:spacing w:after="20"/>
        <w:rPr>
          <w:rFonts w:ascii="Times New Roman" w:hAnsi="Times New Roman" w:cs="Times New Roman"/>
          <w:sz w:val="24"/>
          <w:szCs w:val="24"/>
        </w:rPr>
      </w:pPr>
      <w:r w:rsidRPr="00E51C9D">
        <w:rPr>
          <w:rFonts w:ascii="Times New Roman" w:hAnsi="Times New Roman" w:cs="Times New Roman"/>
          <w:sz w:val="24"/>
          <w:szCs w:val="24"/>
        </w:rPr>
        <w:t xml:space="preserve">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 </w:t>
      </w:r>
    </w:p>
    <w:p w:rsidR="00A14CE4" w:rsidRPr="00E51C9D" w:rsidRDefault="00A14CE4" w:rsidP="00CC18FE">
      <w:pPr>
        <w:spacing w:after="20"/>
        <w:rPr>
          <w:rFonts w:ascii="Times New Roman" w:hAnsi="Times New Roman" w:cs="Times New Roman"/>
          <w:sz w:val="24"/>
          <w:szCs w:val="24"/>
        </w:rPr>
      </w:pPr>
      <w:r w:rsidRPr="00E51C9D">
        <w:rPr>
          <w:rFonts w:ascii="Times New Roman" w:hAnsi="Times New Roman" w:cs="Times New Roman"/>
          <w:sz w:val="24"/>
          <w:szCs w:val="24"/>
        </w:rPr>
        <w:t xml:space="preserve">Не допускается увеличивать площадь и строительный объем объектов недвижимости, указанных в подпунктах 1, 2 части 3 статьи </w:t>
      </w:r>
      <w:r w:rsidR="00926C17" w:rsidRPr="00E51C9D">
        <w:rPr>
          <w:rFonts w:ascii="Times New Roman" w:hAnsi="Times New Roman" w:cs="Times New Roman"/>
          <w:sz w:val="24"/>
          <w:szCs w:val="24"/>
        </w:rPr>
        <w:t>4</w:t>
      </w:r>
      <w:r w:rsidRPr="00E51C9D">
        <w:rPr>
          <w:rFonts w:ascii="Times New Roman" w:hAnsi="Times New Roman" w:cs="Times New Roman"/>
          <w:sz w:val="24"/>
          <w:szCs w:val="24"/>
        </w:rPr>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w:t>
      </w:r>
      <w:r w:rsidRPr="00E51C9D">
        <w:rPr>
          <w:rFonts w:ascii="Times New Roman" w:hAnsi="Times New Roman" w:cs="Times New Roman"/>
          <w:sz w:val="24"/>
          <w:szCs w:val="24"/>
        </w:rPr>
        <w:lastRenderedPageBreak/>
        <w:t xml:space="preserve">техническими регламентами, а до их принятия - соответствующими нормативами и стандартами безопасности. </w:t>
      </w:r>
    </w:p>
    <w:p w:rsidR="00A14CE4" w:rsidRPr="00E51C9D" w:rsidRDefault="00A14CE4" w:rsidP="00CC18FE">
      <w:pPr>
        <w:spacing w:after="20"/>
        <w:rPr>
          <w:rFonts w:ascii="Times New Roman" w:hAnsi="Times New Roman" w:cs="Times New Roman"/>
          <w:sz w:val="24"/>
          <w:szCs w:val="24"/>
        </w:rPr>
      </w:pPr>
      <w:r w:rsidRPr="00E51C9D">
        <w:rPr>
          <w:rFonts w:ascii="Times New Roman" w:hAnsi="Times New Roman" w:cs="Times New Roman"/>
          <w:sz w:val="24"/>
          <w:szCs w:val="24"/>
        </w:rPr>
        <w:t xml:space="preserve">Указанные в подпункте 3 пункта 3 статьи </w:t>
      </w:r>
      <w:r w:rsidR="00926C17" w:rsidRPr="00E51C9D">
        <w:rPr>
          <w:rFonts w:ascii="Times New Roman" w:hAnsi="Times New Roman" w:cs="Times New Roman"/>
          <w:sz w:val="24"/>
          <w:szCs w:val="24"/>
        </w:rPr>
        <w:t>4</w:t>
      </w:r>
      <w:r w:rsidRPr="00E51C9D">
        <w:rPr>
          <w:rFonts w:ascii="Times New Roman" w:hAnsi="Times New Roman" w:cs="Times New Roman"/>
          <w:sz w:val="24"/>
          <w:szCs w:val="24"/>
        </w:rPr>
        <w:t xml:space="preserve">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 </w:t>
      </w:r>
    </w:p>
    <w:p w:rsidR="00645532" w:rsidRPr="00E51C9D" w:rsidRDefault="00645532" w:rsidP="00926C17">
      <w:pPr>
        <w:spacing w:after="20"/>
        <w:rPr>
          <w:rFonts w:ascii="Times New Roman" w:hAnsi="Times New Roman" w:cs="Times New Roman"/>
          <w:sz w:val="24"/>
          <w:szCs w:val="24"/>
        </w:rPr>
      </w:pPr>
      <w:r w:rsidRPr="00E51C9D">
        <w:rPr>
          <w:rFonts w:ascii="Times New Roman" w:hAnsi="Times New Roman" w:cs="Times New Roman"/>
          <w:sz w:val="24"/>
          <w:szCs w:val="24"/>
        </w:rPr>
        <w:t xml:space="preserve">3. Несоответствующий вид использования недвижимости не может быть заменен на иной несоответствующий вид использования. </w:t>
      </w:r>
    </w:p>
    <w:p w:rsidR="00DF4282" w:rsidRPr="00E51C9D" w:rsidRDefault="00DF4282" w:rsidP="00926C17">
      <w:pPr>
        <w:pStyle w:val="1"/>
        <w:spacing w:before="0" w:after="0"/>
        <w:rPr>
          <w:rFonts w:ascii="Times New Roman" w:hAnsi="Times New Roman"/>
          <w:b w:val="0"/>
          <w:sz w:val="24"/>
          <w:szCs w:val="24"/>
        </w:rPr>
      </w:pPr>
      <w:bookmarkStart w:id="70" w:name="_Toc387084698"/>
    </w:p>
    <w:p w:rsidR="00926C17" w:rsidRPr="00E51C9D" w:rsidRDefault="00926C17" w:rsidP="00926C17">
      <w:pPr>
        <w:pStyle w:val="1"/>
        <w:spacing w:before="0" w:after="0"/>
        <w:rPr>
          <w:rFonts w:ascii="Times New Roman" w:hAnsi="Times New Roman"/>
          <w:b w:val="0"/>
          <w:sz w:val="24"/>
          <w:szCs w:val="24"/>
        </w:rPr>
      </w:pPr>
      <w:bookmarkStart w:id="71" w:name="_Toc7446358"/>
      <w:r w:rsidRPr="00E51C9D">
        <w:rPr>
          <w:rFonts w:ascii="Times New Roman" w:hAnsi="Times New Roman"/>
          <w:b w:val="0"/>
          <w:sz w:val="24"/>
          <w:szCs w:val="24"/>
        </w:rPr>
        <w:t>РАЗДЕЛ 3. УЧАСТНИКИ ОТНОШЕНИЙ, ВОЗНИКАЮЩИХ ПО ПОВОДУ ЗЕМЛЕПОЛЬЗОВАНИЯ И ЗАСТРОЙКИ</w:t>
      </w:r>
      <w:bookmarkEnd w:id="71"/>
    </w:p>
    <w:p w:rsidR="00926C17" w:rsidRPr="00E51C9D" w:rsidRDefault="00926C17" w:rsidP="00926C17">
      <w:pPr>
        <w:pStyle w:val="20"/>
        <w:spacing w:after="100"/>
        <w:rPr>
          <w:rFonts w:ascii="Times New Roman" w:hAnsi="Times New Roman" w:cs="Times New Roman"/>
          <w:color w:val="auto"/>
          <w:sz w:val="24"/>
          <w:szCs w:val="24"/>
        </w:rPr>
      </w:pPr>
      <w:bookmarkStart w:id="72" w:name="_Toc7446359"/>
      <w:r w:rsidRPr="00E51C9D">
        <w:rPr>
          <w:rFonts w:ascii="Times New Roman" w:hAnsi="Times New Roman" w:cs="Times New Roman"/>
          <w:color w:val="auto"/>
          <w:sz w:val="24"/>
          <w:szCs w:val="24"/>
        </w:rPr>
        <w:t>Статья 6. Общие положения о лицах, осуществляющих землепользование и застройку, и их действия</w:t>
      </w:r>
      <w:bookmarkEnd w:id="72"/>
    </w:p>
    <w:p w:rsidR="00926C17" w:rsidRPr="00E51C9D" w:rsidRDefault="00926C17" w:rsidP="00926C17">
      <w:pPr>
        <w:spacing w:after="20"/>
        <w:rPr>
          <w:rFonts w:ascii="Times New Roman" w:hAnsi="Times New Roman" w:cs="Times New Roman"/>
          <w:sz w:val="24"/>
          <w:szCs w:val="24"/>
        </w:rPr>
      </w:pPr>
      <w:r w:rsidRPr="00E51C9D">
        <w:rPr>
          <w:rFonts w:ascii="Times New Roman" w:hAnsi="Times New Roman" w:cs="Times New Roman"/>
          <w:sz w:val="24"/>
          <w:szCs w:val="24"/>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Тбилисский район и Ловлинского сельского поселения регулируют действия физических и юридических лиц, которые:</w:t>
      </w:r>
    </w:p>
    <w:p w:rsidR="00926C17" w:rsidRPr="00E51C9D" w:rsidRDefault="00926C17" w:rsidP="00926C17">
      <w:pPr>
        <w:spacing w:after="20"/>
        <w:rPr>
          <w:rFonts w:ascii="Times New Roman" w:hAnsi="Times New Roman" w:cs="Times New Roman"/>
          <w:sz w:val="24"/>
          <w:szCs w:val="24"/>
        </w:rPr>
      </w:pPr>
      <w:r w:rsidRPr="00E51C9D">
        <w:rPr>
          <w:rFonts w:ascii="Times New Roman" w:hAnsi="Times New Roman" w:cs="Times New Roman"/>
          <w:sz w:val="24"/>
          <w:szCs w:val="24"/>
        </w:rPr>
        <w:t>1) участвуют в торгах (конкурсах, аукционах), подготавливаемых и проводимых администрацией муниципального образования Тбилисский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926C17" w:rsidRPr="00E51C9D" w:rsidRDefault="00926C17" w:rsidP="00926C17">
      <w:pPr>
        <w:spacing w:after="20"/>
        <w:rPr>
          <w:rFonts w:ascii="Times New Roman" w:hAnsi="Times New Roman" w:cs="Times New Roman"/>
          <w:sz w:val="24"/>
          <w:szCs w:val="24"/>
        </w:rPr>
      </w:pPr>
      <w:r w:rsidRPr="00E51C9D">
        <w:rPr>
          <w:rFonts w:ascii="Times New Roman" w:hAnsi="Times New Roman" w:cs="Times New Roman"/>
          <w:sz w:val="24"/>
          <w:szCs w:val="24"/>
        </w:rPr>
        <w:t xml:space="preserve">2) обращаются в администрацию муниципального образования Тбилисский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rsidR="00926C17" w:rsidRPr="00E51C9D" w:rsidRDefault="00926C17" w:rsidP="00926C17">
      <w:pPr>
        <w:spacing w:after="20"/>
        <w:rPr>
          <w:rFonts w:ascii="Times New Roman" w:hAnsi="Times New Roman" w:cs="Times New Roman"/>
          <w:sz w:val="24"/>
          <w:szCs w:val="24"/>
        </w:rPr>
      </w:pPr>
      <w:r w:rsidRPr="00E51C9D">
        <w:rPr>
          <w:rFonts w:ascii="Times New Roman" w:hAnsi="Times New Roman" w:cs="Times New Roman"/>
          <w:sz w:val="24"/>
          <w:szCs w:val="24"/>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926C17" w:rsidRPr="00E51C9D" w:rsidRDefault="00926C17" w:rsidP="00DF4282">
      <w:pPr>
        <w:rPr>
          <w:rFonts w:ascii="Times New Roman" w:hAnsi="Times New Roman" w:cs="Times New Roman"/>
          <w:sz w:val="24"/>
          <w:szCs w:val="24"/>
        </w:rPr>
      </w:pPr>
      <w:r w:rsidRPr="00E51C9D">
        <w:rPr>
          <w:rFonts w:ascii="Times New Roman" w:hAnsi="Times New Roman" w:cs="Times New Roman"/>
          <w:sz w:val="24"/>
          <w:szCs w:val="24"/>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rsidR="00926C17" w:rsidRPr="00E51C9D" w:rsidRDefault="00926C17" w:rsidP="00DF4282">
      <w:pPr>
        <w:rPr>
          <w:rFonts w:ascii="Times New Roman" w:hAnsi="Times New Roman" w:cs="Times New Roman"/>
          <w:sz w:val="24"/>
          <w:szCs w:val="24"/>
        </w:rPr>
      </w:pPr>
      <w:r w:rsidRPr="00E51C9D">
        <w:rPr>
          <w:rFonts w:ascii="Times New Roman" w:hAnsi="Times New Roman" w:cs="Times New Roman"/>
          <w:sz w:val="24"/>
          <w:szCs w:val="24"/>
        </w:rPr>
        <w:t>5) осуществляют иные действия в области землепользования и застройки.</w:t>
      </w:r>
    </w:p>
    <w:p w:rsidR="00926C17" w:rsidRPr="00E51C9D" w:rsidRDefault="00926C17" w:rsidP="00DF4282">
      <w:pPr>
        <w:rPr>
          <w:rFonts w:ascii="Times New Roman" w:hAnsi="Times New Roman" w:cs="Times New Roman"/>
          <w:sz w:val="24"/>
          <w:szCs w:val="24"/>
        </w:rPr>
      </w:pPr>
      <w:r w:rsidRPr="00E51C9D">
        <w:rPr>
          <w:rFonts w:ascii="Times New Roman" w:hAnsi="Times New Roman" w:cs="Times New Roman"/>
          <w:sz w:val="24"/>
          <w:szCs w:val="24"/>
        </w:rPr>
        <w:t>2. К указанным в пункта 1 настоящей статьи иным действиям в области землепользования и застройки могут быть отнесены, в частности:</w:t>
      </w:r>
    </w:p>
    <w:p w:rsidR="00926C17" w:rsidRPr="00E51C9D" w:rsidRDefault="00926C17" w:rsidP="00DF4282">
      <w:pPr>
        <w:rPr>
          <w:rFonts w:ascii="Times New Roman" w:hAnsi="Times New Roman" w:cs="Times New Roman"/>
          <w:sz w:val="24"/>
          <w:szCs w:val="24"/>
        </w:rPr>
      </w:pPr>
      <w:r w:rsidRPr="00E51C9D">
        <w:rPr>
          <w:rFonts w:ascii="Times New Roman" w:hAnsi="Times New Roman" w:cs="Times New Roman"/>
          <w:sz w:val="24"/>
          <w:szCs w:val="24"/>
        </w:rPr>
        <w:t>1)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rsidR="00926C17" w:rsidRPr="00E51C9D" w:rsidRDefault="00926C17" w:rsidP="00DF4282">
      <w:pPr>
        <w:rPr>
          <w:rFonts w:ascii="Times New Roman" w:hAnsi="Times New Roman" w:cs="Times New Roman"/>
          <w:sz w:val="24"/>
          <w:szCs w:val="24"/>
        </w:rPr>
      </w:pPr>
      <w:r w:rsidRPr="00E51C9D">
        <w:rPr>
          <w:rFonts w:ascii="Times New Roman" w:hAnsi="Times New Roman" w:cs="Times New Roman"/>
          <w:sz w:val="24"/>
          <w:szCs w:val="24"/>
        </w:rPr>
        <w:t>2) иные действия, связанные с подготовкой и реализацией общественных или частных планов по землепользованию и застройке.</w:t>
      </w:r>
    </w:p>
    <w:p w:rsidR="00926C17" w:rsidRPr="00E51C9D" w:rsidRDefault="00926C17" w:rsidP="00DF4282">
      <w:pPr>
        <w:pStyle w:val="20"/>
        <w:spacing w:before="0"/>
        <w:rPr>
          <w:rFonts w:ascii="Times New Roman" w:hAnsi="Times New Roman" w:cs="Times New Roman"/>
          <w:color w:val="auto"/>
          <w:sz w:val="24"/>
          <w:szCs w:val="24"/>
        </w:rPr>
      </w:pPr>
      <w:bookmarkStart w:id="73" w:name="_Toc7446360"/>
      <w:r w:rsidRPr="00E51C9D">
        <w:rPr>
          <w:rFonts w:ascii="Times New Roman" w:hAnsi="Times New Roman" w:cs="Times New Roman"/>
          <w:color w:val="auto"/>
          <w:sz w:val="24"/>
          <w:szCs w:val="24"/>
        </w:rPr>
        <w:t>Статья 7. Комиссия по подготовке проекта правил</w:t>
      </w:r>
      <w:r w:rsidR="00DF4282" w:rsidRPr="00E51C9D">
        <w:rPr>
          <w:rFonts w:ascii="Times New Roman" w:hAnsi="Times New Roman" w:cs="Times New Roman"/>
          <w:color w:val="auto"/>
          <w:sz w:val="24"/>
          <w:szCs w:val="24"/>
        </w:rPr>
        <w:t xml:space="preserve"> </w:t>
      </w:r>
      <w:r w:rsidRPr="00E51C9D">
        <w:rPr>
          <w:rFonts w:ascii="Times New Roman" w:hAnsi="Times New Roman" w:cs="Times New Roman"/>
          <w:color w:val="auto"/>
          <w:sz w:val="24"/>
          <w:szCs w:val="24"/>
        </w:rPr>
        <w:t>землепользования и застройки на территории сельских поселений муниципального образования Тбилисский район</w:t>
      </w:r>
      <w:bookmarkEnd w:id="73"/>
    </w:p>
    <w:p w:rsidR="00DF4282" w:rsidRPr="00E51C9D" w:rsidRDefault="00DF4282" w:rsidP="00DF4282">
      <w:pPr>
        <w:spacing w:after="20"/>
        <w:rPr>
          <w:rFonts w:ascii="Times New Roman" w:hAnsi="Times New Roman" w:cs="Times New Roman"/>
          <w:sz w:val="24"/>
          <w:szCs w:val="24"/>
        </w:rPr>
      </w:pPr>
      <w:r w:rsidRPr="00E51C9D">
        <w:rPr>
          <w:rFonts w:ascii="Times New Roman" w:hAnsi="Times New Roman" w:cs="Times New Roman"/>
          <w:sz w:val="24"/>
          <w:szCs w:val="24"/>
        </w:rPr>
        <w:t>1. Комиссия по подготовке проекта правил землепользования и застройки на территории сельских поселений муниципального образования Тбилисский район (далее – Комиссия) является постоянно действующим консультативным органом и формируется для обеспечения реализации настоящих Правил.</w:t>
      </w:r>
    </w:p>
    <w:p w:rsidR="00DF4282" w:rsidRPr="00E51C9D" w:rsidRDefault="00DF4282" w:rsidP="00DF4282">
      <w:pPr>
        <w:spacing w:after="20"/>
        <w:rPr>
          <w:rFonts w:ascii="Times New Roman" w:hAnsi="Times New Roman" w:cs="Times New Roman"/>
          <w:sz w:val="24"/>
          <w:szCs w:val="24"/>
        </w:rPr>
      </w:pPr>
      <w:r w:rsidRPr="00E51C9D">
        <w:rPr>
          <w:rFonts w:ascii="Times New Roman" w:hAnsi="Times New Roman" w:cs="Times New Roman"/>
          <w:sz w:val="24"/>
          <w:szCs w:val="24"/>
        </w:rPr>
        <w:lastRenderedPageBreak/>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rsidR="00DF4282" w:rsidRPr="00E51C9D" w:rsidRDefault="00DF4282" w:rsidP="00DF4282">
      <w:pPr>
        <w:spacing w:after="20"/>
        <w:rPr>
          <w:rFonts w:ascii="Times New Roman" w:hAnsi="Times New Roman" w:cs="Times New Roman"/>
          <w:sz w:val="24"/>
          <w:szCs w:val="24"/>
        </w:rPr>
      </w:pPr>
      <w:r w:rsidRPr="00E51C9D">
        <w:rPr>
          <w:rFonts w:ascii="Times New Roman" w:hAnsi="Times New Roman" w:cs="Times New Roman"/>
          <w:sz w:val="24"/>
          <w:szCs w:val="24"/>
        </w:rPr>
        <w:t>2. К полномочиям Комиссии относится:</w:t>
      </w:r>
    </w:p>
    <w:p w:rsidR="00DF4282" w:rsidRPr="00E51C9D" w:rsidRDefault="00DF4282" w:rsidP="00DF4282">
      <w:pPr>
        <w:spacing w:after="20"/>
        <w:rPr>
          <w:rFonts w:ascii="Times New Roman" w:hAnsi="Times New Roman" w:cs="Times New Roman"/>
          <w:sz w:val="24"/>
          <w:szCs w:val="24"/>
        </w:rPr>
      </w:pPr>
      <w:r w:rsidRPr="00E51C9D">
        <w:rPr>
          <w:rFonts w:ascii="Times New Roman" w:hAnsi="Times New Roman" w:cs="Times New Roman"/>
          <w:sz w:val="24"/>
          <w:szCs w:val="24"/>
        </w:rPr>
        <w:t>1) организация работ по подготовке проектов предложений по внесению изменений в генеральный план;</w:t>
      </w:r>
    </w:p>
    <w:p w:rsidR="00DF4282" w:rsidRPr="00E51C9D" w:rsidRDefault="00DF4282" w:rsidP="00DF4282">
      <w:pPr>
        <w:spacing w:after="20"/>
        <w:rPr>
          <w:rFonts w:ascii="Times New Roman" w:hAnsi="Times New Roman" w:cs="Times New Roman"/>
          <w:sz w:val="24"/>
          <w:szCs w:val="24"/>
        </w:rPr>
      </w:pPr>
      <w:r w:rsidRPr="00E51C9D">
        <w:rPr>
          <w:rFonts w:ascii="Times New Roman" w:hAnsi="Times New Roman" w:cs="Times New Roman"/>
          <w:sz w:val="24"/>
          <w:szCs w:val="24"/>
        </w:rPr>
        <w:t>2) организация работ по подготовке проекта правил землепользования и застройки поселения, а так же проектов предложений по внесению изменений в правила землепользования и застройки;</w:t>
      </w:r>
    </w:p>
    <w:p w:rsidR="00DF4282" w:rsidRPr="00E51C9D" w:rsidRDefault="00DF4282" w:rsidP="00DF4282">
      <w:pPr>
        <w:spacing w:after="20"/>
        <w:rPr>
          <w:rFonts w:ascii="Times New Roman" w:hAnsi="Times New Roman" w:cs="Times New Roman"/>
          <w:sz w:val="24"/>
          <w:szCs w:val="24"/>
        </w:rPr>
      </w:pPr>
      <w:r w:rsidRPr="00E51C9D">
        <w:rPr>
          <w:rFonts w:ascii="Times New Roman" w:hAnsi="Times New Roman" w:cs="Times New Roman"/>
          <w:sz w:val="24"/>
          <w:szCs w:val="24"/>
        </w:rPr>
        <w:t>3) организация работ по подготовке документации по планировке территории;</w:t>
      </w:r>
    </w:p>
    <w:p w:rsidR="00DF4282" w:rsidRPr="00E51C9D" w:rsidRDefault="00DF4282" w:rsidP="00DF4282">
      <w:pPr>
        <w:spacing w:after="20"/>
        <w:rPr>
          <w:rFonts w:ascii="Times New Roman" w:hAnsi="Times New Roman" w:cs="Times New Roman"/>
          <w:sz w:val="24"/>
          <w:szCs w:val="24"/>
        </w:rPr>
      </w:pPr>
      <w:r w:rsidRPr="00E51C9D">
        <w:rPr>
          <w:rFonts w:ascii="Times New Roman" w:hAnsi="Times New Roman" w:cs="Times New Roman"/>
          <w:sz w:val="24"/>
          <w:szCs w:val="24"/>
        </w:rPr>
        <w:t>4) получение от разработчиков проектов внесения изменений в генеральный план, проектов правил землепользования и застройки, проектов планировки и проектов межевания и рассмотрение на заседании комиссии;</w:t>
      </w:r>
    </w:p>
    <w:p w:rsidR="00DF4282" w:rsidRPr="00E51C9D" w:rsidRDefault="00DF4282" w:rsidP="00DF4282">
      <w:pPr>
        <w:spacing w:after="20"/>
        <w:rPr>
          <w:rFonts w:ascii="Times New Roman" w:hAnsi="Times New Roman" w:cs="Times New Roman"/>
          <w:sz w:val="24"/>
          <w:szCs w:val="24"/>
        </w:rPr>
      </w:pPr>
      <w:r w:rsidRPr="00E51C9D">
        <w:rPr>
          <w:rFonts w:ascii="Times New Roman" w:hAnsi="Times New Roman" w:cs="Times New Roman"/>
          <w:sz w:val="24"/>
          <w:szCs w:val="24"/>
        </w:rPr>
        <w:t>5) организация и проведение общественных обсуждений и публичных слушаний по вопросам градостроительной деятельности;</w:t>
      </w:r>
    </w:p>
    <w:p w:rsidR="00DF4282" w:rsidRPr="00E51C9D" w:rsidRDefault="00DF4282" w:rsidP="00DF4282">
      <w:pPr>
        <w:spacing w:after="20"/>
        <w:rPr>
          <w:rFonts w:ascii="Times New Roman" w:hAnsi="Times New Roman" w:cs="Times New Roman"/>
          <w:sz w:val="24"/>
          <w:szCs w:val="24"/>
        </w:rPr>
      </w:pPr>
      <w:r w:rsidRPr="00E51C9D">
        <w:rPr>
          <w:rFonts w:ascii="Times New Roman" w:hAnsi="Times New Roman" w:cs="Times New Roman"/>
          <w:sz w:val="24"/>
          <w:szCs w:val="24"/>
        </w:rPr>
        <w:t>6) координация деятельности органов администрации муниципального образования по вопросам землепользования и застройки;</w:t>
      </w:r>
    </w:p>
    <w:p w:rsidR="00DF4282" w:rsidRPr="00E51C9D" w:rsidRDefault="00DF4282" w:rsidP="00DF4282">
      <w:pPr>
        <w:spacing w:after="20"/>
        <w:rPr>
          <w:rFonts w:ascii="Times New Roman" w:hAnsi="Times New Roman" w:cs="Times New Roman"/>
          <w:sz w:val="24"/>
          <w:szCs w:val="24"/>
        </w:rPr>
      </w:pPr>
      <w:r w:rsidRPr="00E51C9D">
        <w:rPr>
          <w:rFonts w:ascii="Times New Roman" w:hAnsi="Times New Roman" w:cs="Times New Roman"/>
          <w:sz w:val="24"/>
          <w:szCs w:val="24"/>
        </w:rPr>
        <w:t>7) рассмотрение предложений граждан и юридических лиц в связи с подготовкой проекта правил землепользования и застройки поселения, поступивших в администрацию муниципального образования Тбилисский район;</w:t>
      </w:r>
    </w:p>
    <w:p w:rsidR="00DF4282" w:rsidRPr="00E51C9D" w:rsidRDefault="00DF4282" w:rsidP="00DF4282">
      <w:pPr>
        <w:spacing w:after="20"/>
        <w:rPr>
          <w:rFonts w:ascii="Times New Roman" w:hAnsi="Times New Roman" w:cs="Times New Roman"/>
          <w:sz w:val="24"/>
          <w:szCs w:val="24"/>
        </w:rPr>
      </w:pPr>
      <w:r w:rsidRPr="00E51C9D">
        <w:rPr>
          <w:rFonts w:ascii="Times New Roman" w:hAnsi="Times New Roman" w:cs="Times New Roman"/>
          <w:sz w:val="24"/>
          <w:szCs w:val="24"/>
        </w:rPr>
        <w:t>8) подготовка заключения о результатах общественных обсуждений и публичных слушаний и рекомендаций главе муниципального образования Тбилисский район для принятия решения;</w:t>
      </w:r>
    </w:p>
    <w:p w:rsidR="00DF4282" w:rsidRPr="00E51C9D" w:rsidRDefault="00DF4282" w:rsidP="00DF4282">
      <w:pPr>
        <w:spacing w:after="20"/>
        <w:rPr>
          <w:rFonts w:ascii="Times New Roman" w:hAnsi="Times New Roman" w:cs="Times New Roman"/>
          <w:sz w:val="24"/>
          <w:szCs w:val="24"/>
        </w:rPr>
      </w:pPr>
      <w:r w:rsidRPr="00E51C9D">
        <w:rPr>
          <w:rFonts w:ascii="Times New Roman" w:hAnsi="Times New Roman" w:cs="Times New Roman"/>
          <w:sz w:val="24"/>
          <w:szCs w:val="24"/>
        </w:rPr>
        <w:t>9) организация работ по подготовке проектов предложений по внесению изменений в нормативы градостроительного проектирования;</w:t>
      </w:r>
    </w:p>
    <w:p w:rsidR="00DF4282" w:rsidRPr="00E51C9D" w:rsidRDefault="00DF4282" w:rsidP="00DF4282">
      <w:pPr>
        <w:widowControl w:val="0"/>
        <w:rPr>
          <w:rFonts w:ascii="Times New Roman" w:hAnsi="Times New Roman" w:cs="Times New Roman"/>
          <w:sz w:val="24"/>
          <w:szCs w:val="24"/>
        </w:rPr>
      </w:pPr>
      <w:r w:rsidRPr="00E51C9D">
        <w:rPr>
          <w:rFonts w:ascii="Times New Roman" w:hAnsi="Times New Roman" w:cs="Times New Roman"/>
          <w:sz w:val="24"/>
          <w:szCs w:val="24"/>
        </w:rPr>
        <w:t>10) организация и проведение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rsidR="00DF4282" w:rsidRPr="00E51C9D" w:rsidRDefault="00DF4282" w:rsidP="00DF4282">
      <w:pPr>
        <w:spacing w:after="20"/>
        <w:rPr>
          <w:rFonts w:ascii="Times New Roman" w:hAnsi="Times New Roman" w:cs="Times New Roman"/>
          <w:sz w:val="24"/>
          <w:szCs w:val="24"/>
        </w:rPr>
      </w:pPr>
      <w:r w:rsidRPr="00E51C9D">
        <w:rPr>
          <w:rFonts w:ascii="Times New Roman" w:hAnsi="Times New Roman" w:cs="Times New Roman"/>
          <w:sz w:val="24"/>
          <w:szCs w:val="24"/>
        </w:rPr>
        <w:t xml:space="preserve">11) иные полномочия, отнесенные к компетенции комиссии муниципальными правовыми актами </w:t>
      </w:r>
    </w:p>
    <w:p w:rsidR="00DF4282" w:rsidRPr="00E51C9D" w:rsidRDefault="00DF4282" w:rsidP="00DF4282">
      <w:pPr>
        <w:spacing w:after="20"/>
        <w:rPr>
          <w:rFonts w:ascii="Times New Roman" w:hAnsi="Times New Roman" w:cs="Times New Roman"/>
          <w:sz w:val="24"/>
          <w:szCs w:val="24"/>
        </w:rPr>
      </w:pPr>
      <w:r w:rsidRPr="00E51C9D">
        <w:rPr>
          <w:rFonts w:ascii="Times New Roman" w:hAnsi="Times New Roman" w:cs="Times New Roman"/>
          <w:sz w:val="24"/>
          <w:szCs w:val="24"/>
        </w:rPr>
        <w:t>3. Состав и порядок деятельности комиссии утверждаются постановлением администрации муниципального образования Тбилисский район.</w:t>
      </w:r>
    </w:p>
    <w:p w:rsidR="00DF4282" w:rsidRPr="00E51C9D" w:rsidRDefault="00DF4282" w:rsidP="00DF4282">
      <w:pPr>
        <w:spacing w:after="20"/>
        <w:rPr>
          <w:rFonts w:ascii="Times New Roman" w:hAnsi="Times New Roman" w:cs="Times New Roman"/>
          <w:sz w:val="24"/>
          <w:szCs w:val="24"/>
        </w:rPr>
      </w:pPr>
      <w:r w:rsidRPr="00E51C9D">
        <w:rPr>
          <w:rFonts w:ascii="Times New Roman" w:hAnsi="Times New Roman" w:cs="Times New Roman"/>
          <w:sz w:val="24"/>
          <w:szCs w:val="24"/>
        </w:rPr>
        <w:t xml:space="preserve">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rsidR="00DF4282" w:rsidRPr="00E51C9D" w:rsidRDefault="00DF4282" w:rsidP="00DF4282">
      <w:pPr>
        <w:spacing w:after="20"/>
        <w:rPr>
          <w:rFonts w:ascii="Times New Roman" w:hAnsi="Times New Roman" w:cs="Times New Roman"/>
          <w:sz w:val="24"/>
          <w:szCs w:val="24"/>
        </w:rPr>
      </w:pPr>
      <w:r w:rsidRPr="00E51C9D">
        <w:rPr>
          <w:rFonts w:ascii="Times New Roman" w:hAnsi="Times New Roman" w:cs="Times New Roman"/>
          <w:sz w:val="24"/>
          <w:szCs w:val="24"/>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rsidR="00DF4282" w:rsidRPr="00E51C9D" w:rsidRDefault="00DF4282" w:rsidP="00DF4282">
      <w:pPr>
        <w:spacing w:after="20"/>
        <w:rPr>
          <w:rFonts w:ascii="Times New Roman" w:hAnsi="Times New Roman" w:cs="Times New Roman"/>
          <w:sz w:val="24"/>
          <w:szCs w:val="24"/>
        </w:rPr>
      </w:pPr>
      <w:r w:rsidRPr="00E51C9D">
        <w:rPr>
          <w:rFonts w:ascii="Times New Roman" w:hAnsi="Times New Roman" w:cs="Times New Roman"/>
          <w:sz w:val="24"/>
          <w:szCs w:val="24"/>
        </w:rPr>
        <w:t>Протоколы заседаний Комиссии являются открытыми для всех заинтересованных лиц, которые могут получать копии протоколов.</w:t>
      </w:r>
    </w:p>
    <w:p w:rsidR="00DF4282" w:rsidRPr="00E51C9D" w:rsidRDefault="00DF4282" w:rsidP="00DF4282">
      <w:pPr>
        <w:spacing w:after="20"/>
        <w:rPr>
          <w:rFonts w:ascii="Times New Roman" w:hAnsi="Times New Roman" w:cs="Times New Roman"/>
          <w:sz w:val="24"/>
          <w:szCs w:val="24"/>
        </w:rPr>
      </w:pPr>
    </w:p>
    <w:p w:rsidR="00DF4282" w:rsidRPr="00E51C9D" w:rsidRDefault="00DF4282" w:rsidP="00DF4282">
      <w:pPr>
        <w:pStyle w:val="1"/>
        <w:spacing w:before="0" w:after="0"/>
        <w:rPr>
          <w:rFonts w:ascii="Times New Roman" w:hAnsi="Times New Roman"/>
          <w:b w:val="0"/>
          <w:sz w:val="24"/>
          <w:szCs w:val="24"/>
        </w:rPr>
      </w:pPr>
      <w:bookmarkStart w:id="74" w:name="_Toc7446361"/>
      <w:bookmarkEnd w:id="61"/>
      <w:bookmarkEnd w:id="70"/>
      <w:r w:rsidRPr="00E51C9D">
        <w:rPr>
          <w:rFonts w:ascii="Times New Roman" w:hAnsi="Times New Roman"/>
          <w:b w:val="0"/>
          <w:sz w:val="24"/>
          <w:szCs w:val="24"/>
        </w:rPr>
        <w:t>РАЗДЕЛ 4. ПРЕДОСТАВЛЕНИЕ ПРАВ НА ЗЕМЕЛЬНЫЕ УЧАСТКИ</w:t>
      </w:r>
      <w:bookmarkEnd w:id="74"/>
    </w:p>
    <w:p w:rsidR="00DF4282" w:rsidRPr="00E51C9D" w:rsidRDefault="00DF4282" w:rsidP="00DF4282">
      <w:pPr>
        <w:pStyle w:val="20"/>
        <w:spacing w:after="100"/>
        <w:rPr>
          <w:rFonts w:ascii="Times New Roman" w:hAnsi="Times New Roman" w:cs="Times New Roman"/>
          <w:color w:val="auto"/>
          <w:sz w:val="24"/>
          <w:szCs w:val="24"/>
        </w:rPr>
      </w:pPr>
      <w:bookmarkStart w:id="75" w:name="_Toc7446362"/>
      <w:r w:rsidRPr="00E51C9D">
        <w:rPr>
          <w:rFonts w:ascii="Times New Roman" w:hAnsi="Times New Roman" w:cs="Times New Roman"/>
          <w:color w:val="auto"/>
          <w:sz w:val="24"/>
          <w:szCs w:val="24"/>
        </w:rPr>
        <w:t>Статья 8. Общие положения предоставления прав на земельные участки</w:t>
      </w:r>
      <w:bookmarkEnd w:id="75"/>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Ловлинского сельского поселения осуществляется администрацией муниципального образования Тбилисский район в соответствии с нормативными правовыми актами Российской Федерации, Краснодарского края, Уставом </w:t>
      </w:r>
      <w:r w:rsidRPr="00E51C9D">
        <w:rPr>
          <w:rFonts w:ascii="Times New Roman" w:hAnsi="Times New Roman" w:cs="Times New Roman"/>
          <w:sz w:val="24"/>
          <w:szCs w:val="24"/>
        </w:rPr>
        <w:lastRenderedPageBreak/>
        <w:t>муниципального образования и нормативными правовыми актами муниципального образования Тбилисский район.</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2. Земельные участки, находящиеся в государственной или муниципальной собственности, предоставляются на основании: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2) договора купли-продажи в случае предоставления земельного участка в собственность за плату;</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3) договора аренды в случае предоставления земельного участка в аренду;</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 xml:space="preserve">4) договора безвозмездного пользования в случае предоставления земельного участка в безвозмездное пользование. </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1) проект межевания территории, утвержденный в соответствии с Градостроительным кодексом Российской Федерации;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2) проектная документация лесных участков;</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Российской Федерации. </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3. Исключительно в соответствии с утвержденным проектом межевания территории осуществляется образование земельных участков:</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1) из земельного участка, предоставленного для комплексного освоения территории;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2) из земельного участка, предоставленного некоммерческой организации, созданной гражданами, для ведения садоводства, огородничества, дачного хозяйства либо для ведения дачного хозяйства иным юридическим лицам;</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4) в границах элемента планировочной структуры, застроенного многоквартирными домами;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5) для строительства, реконструкции линейных объектов федерального, регионального или местного значения.</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4.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на которых предусмотрено строительство зданий, сооружений, не допускается, за исключением случаев, указанных в пункте 2 статьи 39.3 Земельного кодекса Российской Федерации, а также случаев проведения аукционов по продаже таких земельных участков в соответствии со статьей 39.18 Земельного кодекса Российской Федерации.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5.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6 настоящей статьи.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6. Без проведения торгов осуществляется продажа:</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1) 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кодексом Российской Федерации заключен договор о комплексном освоении территории, если иное не предусмотрено подпунктами 2 и 4 настоящего пункта;</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lastRenderedPageBreak/>
        <w:t>2)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3) 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4)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5) земельных участков, образованных в результате раздела земельного участка, предоставленного юридическому лицу для ведения дачного хозяйства и относящегося к имуществу общего пользования, указанному юридическому лицу;</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Российской Федерации;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Российской Федерации;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7.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8.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1) земельного участка юридическим лицам в соответствии с указом или распоряжением Президента Российской Федерации;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w:t>
      </w:r>
      <w:r w:rsidRPr="00E51C9D">
        <w:rPr>
          <w:rFonts w:ascii="Times New Roman" w:hAnsi="Times New Roman" w:cs="Times New Roman"/>
          <w:sz w:val="24"/>
          <w:szCs w:val="24"/>
        </w:rPr>
        <w:lastRenderedPageBreak/>
        <w:t>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 xml:space="preserve">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w:t>
      </w:r>
      <w:proofErr w:type="spellStart"/>
      <w:r w:rsidRPr="00E51C9D">
        <w:rPr>
          <w:rFonts w:ascii="Times New Roman" w:hAnsi="Times New Roman" w:cs="Times New Roman"/>
          <w:sz w:val="24"/>
          <w:szCs w:val="24"/>
        </w:rPr>
        <w:t>электро</w:t>
      </w:r>
      <w:proofErr w:type="spellEnd"/>
      <w:r w:rsidRPr="00E51C9D">
        <w:rPr>
          <w:rFonts w:ascii="Times New Roman" w:hAnsi="Times New Roman" w:cs="Times New Roman"/>
          <w:sz w:val="24"/>
          <w:szCs w:val="24"/>
        </w:rPr>
        <w:t xml:space="preserve">-, тепло-, </w:t>
      </w:r>
      <w:proofErr w:type="spellStart"/>
      <w:r w:rsidRPr="00E51C9D">
        <w:rPr>
          <w:rFonts w:ascii="Times New Roman" w:hAnsi="Times New Roman" w:cs="Times New Roman"/>
          <w:sz w:val="24"/>
          <w:szCs w:val="24"/>
        </w:rPr>
        <w:t>газо</w:t>
      </w:r>
      <w:proofErr w:type="spellEnd"/>
      <w:r w:rsidRPr="00E51C9D">
        <w:rPr>
          <w:rFonts w:ascii="Times New Roman" w:hAnsi="Times New Roman" w:cs="Times New Roman"/>
          <w:sz w:val="24"/>
          <w:szCs w:val="24"/>
        </w:rPr>
        <w:t>- и водоснабжения, водоотведения, связи, нефтепроводов, объектов федерального, регионального или местного значения;</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13) земельного участка, образованного в границах застроенной территории, лицу, с которым заключен договор о развитии застроенной территории;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13.1)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 xml:space="preserve">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w:t>
      </w:r>
      <w:r w:rsidRPr="00E51C9D">
        <w:rPr>
          <w:rFonts w:ascii="Times New Roman" w:hAnsi="Times New Roman" w:cs="Times New Roman"/>
          <w:sz w:val="24"/>
          <w:szCs w:val="24"/>
        </w:rPr>
        <w:lastRenderedPageBreak/>
        <w:t>крестьянским (фермерским) хозяйством его деятельности в соответствии со статьей 39.18 Земельного кодекса Российской Федерации;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18) земельного участка лицу, которое в соответствии с Градостроительным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 xml:space="preserve">20) земельного участка, необходимого для проведения работ, связанных с пользованием недрами, </w:t>
      </w:r>
      <w:proofErr w:type="spellStart"/>
      <w:r w:rsidRPr="00E51C9D">
        <w:rPr>
          <w:rFonts w:ascii="Times New Roman" w:hAnsi="Times New Roman" w:cs="Times New Roman"/>
          <w:sz w:val="24"/>
          <w:szCs w:val="24"/>
        </w:rPr>
        <w:t>недропользователю</w:t>
      </w:r>
      <w:proofErr w:type="spellEnd"/>
      <w:r w:rsidRPr="00E51C9D">
        <w:rPr>
          <w:rFonts w:ascii="Times New Roman" w:hAnsi="Times New Roman" w:cs="Times New Roman"/>
          <w:sz w:val="24"/>
          <w:szCs w:val="24"/>
        </w:rPr>
        <w:t>;</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 xml:space="preserve">21)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E51C9D">
        <w:rPr>
          <w:rFonts w:ascii="Times New Roman" w:hAnsi="Times New Roman" w:cs="Times New Roman"/>
          <w:sz w:val="24"/>
          <w:szCs w:val="24"/>
        </w:rPr>
        <w:t>муниципально-частном</w:t>
      </w:r>
      <w:proofErr w:type="spellEnd"/>
      <w:r w:rsidRPr="00E51C9D">
        <w:rPr>
          <w:rFonts w:ascii="Times New Roman" w:hAnsi="Times New Roman" w:cs="Times New Roman"/>
          <w:sz w:val="24"/>
          <w:szCs w:val="24"/>
        </w:rPr>
        <w:t xml:space="preserve"> партнерстве, лицу, с которым заключены указанные соглашения;</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22)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23)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24)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25)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26)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27)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28)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lastRenderedPageBreak/>
        <w:t>29)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892808" w:rsidRPr="00E51C9D" w:rsidRDefault="00892808" w:rsidP="00892808">
      <w:pPr>
        <w:spacing w:after="20"/>
        <w:rPr>
          <w:rFonts w:ascii="Times New Roman" w:hAnsi="Times New Roman" w:cs="Times New Roman"/>
          <w:sz w:val="24"/>
          <w:szCs w:val="24"/>
        </w:rPr>
      </w:pPr>
      <w:r w:rsidRPr="00E51C9D">
        <w:rPr>
          <w:rFonts w:ascii="Times New Roman" w:hAnsi="Times New Roman" w:cs="Times New Roman"/>
          <w:sz w:val="24"/>
          <w:szCs w:val="24"/>
        </w:rPr>
        <w:t>30) земельного участка арендатору, если этот арендатор имеет право на заключение нового договора аренды такого земельного участка.</w:t>
      </w:r>
    </w:p>
    <w:p w:rsidR="00A14CE4" w:rsidRPr="00E51C9D" w:rsidRDefault="00A14CE4" w:rsidP="00645532">
      <w:pPr>
        <w:pStyle w:val="20"/>
        <w:spacing w:after="100"/>
        <w:rPr>
          <w:rFonts w:ascii="Times New Roman" w:hAnsi="Times New Roman" w:cs="Times New Roman"/>
          <w:color w:val="auto"/>
          <w:sz w:val="24"/>
          <w:szCs w:val="24"/>
        </w:rPr>
      </w:pPr>
      <w:bookmarkStart w:id="76" w:name="_Toc7446363"/>
      <w:bookmarkStart w:id="77" w:name="_Toc387084707"/>
      <w:r w:rsidRPr="00E51C9D">
        <w:rPr>
          <w:rFonts w:ascii="Times New Roman" w:hAnsi="Times New Roman" w:cs="Times New Roman"/>
          <w:color w:val="auto"/>
          <w:sz w:val="24"/>
          <w:szCs w:val="24"/>
        </w:rPr>
        <w:t xml:space="preserve">Статья </w:t>
      </w:r>
      <w:r w:rsidR="00315FD3" w:rsidRPr="00E51C9D">
        <w:rPr>
          <w:rFonts w:ascii="Times New Roman" w:hAnsi="Times New Roman" w:cs="Times New Roman"/>
          <w:color w:val="auto"/>
          <w:sz w:val="24"/>
          <w:szCs w:val="24"/>
        </w:rPr>
        <w:t>9</w:t>
      </w:r>
      <w:r w:rsidRPr="00E51C9D">
        <w:rPr>
          <w:rFonts w:ascii="Times New Roman" w:hAnsi="Times New Roman" w:cs="Times New Roman"/>
          <w:color w:val="auto"/>
          <w:sz w:val="24"/>
          <w:szCs w:val="24"/>
        </w:rPr>
        <w:t xml:space="preserve">. </w:t>
      </w:r>
      <w:r w:rsidR="00315FD3" w:rsidRPr="00E51C9D">
        <w:rPr>
          <w:rFonts w:ascii="Times New Roman" w:hAnsi="Times New Roman" w:cs="Times New Roman"/>
          <w:color w:val="auto"/>
          <w:sz w:val="24"/>
          <w:szCs w:val="24"/>
        </w:rPr>
        <w:t>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Ловлинского сельского поселения</w:t>
      </w:r>
      <w:bookmarkEnd w:id="76"/>
      <w:r w:rsidR="002E4140" w:rsidRPr="00E51C9D">
        <w:rPr>
          <w:rFonts w:ascii="Times New Roman" w:hAnsi="Times New Roman" w:cs="Times New Roman"/>
          <w:color w:val="auto"/>
          <w:sz w:val="24"/>
          <w:szCs w:val="24"/>
        </w:rPr>
        <w:t xml:space="preserve"> </w:t>
      </w:r>
      <w:bookmarkEnd w:id="77"/>
    </w:p>
    <w:p w:rsidR="00E57C74" w:rsidRPr="00E51C9D" w:rsidRDefault="002E4140" w:rsidP="00645532">
      <w:pPr>
        <w:rPr>
          <w:rFonts w:ascii="Times New Roman" w:hAnsi="Times New Roman" w:cs="Times New Roman"/>
          <w:sz w:val="24"/>
          <w:szCs w:val="24"/>
        </w:rPr>
      </w:pPr>
      <w:bookmarkStart w:id="78" w:name="_Toc277336786"/>
      <w:bookmarkStart w:id="79" w:name="_Toc277337119"/>
      <w:bookmarkStart w:id="80" w:name="_Toc344077806"/>
      <w:r w:rsidRPr="00E51C9D">
        <w:rPr>
          <w:rFonts w:ascii="Times New Roman" w:hAnsi="Times New Roman" w:cs="Times New Roman"/>
          <w:sz w:val="24"/>
          <w:szCs w:val="24"/>
        </w:rPr>
        <w:t xml:space="preserve">1. </w:t>
      </w:r>
      <w:r w:rsidR="00E57C74" w:rsidRPr="00E51C9D">
        <w:rPr>
          <w:rFonts w:ascii="Times New Roman" w:hAnsi="Times New Roman" w:cs="Times New Roman"/>
          <w:sz w:val="24"/>
          <w:szCs w:val="24"/>
        </w:rPr>
        <w:t>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A14CE4" w:rsidRPr="00E51C9D" w:rsidRDefault="00A14CE4" w:rsidP="00645532">
      <w:pPr>
        <w:pStyle w:val="20"/>
        <w:spacing w:after="100"/>
        <w:rPr>
          <w:rFonts w:ascii="Times New Roman" w:hAnsi="Times New Roman" w:cs="Times New Roman"/>
          <w:color w:val="auto"/>
          <w:sz w:val="24"/>
          <w:szCs w:val="24"/>
        </w:rPr>
      </w:pPr>
      <w:bookmarkStart w:id="81" w:name="_Toc347407248"/>
      <w:bookmarkStart w:id="82" w:name="_Toc352335952"/>
      <w:bookmarkStart w:id="83" w:name="_Toc358208417"/>
      <w:bookmarkStart w:id="84" w:name="_Toc387084708"/>
      <w:bookmarkStart w:id="85" w:name="_Toc7446364"/>
      <w:bookmarkEnd w:id="78"/>
      <w:bookmarkEnd w:id="79"/>
      <w:bookmarkEnd w:id="80"/>
      <w:r w:rsidRPr="00E51C9D">
        <w:rPr>
          <w:rFonts w:ascii="Times New Roman" w:hAnsi="Times New Roman" w:cs="Times New Roman"/>
          <w:color w:val="auto"/>
          <w:sz w:val="24"/>
          <w:szCs w:val="24"/>
        </w:rPr>
        <w:t>Статья 1</w:t>
      </w:r>
      <w:r w:rsidR="00315FD3" w:rsidRPr="00E51C9D">
        <w:rPr>
          <w:rFonts w:ascii="Times New Roman" w:hAnsi="Times New Roman" w:cs="Times New Roman"/>
          <w:color w:val="auto"/>
          <w:sz w:val="24"/>
          <w:szCs w:val="24"/>
        </w:rPr>
        <w:t>0. Приобретение</w:t>
      </w:r>
      <w:r w:rsidR="00F51603" w:rsidRPr="00E51C9D">
        <w:rPr>
          <w:rFonts w:ascii="Times New Roman" w:hAnsi="Times New Roman" w:cs="Times New Roman"/>
          <w:color w:val="auto"/>
          <w:sz w:val="24"/>
          <w:szCs w:val="24"/>
        </w:rPr>
        <w:t xml:space="preserve"> </w:t>
      </w:r>
      <w:r w:rsidRPr="00E51C9D">
        <w:rPr>
          <w:rFonts w:ascii="Times New Roman" w:hAnsi="Times New Roman" w:cs="Times New Roman"/>
          <w:color w:val="auto"/>
          <w:sz w:val="24"/>
          <w:szCs w:val="24"/>
        </w:rPr>
        <w:t xml:space="preserve">прав на земельные участки, </w:t>
      </w:r>
      <w:bookmarkEnd w:id="81"/>
      <w:bookmarkEnd w:id="82"/>
      <w:bookmarkEnd w:id="83"/>
      <w:bookmarkEnd w:id="84"/>
      <w:r w:rsidR="00315FD3" w:rsidRPr="00E51C9D">
        <w:rPr>
          <w:rFonts w:ascii="Times New Roman" w:hAnsi="Times New Roman" w:cs="Times New Roman"/>
          <w:color w:val="auto"/>
          <w:sz w:val="24"/>
          <w:szCs w:val="24"/>
        </w:rPr>
        <w:t>на которых расположены объекты недвижимости</w:t>
      </w:r>
      <w:bookmarkEnd w:id="85"/>
    </w:p>
    <w:p w:rsidR="00315FD3" w:rsidRPr="00E51C9D" w:rsidRDefault="00315FD3" w:rsidP="00315FD3">
      <w:pPr>
        <w:spacing w:after="20"/>
        <w:rPr>
          <w:rFonts w:ascii="Times New Roman" w:hAnsi="Times New Roman" w:cs="Times New Roman"/>
          <w:sz w:val="24"/>
          <w:szCs w:val="24"/>
        </w:rPr>
      </w:pPr>
      <w:bookmarkStart w:id="86" w:name="_Toc352335953"/>
      <w:bookmarkStart w:id="87" w:name="_Toc358208418"/>
      <w:bookmarkStart w:id="88" w:name="_Toc387084709"/>
      <w:r w:rsidRPr="00E51C9D">
        <w:rPr>
          <w:rFonts w:ascii="Times New Roman" w:hAnsi="Times New Roman" w:cs="Times New Roman"/>
          <w:sz w:val="24"/>
          <w:szCs w:val="24"/>
        </w:rPr>
        <w:t>1. Если иное не установлено настоящей статьей или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315FD3" w:rsidRPr="00E51C9D" w:rsidRDefault="00315FD3" w:rsidP="00315FD3">
      <w:pPr>
        <w:spacing w:after="20"/>
        <w:rPr>
          <w:rFonts w:ascii="Times New Roman" w:hAnsi="Times New Roman" w:cs="Times New Roman"/>
          <w:sz w:val="24"/>
          <w:szCs w:val="24"/>
        </w:rPr>
      </w:pPr>
      <w:r w:rsidRPr="00E51C9D">
        <w:rPr>
          <w:rFonts w:ascii="Times New Roman" w:hAnsi="Times New Roman" w:cs="Times New Roman"/>
          <w:sz w:val="24"/>
          <w:szCs w:val="24"/>
        </w:rP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315FD3" w:rsidRPr="00E51C9D" w:rsidRDefault="00315FD3" w:rsidP="00315FD3">
      <w:pPr>
        <w:spacing w:after="20"/>
        <w:rPr>
          <w:rFonts w:ascii="Times New Roman" w:hAnsi="Times New Roman" w:cs="Times New Roman"/>
          <w:sz w:val="24"/>
          <w:szCs w:val="24"/>
        </w:rPr>
      </w:pPr>
      <w:r w:rsidRPr="00E51C9D">
        <w:rPr>
          <w:rFonts w:ascii="Times New Roman" w:hAnsi="Times New Roman" w:cs="Times New Roman"/>
          <w:sz w:val="24"/>
          <w:szCs w:val="24"/>
        </w:rP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315FD3" w:rsidRPr="00E51C9D" w:rsidRDefault="00315FD3" w:rsidP="00315FD3">
      <w:pPr>
        <w:spacing w:after="20"/>
        <w:rPr>
          <w:rFonts w:ascii="Times New Roman" w:hAnsi="Times New Roman" w:cs="Times New Roman"/>
          <w:sz w:val="24"/>
          <w:szCs w:val="24"/>
        </w:rPr>
      </w:pPr>
      <w:r w:rsidRPr="00E51C9D">
        <w:rPr>
          <w:rFonts w:ascii="Times New Roman" w:hAnsi="Times New Roman" w:cs="Times New Roman"/>
          <w:sz w:val="24"/>
          <w:szCs w:val="24"/>
        </w:rP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315FD3" w:rsidRPr="00E51C9D" w:rsidRDefault="00315FD3" w:rsidP="00315FD3">
      <w:pPr>
        <w:spacing w:after="20"/>
        <w:rPr>
          <w:rFonts w:ascii="Times New Roman" w:hAnsi="Times New Roman" w:cs="Times New Roman"/>
          <w:sz w:val="24"/>
          <w:szCs w:val="24"/>
        </w:rPr>
      </w:pPr>
      <w:r w:rsidRPr="00E51C9D">
        <w:rPr>
          <w:rFonts w:ascii="Times New Roman" w:hAnsi="Times New Roman" w:cs="Times New Roman"/>
          <w:sz w:val="24"/>
          <w:szCs w:val="24"/>
        </w:rPr>
        <w:t xml:space="preserve">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w:t>
      </w:r>
      <w:r w:rsidRPr="00E51C9D">
        <w:rPr>
          <w:rFonts w:ascii="Times New Roman" w:hAnsi="Times New Roman" w:cs="Times New Roman"/>
          <w:sz w:val="24"/>
          <w:szCs w:val="24"/>
        </w:rPr>
        <w:lastRenderedPageBreak/>
        <w:t>имеют право на заключение соглашения об установлении сервитута в указанных целях, совместно обращаются в уполномоченный орган.</w:t>
      </w:r>
    </w:p>
    <w:p w:rsidR="00315FD3" w:rsidRPr="00E51C9D" w:rsidRDefault="00315FD3" w:rsidP="00315FD3">
      <w:pPr>
        <w:spacing w:after="20"/>
        <w:rPr>
          <w:rFonts w:ascii="Times New Roman" w:hAnsi="Times New Roman" w:cs="Times New Roman"/>
          <w:sz w:val="24"/>
          <w:szCs w:val="24"/>
        </w:rPr>
      </w:pPr>
      <w:r w:rsidRPr="00E51C9D">
        <w:rPr>
          <w:rFonts w:ascii="Times New Roman" w:hAnsi="Times New Roman" w:cs="Times New Roman"/>
          <w:sz w:val="24"/>
          <w:szCs w:val="24"/>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315FD3" w:rsidRPr="00E51C9D" w:rsidRDefault="00315FD3" w:rsidP="00315FD3">
      <w:pPr>
        <w:spacing w:after="20"/>
        <w:rPr>
          <w:rFonts w:ascii="Times New Roman" w:hAnsi="Times New Roman" w:cs="Times New Roman"/>
          <w:sz w:val="24"/>
          <w:szCs w:val="24"/>
        </w:rPr>
      </w:pPr>
      <w:r w:rsidRPr="00E51C9D">
        <w:rPr>
          <w:rFonts w:ascii="Times New Roman" w:hAnsi="Times New Roman" w:cs="Times New Roman"/>
          <w:sz w:val="24"/>
          <w:szCs w:val="24"/>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315FD3" w:rsidRPr="00E51C9D" w:rsidRDefault="00315FD3" w:rsidP="00315FD3">
      <w:pPr>
        <w:spacing w:after="20"/>
        <w:rPr>
          <w:rFonts w:ascii="Times New Roman" w:hAnsi="Times New Roman" w:cs="Times New Roman"/>
          <w:sz w:val="24"/>
          <w:szCs w:val="24"/>
        </w:rPr>
      </w:pPr>
      <w:r w:rsidRPr="00E51C9D">
        <w:rPr>
          <w:rFonts w:ascii="Times New Roman" w:hAnsi="Times New Roman" w:cs="Times New Roman"/>
          <w:sz w:val="24"/>
          <w:szCs w:val="24"/>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315FD3" w:rsidRPr="00E51C9D" w:rsidRDefault="00315FD3" w:rsidP="00315FD3">
      <w:pPr>
        <w:spacing w:after="20"/>
        <w:rPr>
          <w:rFonts w:ascii="Times New Roman" w:hAnsi="Times New Roman" w:cs="Times New Roman"/>
          <w:sz w:val="24"/>
          <w:szCs w:val="24"/>
        </w:rPr>
      </w:pPr>
      <w:r w:rsidRPr="00E51C9D">
        <w:rPr>
          <w:rFonts w:ascii="Times New Roman" w:hAnsi="Times New Roman" w:cs="Times New Roman"/>
          <w:sz w:val="24"/>
          <w:szCs w:val="24"/>
        </w:rPr>
        <w:t>7. 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315FD3" w:rsidRPr="00E51C9D" w:rsidRDefault="00315FD3" w:rsidP="00315FD3">
      <w:pPr>
        <w:spacing w:after="20"/>
        <w:rPr>
          <w:rFonts w:ascii="Times New Roman" w:hAnsi="Times New Roman" w:cs="Times New Roman"/>
          <w:sz w:val="24"/>
          <w:szCs w:val="24"/>
        </w:rPr>
      </w:pPr>
      <w:r w:rsidRPr="00E51C9D">
        <w:rPr>
          <w:rFonts w:ascii="Times New Roman" w:hAnsi="Times New Roman" w:cs="Times New Roman"/>
          <w:sz w:val="24"/>
          <w:szCs w:val="24"/>
        </w:rPr>
        <w:t>8. Уполномоченный орган вправе обратиться в суд с иском о понуждении указанных в пунктах 2 - 4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315FD3" w:rsidRPr="00E51C9D" w:rsidRDefault="00315FD3" w:rsidP="00315FD3">
      <w:pPr>
        <w:spacing w:after="20"/>
        <w:rPr>
          <w:rFonts w:ascii="Times New Roman" w:hAnsi="Times New Roman" w:cs="Times New Roman"/>
          <w:sz w:val="24"/>
          <w:szCs w:val="24"/>
        </w:rPr>
      </w:pPr>
      <w:r w:rsidRPr="00E51C9D">
        <w:rPr>
          <w:rFonts w:ascii="Times New Roman" w:hAnsi="Times New Roman" w:cs="Times New Roman"/>
          <w:sz w:val="24"/>
          <w:szCs w:val="24"/>
        </w:rPr>
        <w:t>9. 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315FD3" w:rsidRPr="00E51C9D" w:rsidRDefault="00315FD3" w:rsidP="00315FD3">
      <w:pPr>
        <w:spacing w:after="20"/>
        <w:rPr>
          <w:rFonts w:ascii="Times New Roman" w:hAnsi="Times New Roman" w:cs="Times New Roman"/>
          <w:sz w:val="24"/>
          <w:szCs w:val="24"/>
        </w:rPr>
      </w:pPr>
      <w:r w:rsidRPr="00E51C9D">
        <w:rPr>
          <w:rFonts w:ascii="Times New Roman" w:hAnsi="Times New Roman" w:cs="Times New Roman"/>
          <w:sz w:val="24"/>
          <w:szCs w:val="24"/>
        </w:rPr>
        <w:t>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315FD3" w:rsidRPr="00E51C9D" w:rsidRDefault="00315FD3" w:rsidP="00315FD3">
      <w:pPr>
        <w:spacing w:after="20"/>
        <w:rPr>
          <w:rFonts w:ascii="Times New Roman" w:hAnsi="Times New Roman" w:cs="Times New Roman"/>
          <w:sz w:val="24"/>
          <w:szCs w:val="24"/>
        </w:rPr>
      </w:pPr>
      <w:r w:rsidRPr="00E51C9D">
        <w:rPr>
          <w:rFonts w:ascii="Times New Roman" w:hAnsi="Times New Roman" w:cs="Times New Roman"/>
          <w:sz w:val="24"/>
          <w:szCs w:val="24"/>
        </w:rP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315FD3" w:rsidRPr="00E51C9D" w:rsidRDefault="00315FD3" w:rsidP="00315FD3">
      <w:pPr>
        <w:spacing w:after="20"/>
        <w:rPr>
          <w:rFonts w:ascii="Times New Roman" w:hAnsi="Times New Roman" w:cs="Times New Roman"/>
          <w:sz w:val="24"/>
          <w:szCs w:val="24"/>
        </w:rPr>
      </w:pPr>
      <w:r w:rsidRPr="00E51C9D">
        <w:rPr>
          <w:rFonts w:ascii="Times New Roman" w:hAnsi="Times New Roman" w:cs="Times New Roman"/>
          <w:sz w:val="24"/>
          <w:szCs w:val="24"/>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315FD3" w:rsidRPr="00E51C9D" w:rsidRDefault="00315FD3" w:rsidP="00315FD3">
      <w:pPr>
        <w:spacing w:after="20"/>
        <w:rPr>
          <w:rFonts w:ascii="Times New Roman" w:hAnsi="Times New Roman" w:cs="Times New Roman"/>
          <w:sz w:val="24"/>
          <w:szCs w:val="24"/>
        </w:rPr>
      </w:pPr>
      <w:r w:rsidRPr="00E51C9D">
        <w:rPr>
          <w:rFonts w:ascii="Times New Roman" w:hAnsi="Times New Roman" w:cs="Times New Roman"/>
          <w:sz w:val="24"/>
          <w:szCs w:val="24"/>
        </w:rPr>
        <w:t>12. 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315FD3" w:rsidRPr="00E51C9D" w:rsidRDefault="00315FD3" w:rsidP="00315FD3">
      <w:pPr>
        <w:spacing w:after="20"/>
        <w:rPr>
          <w:rFonts w:ascii="Times New Roman" w:hAnsi="Times New Roman" w:cs="Times New Roman"/>
          <w:sz w:val="24"/>
          <w:szCs w:val="24"/>
        </w:rPr>
      </w:pPr>
      <w:r w:rsidRPr="00E51C9D">
        <w:rPr>
          <w:rFonts w:ascii="Times New Roman" w:hAnsi="Times New Roman" w:cs="Times New Roman"/>
          <w:sz w:val="24"/>
          <w:szCs w:val="24"/>
        </w:rPr>
        <w:lastRenderedPageBreak/>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290EDC" w:rsidRPr="00E51C9D" w:rsidRDefault="00290EDC" w:rsidP="00290EDC">
      <w:pPr>
        <w:pStyle w:val="1"/>
        <w:spacing w:before="0" w:after="0"/>
        <w:rPr>
          <w:rFonts w:ascii="Times New Roman" w:hAnsi="Times New Roman"/>
          <w:b w:val="0"/>
          <w:sz w:val="24"/>
          <w:szCs w:val="24"/>
        </w:rPr>
      </w:pPr>
    </w:p>
    <w:p w:rsidR="00FE118D" w:rsidRPr="00E51C9D" w:rsidRDefault="00290EDC" w:rsidP="00FE118D">
      <w:pPr>
        <w:pStyle w:val="1"/>
        <w:spacing w:before="0" w:after="0"/>
        <w:rPr>
          <w:rFonts w:ascii="Times New Roman" w:hAnsi="Times New Roman"/>
          <w:b w:val="0"/>
          <w:sz w:val="24"/>
          <w:szCs w:val="24"/>
        </w:rPr>
      </w:pPr>
      <w:bookmarkStart w:id="89" w:name="_Toc7446365"/>
      <w:r w:rsidRPr="00E51C9D">
        <w:rPr>
          <w:rFonts w:ascii="Times New Roman" w:hAnsi="Times New Roman"/>
          <w:b w:val="0"/>
          <w:sz w:val="24"/>
          <w:szCs w:val="24"/>
        </w:rPr>
        <w:t xml:space="preserve">РАЗДЕЛ 5. </w:t>
      </w:r>
      <w:bookmarkEnd w:id="89"/>
      <w:r w:rsidR="00FE118D" w:rsidRPr="00E51C9D">
        <w:rPr>
          <w:rFonts w:ascii="Times New Roman" w:hAnsi="Times New Roman"/>
          <w:b w:val="0"/>
          <w:sz w:val="24"/>
          <w:szCs w:val="24"/>
        </w:rPr>
        <w:t>ПРЕКРАЩЕНИЕ И ОГРАНИЧЕНИЕ ПРАВ НА ЗЕМЕЛЬНЫЕ УЧАСТКИ. СЕРВИТУТЫ</w:t>
      </w:r>
    </w:p>
    <w:p w:rsidR="00E65034" w:rsidRPr="00E51C9D" w:rsidRDefault="00E65034" w:rsidP="004516E3">
      <w:pPr>
        <w:pStyle w:val="20"/>
        <w:spacing w:after="100"/>
        <w:rPr>
          <w:rFonts w:ascii="Times New Roman" w:hAnsi="Times New Roman" w:cs="Times New Roman"/>
          <w:color w:val="auto"/>
          <w:sz w:val="24"/>
          <w:szCs w:val="24"/>
        </w:rPr>
      </w:pPr>
      <w:bookmarkStart w:id="90" w:name="_Toc7446366"/>
      <w:bookmarkEnd w:id="86"/>
      <w:bookmarkEnd w:id="87"/>
      <w:bookmarkEnd w:id="88"/>
      <w:r w:rsidRPr="00E51C9D">
        <w:rPr>
          <w:rFonts w:ascii="Times New Roman" w:hAnsi="Times New Roman" w:cs="Times New Roman"/>
          <w:color w:val="auto"/>
          <w:sz w:val="24"/>
          <w:szCs w:val="24"/>
        </w:rPr>
        <w:t xml:space="preserve">Статья </w:t>
      </w:r>
      <w:r w:rsidR="00F64FA7" w:rsidRPr="00E51C9D">
        <w:rPr>
          <w:rFonts w:ascii="Times New Roman" w:hAnsi="Times New Roman" w:cs="Times New Roman"/>
          <w:color w:val="auto"/>
          <w:sz w:val="24"/>
          <w:szCs w:val="24"/>
        </w:rPr>
        <w:t>1</w:t>
      </w:r>
      <w:r w:rsidR="00290EDC" w:rsidRPr="00E51C9D">
        <w:rPr>
          <w:rFonts w:ascii="Times New Roman" w:hAnsi="Times New Roman" w:cs="Times New Roman"/>
          <w:color w:val="auto"/>
          <w:sz w:val="24"/>
          <w:szCs w:val="24"/>
        </w:rPr>
        <w:t>1</w:t>
      </w:r>
      <w:r w:rsidRPr="00E51C9D">
        <w:rPr>
          <w:rFonts w:ascii="Times New Roman" w:hAnsi="Times New Roman" w:cs="Times New Roman"/>
          <w:color w:val="auto"/>
          <w:sz w:val="24"/>
          <w:szCs w:val="24"/>
        </w:rPr>
        <w:t>. Прекращение прав на земельные участки</w:t>
      </w:r>
      <w:bookmarkEnd w:id="90"/>
    </w:p>
    <w:p w:rsidR="00A14CE4" w:rsidRPr="00E51C9D" w:rsidRDefault="00D71CB0" w:rsidP="00E03F43">
      <w:pPr>
        <w:rPr>
          <w:rFonts w:ascii="Times New Roman" w:hAnsi="Times New Roman" w:cs="Times New Roman"/>
          <w:sz w:val="24"/>
          <w:szCs w:val="24"/>
        </w:rPr>
      </w:pPr>
      <w:r w:rsidRPr="00E51C9D">
        <w:rPr>
          <w:rFonts w:ascii="Times New Roman" w:hAnsi="Times New Roman" w:cs="Times New Roman"/>
          <w:sz w:val="24"/>
          <w:szCs w:val="24"/>
        </w:rPr>
        <w:t>1. 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по иным основаниям, предусмотренным гражданским и земельным законодательством.</w:t>
      </w:r>
    </w:p>
    <w:p w:rsidR="00D71CB0" w:rsidRPr="00E51C9D" w:rsidRDefault="00D71CB0" w:rsidP="00E03F43">
      <w:pPr>
        <w:rPr>
          <w:rFonts w:ascii="Times New Roman" w:hAnsi="Times New Roman" w:cs="Times New Roman"/>
          <w:sz w:val="24"/>
          <w:szCs w:val="24"/>
        </w:rPr>
      </w:pPr>
      <w:bookmarkStart w:id="91" w:name="_Toc479574638"/>
      <w:r w:rsidRPr="00E51C9D">
        <w:rPr>
          <w:rFonts w:ascii="Times New Roman" w:hAnsi="Times New Roman" w:cs="Times New Roman"/>
          <w:sz w:val="24"/>
          <w:szCs w:val="24"/>
        </w:rPr>
        <w:t>2. Основания прекращения права постоянного (бессрочного) пользования земельным участком, права пожизненного наследуемого владения земельным участком предусматриваются статьей 45 Земельного кодекса РФ.</w:t>
      </w:r>
      <w:bookmarkEnd w:id="91"/>
    </w:p>
    <w:p w:rsidR="00D71CB0" w:rsidRPr="00E51C9D" w:rsidRDefault="00D71CB0" w:rsidP="00E03F43">
      <w:pPr>
        <w:rPr>
          <w:rFonts w:ascii="Times New Roman" w:hAnsi="Times New Roman" w:cs="Times New Roman"/>
          <w:sz w:val="24"/>
          <w:szCs w:val="24"/>
        </w:rPr>
      </w:pPr>
      <w:bookmarkStart w:id="92" w:name="_Toc479574639"/>
      <w:r w:rsidRPr="00E51C9D">
        <w:rPr>
          <w:rFonts w:ascii="Times New Roman" w:hAnsi="Times New Roman" w:cs="Times New Roman"/>
          <w:sz w:val="24"/>
          <w:szCs w:val="24"/>
        </w:rPr>
        <w:t>Основания прекращения аренды земельного участка предусматриваются статьей 46 Земельного кодекса РФ.</w:t>
      </w:r>
      <w:bookmarkEnd w:id="92"/>
    </w:p>
    <w:p w:rsidR="00D71CB0" w:rsidRPr="00E51C9D" w:rsidRDefault="00D71CB0" w:rsidP="00E03F43">
      <w:pPr>
        <w:rPr>
          <w:rFonts w:ascii="Times New Roman" w:hAnsi="Times New Roman" w:cs="Times New Roman"/>
          <w:sz w:val="24"/>
          <w:szCs w:val="24"/>
        </w:rPr>
      </w:pPr>
      <w:bookmarkStart w:id="93" w:name="_Toc479574640"/>
      <w:r w:rsidRPr="00E51C9D">
        <w:rPr>
          <w:rFonts w:ascii="Times New Roman" w:hAnsi="Times New Roman" w:cs="Times New Roman"/>
          <w:sz w:val="24"/>
          <w:szCs w:val="24"/>
        </w:rPr>
        <w:t>Основания прекращения права безвозмездного пользования земельным участком предусматриваются статьей 47 Земельного кодекса РФ.</w:t>
      </w:r>
      <w:bookmarkEnd w:id="93"/>
    </w:p>
    <w:p w:rsidR="00D71CB0" w:rsidRPr="00E51C9D" w:rsidRDefault="00D71CB0" w:rsidP="00E03F43">
      <w:pPr>
        <w:rPr>
          <w:rFonts w:ascii="Times New Roman" w:hAnsi="Times New Roman" w:cs="Times New Roman"/>
          <w:sz w:val="24"/>
          <w:szCs w:val="24"/>
        </w:rPr>
      </w:pPr>
      <w:bookmarkStart w:id="94" w:name="_Toc479574641"/>
      <w:r w:rsidRPr="00E51C9D">
        <w:rPr>
          <w:rFonts w:ascii="Times New Roman" w:hAnsi="Times New Roman" w:cs="Times New Roman"/>
          <w:sz w:val="24"/>
          <w:szCs w:val="24"/>
        </w:rPr>
        <w:t>3. Земельный участок может быть безвозмездно изъят у его собственника по решению суда в виде санкции за совершение преступления (конфискация).</w:t>
      </w:r>
      <w:bookmarkEnd w:id="94"/>
    </w:p>
    <w:p w:rsidR="00D71CB0" w:rsidRPr="00E51C9D" w:rsidRDefault="00D71CB0" w:rsidP="00E03F43">
      <w:pPr>
        <w:rPr>
          <w:rFonts w:ascii="Times New Roman" w:hAnsi="Times New Roman" w:cs="Times New Roman"/>
          <w:sz w:val="24"/>
          <w:szCs w:val="24"/>
        </w:rPr>
      </w:pPr>
      <w:bookmarkStart w:id="95" w:name="_Toc479574642"/>
      <w:r w:rsidRPr="00E51C9D">
        <w:rPr>
          <w:rFonts w:ascii="Times New Roman" w:hAnsi="Times New Roman" w:cs="Times New Roman"/>
          <w:sz w:val="24"/>
          <w:szCs w:val="24"/>
        </w:rPr>
        <w:t>4. В случаях стихийных бедствий, аварий, эпидемий, эпизоотий и при иных обстоятельствах, носящих чрезвычайный характер, земельный участок может быть временно изъят у его собственника уполномоченными исполнительными органами государственной власти в целях защиты жизненно важных интересов граждан, общества и государства от возникающих в связи с этими чрезвычайными обстоятельствами угроз с возмещением собственнику земельного участка причиненных убытков (реквизиция) и выдачей ему документа о реквизиции.</w:t>
      </w:r>
      <w:bookmarkEnd w:id="95"/>
    </w:p>
    <w:p w:rsidR="00D71CB0" w:rsidRPr="00E51C9D" w:rsidRDefault="00D71CB0" w:rsidP="00E03F43">
      <w:pPr>
        <w:rPr>
          <w:rFonts w:ascii="Times New Roman" w:hAnsi="Times New Roman" w:cs="Times New Roman"/>
          <w:sz w:val="24"/>
          <w:szCs w:val="24"/>
        </w:rPr>
      </w:pPr>
      <w:bookmarkStart w:id="96" w:name="_Toc479574643"/>
      <w:r w:rsidRPr="00E51C9D">
        <w:rPr>
          <w:rFonts w:ascii="Times New Roman" w:hAnsi="Times New Roman" w:cs="Times New Roman"/>
          <w:sz w:val="24"/>
          <w:szCs w:val="24"/>
        </w:rPr>
        <w:t xml:space="preserve">Реквизицией не является изъятие земельных участков, осуществляемое в порядке изъятия для государственных или муниципальных нужд на условиях и в порядке, которые установлены </w:t>
      </w:r>
      <w:hyperlink w:anchor="Par1787" w:tooltip="Глава VII.1. ПОРЯДОК ИЗЪЯТИЯ ЗЕМЕЛЬНЫХ УЧАСТКОВ" w:history="1">
        <w:r w:rsidRPr="00E51C9D">
          <w:rPr>
            <w:rFonts w:ascii="Times New Roman" w:hAnsi="Times New Roman" w:cs="Times New Roman"/>
            <w:sz w:val="24"/>
            <w:szCs w:val="24"/>
          </w:rPr>
          <w:t>главой VII.1</w:t>
        </w:r>
      </w:hyperlink>
      <w:r w:rsidRPr="00E51C9D">
        <w:rPr>
          <w:rFonts w:ascii="Times New Roman" w:hAnsi="Times New Roman" w:cs="Times New Roman"/>
          <w:sz w:val="24"/>
          <w:szCs w:val="24"/>
        </w:rPr>
        <w:t xml:space="preserve"> Земельного Кодекса РФ.</w:t>
      </w:r>
      <w:bookmarkEnd w:id="96"/>
    </w:p>
    <w:p w:rsidR="00D71CB0" w:rsidRPr="00E51C9D" w:rsidRDefault="00D71CB0" w:rsidP="00E03F43">
      <w:pPr>
        <w:rPr>
          <w:rFonts w:ascii="Times New Roman" w:hAnsi="Times New Roman" w:cs="Times New Roman"/>
          <w:sz w:val="24"/>
          <w:szCs w:val="24"/>
        </w:rPr>
      </w:pPr>
      <w:bookmarkStart w:id="97" w:name="_Toc479574644"/>
      <w:r w:rsidRPr="00E51C9D">
        <w:rPr>
          <w:rFonts w:ascii="Times New Roman" w:hAnsi="Times New Roman" w:cs="Times New Roman"/>
          <w:sz w:val="24"/>
          <w:szCs w:val="24"/>
        </w:rPr>
        <w:t xml:space="preserve">5. Отчуждение земельного участка его собственником другим лицам осуществляется в порядке, установленном гражданским законодательством, с учетом предусмотренных </w:t>
      </w:r>
      <w:hyperlink w:anchor="Par575" w:tooltip="Статья 27. Ограничения оборотоспособности земельных участков" w:history="1">
        <w:r w:rsidRPr="00E51C9D">
          <w:rPr>
            <w:rFonts w:ascii="Times New Roman" w:hAnsi="Times New Roman" w:cs="Times New Roman"/>
            <w:sz w:val="24"/>
            <w:szCs w:val="24"/>
          </w:rPr>
          <w:t>статьей 27</w:t>
        </w:r>
      </w:hyperlink>
      <w:r w:rsidRPr="00E51C9D">
        <w:rPr>
          <w:rFonts w:ascii="Times New Roman" w:hAnsi="Times New Roman" w:cs="Times New Roman"/>
          <w:sz w:val="24"/>
          <w:szCs w:val="24"/>
        </w:rPr>
        <w:t xml:space="preserve"> Земельного Кодекса РФ ограничений </w:t>
      </w:r>
      <w:proofErr w:type="spellStart"/>
      <w:r w:rsidRPr="00E51C9D">
        <w:rPr>
          <w:rFonts w:ascii="Times New Roman" w:hAnsi="Times New Roman" w:cs="Times New Roman"/>
          <w:sz w:val="24"/>
          <w:szCs w:val="24"/>
        </w:rPr>
        <w:t>оборотоспособности</w:t>
      </w:r>
      <w:proofErr w:type="spellEnd"/>
      <w:r w:rsidRPr="00E51C9D">
        <w:rPr>
          <w:rFonts w:ascii="Times New Roman" w:hAnsi="Times New Roman" w:cs="Times New Roman"/>
          <w:sz w:val="24"/>
          <w:szCs w:val="24"/>
        </w:rPr>
        <w:t xml:space="preserve"> земельных участков.</w:t>
      </w:r>
      <w:bookmarkEnd w:id="97"/>
    </w:p>
    <w:p w:rsidR="00D71CB0" w:rsidRPr="00E51C9D" w:rsidRDefault="00E65034" w:rsidP="00E03F43">
      <w:pPr>
        <w:rPr>
          <w:rFonts w:ascii="Times New Roman" w:hAnsi="Times New Roman" w:cs="Times New Roman"/>
          <w:sz w:val="24"/>
          <w:szCs w:val="24"/>
        </w:rPr>
      </w:pPr>
      <w:bookmarkStart w:id="98" w:name="_Toc479574645"/>
      <w:r w:rsidRPr="00E51C9D">
        <w:rPr>
          <w:rFonts w:ascii="Times New Roman" w:hAnsi="Times New Roman" w:cs="Times New Roman"/>
          <w:sz w:val="24"/>
          <w:szCs w:val="24"/>
        </w:rPr>
        <w:t>6. Отказ от права собственности на земельный участок осуществляется посредством подачи собственником земельного участка заявления о таком отказе в орган, осуществляющий государственную регистрацию прав на недвижимое имущество и сделок с ним. Право собственности на этот земельный участок прекращается с даты государственной регистрации прекращения указанного права.</w:t>
      </w:r>
      <w:bookmarkEnd w:id="98"/>
    </w:p>
    <w:p w:rsidR="00D71CB0" w:rsidRPr="00E51C9D" w:rsidRDefault="00E65034" w:rsidP="00E03F43">
      <w:pPr>
        <w:rPr>
          <w:rFonts w:ascii="Times New Roman" w:hAnsi="Times New Roman" w:cs="Times New Roman"/>
          <w:sz w:val="24"/>
          <w:szCs w:val="24"/>
        </w:rPr>
      </w:pPr>
      <w:bookmarkStart w:id="99" w:name="_Toc479574646"/>
      <w:r w:rsidRPr="00E51C9D">
        <w:rPr>
          <w:rFonts w:ascii="Times New Roman" w:hAnsi="Times New Roman" w:cs="Times New Roman"/>
          <w:sz w:val="24"/>
          <w:szCs w:val="24"/>
        </w:rPr>
        <w:t>Отказ от права собственности на земельный участок осуществляется в соответствии со статьей 53 Земельного кодекса РФ.</w:t>
      </w:r>
      <w:bookmarkEnd w:id="99"/>
    </w:p>
    <w:p w:rsidR="00E65034" w:rsidRPr="00E51C9D" w:rsidRDefault="00E65034" w:rsidP="00E03F43">
      <w:pPr>
        <w:rPr>
          <w:rFonts w:ascii="Times New Roman" w:hAnsi="Times New Roman" w:cs="Times New Roman"/>
          <w:sz w:val="24"/>
          <w:szCs w:val="24"/>
        </w:rPr>
      </w:pPr>
      <w:bookmarkStart w:id="100" w:name="_Toc479574647"/>
      <w:r w:rsidRPr="00E51C9D">
        <w:rPr>
          <w:rFonts w:ascii="Times New Roman" w:hAnsi="Times New Roman" w:cs="Times New Roman"/>
          <w:sz w:val="24"/>
          <w:szCs w:val="24"/>
        </w:rPr>
        <w:t>7. Порядок изъятия земельного участка, предоставленного на праве пожизненного наследуемого владения, праве постоянного (бессрочного) пользования, ввиду ненадлежащего использования земельного участка предусматривается статьей 54 Земельного кодекса РФ.</w:t>
      </w:r>
      <w:bookmarkEnd w:id="100"/>
    </w:p>
    <w:p w:rsidR="00E65034" w:rsidRPr="00E51C9D" w:rsidRDefault="00E65034" w:rsidP="004516E3">
      <w:pPr>
        <w:pStyle w:val="20"/>
        <w:spacing w:after="100"/>
        <w:rPr>
          <w:rFonts w:ascii="Times New Roman" w:hAnsi="Times New Roman" w:cs="Times New Roman"/>
          <w:color w:val="auto"/>
          <w:sz w:val="24"/>
          <w:szCs w:val="24"/>
        </w:rPr>
      </w:pPr>
      <w:bookmarkStart w:id="101" w:name="_Toc7446367"/>
      <w:r w:rsidRPr="00E51C9D">
        <w:rPr>
          <w:rFonts w:ascii="Times New Roman" w:hAnsi="Times New Roman" w:cs="Times New Roman"/>
          <w:color w:val="auto"/>
          <w:sz w:val="24"/>
          <w:szCs w:val="24"/>
        </w:rPr>
        <w:t xml:space="preserve">Статья </w:t>
      </w:r>
      <w:r w:rsidR="00995140" w:rsidRPr="00E51C9D">
        <w:rPr>
          <w:rFonts w:ascii="Times New Roman" w:hAnsi="Times New Roman" w:cs="Times New Roman"/>
          <w:color w:val="auto"/>
          <w:sz w:val="24"/>
          <w:szCs w:val="24"/>
        </w:rPr>
        <w:t>1</w:t>
      </w:r>
      <w:r w:rsidR="00290EDC" w:rsidRPr="00E51C9D">
        <w:rPr>
          <w:rFonts w:ascii="Times New Roman" w:hAnsi="Times New Roman" w:cs="Times New Roman"/>
          <w:color w:val="auto"/>
          <w:sz w:val="24"/>
          <w:szCs w:val="24"/>
        </w:rPr>
        <w:t>2</w:t>
      </w:r>
      <w:r w:rsidRPr="00E51C9D">
        <w:rPr>
          <w:rFonts w:ascii="Times New Roman" w:hAnsi="Times New Roman" w:cs="Times New Roman"/>
          <w:color w:val="auto"/>
          <w:sz w:val="24"/>
          <w:szCs w:val="24"/>
        </w:rPr>
        <w:t xml:space="preserve">. </w:t>
      </w:r>
      <w:r w:rsidR="00290EDC" w:rsidRPr="00E51C9D">
        <w:rPr>
          <w:rFonts w:ascii="Times New Roman" w:hAnsi="Times New Roman" w:cs="Times New Roman"/>
          <w:color w:val="auto"/>
          <w:sz w:val="24"/>
          <w:szCs w:val="24"/>
        </w:rPr>
        <w:t>Право ограниченного пользования чужим земельным участком (с</w:t>
      </w:r>
      <w:r w:rsidRPr="00E51C9D">
        <w:rPr>
          <w:rFonts w:ascii="Times New Roman" w:hAnsi="Times New Roman" w:cs="Times New Roman"/>
          <w:color w:val="auto"/>
          <w:sz w:val="24"/>
          <w:szCs w:val="24"/>
        </w:rPr>
        <w:t>ервитут</w:t>
      </w:r>
      <w:r w:rsidR="00290EDC" w:rsidRPr="00E51C9D">
        <w:rPr>
          <w:rFonts w:ascii="Times New Roman" w:hAnsi="Times New Roman" w:cs="Times New Roman"/>
          <w:color w:val="auto"/>
          <w:sz w:val="24"/>
          <w:szCs w:val="24"/>
        </w:rPr>
        <w:t>)</w:t>
      </w:r>
      <w:bookmarkEnd w:id="101"/>
    </w:p>
    <w:p w:rsidR="00AF4D0F" w:rsidRPr="00E51C9D" w:rsidRDefault="00AF4D0F" w:rsidP="004516E3">
      <w:pPr>
        <w:spacing w:after="20"/>
        <w:rPr>
          <w:rFonts w:ascii="Times New Roman" w:hAnsi="Times New Roman" w:cs="Times New Roman"/>
          <w:sz w:val="24"/>
          <w:szCs w:val="24"/>
        </w:rPr>
      </w:pPr>
      <w:bookmarkStart w:id="102" w:name="_Toc479574661"/>
      <w:r w:rsidRPr="00E51C9D">
        <w:rPr>
          <w:rFonts w:ascii="Times New Roman" w:hAnsi="Times New Roman" w:cs="Times New Roman"/>
          <w:sz w:val="24"/>
          <w:szCs w:val="24"/>
        </w:rPr>
        <w:t>1. Сервитут устанавливается в соответствии с гражданским законодательством.</w:t>
      </w:r>
      <w:bookmarkEnd w:id="102"/>
    </w:p>
    <w:p w:rsidR="00AF4D0F" w:rsidRPr="00E51C9D" w:rsidRDefault="00AF4D0F" w:rsidP="004516E3">
      <w:pPr>
        <w:spacing w:after="20"/>
        <w:rPr>
          <w:rFonts w:ascii="Times New Roman" w:hAnsi="Times New Roman" w:cs="Times New Roman"/>
          <w:sz w:val="24"/>
          <w:szCs w:val="24"/>
        </w:rPr>
      </w:pPr>
      <w:bookmarkStart w:id="103" w:name="_Toc479574662"/>
      <w:r w:rsidRPr="00E51C9D">
        <w:rPr>
          <w:rFonts w:ascii="Times New Roman" w:hAnsi="Times New Roman" w:cs="Times New Roman"/>
          <w:sz w:val="24"/>
          <w:szCs w:val="24"/>
        </w:rPr>
        <w:t xml:space="preserve">2. Публичный сервитут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w:t>
      </w:r>
      <w:r w:rsidRPr="00E51C9D">
        <w:rPr>
          <w:rFonts w:ascii="Times New Roman" w:hAnsi="Times New Roman" w:cs="Times New Roman"/>
          <w:sz w:val="24"/>
          <w:szCs w:val="24"/>
        </w:rPr>
        <w:lastRenderedPageBreak/>
        <w:t>изъятия земельных участков. Установление публичного сервитута осуществляется с учетом результатов общественных слушаний.</w:t>
      </w:r>
      <w:bookmarkEnd w:id="103"/>
    </w:p>
    <w:p w:rsidR="00AF4D0F" w:rsidRPr="00E51C9D" w:rsidRDefault="00AF4D0F" w:rsidP="004516E3">
      <w:pPr>
        <w:spacing w:after="20"/>
        <w:rPr>
          <w:rFonts w:ascii="Times New Roman" w:hAnsi="Times New Roman" w:cs="Times New Roman"/>
          <w:sz w:val="24"/>
          <w:szCs w:val="24"/>
        </w:rPr>
      </w:pPr>
      <w:bookmarkStart w:id="104" w:name="_Toc479574663"/>
      <w:r w:rsidRPr="00E51C9D">
        <w:rPr>
          <w:rFonts w:ascii="Times New Roman" w:hAnsi="Times New Roman" w:cs="Times New Roman"/>
          <w:sz w:val="24"/>
          <w:szCs w:val="24"/>
        </w:rPr>
        <w:t>3. Могут устанавливаться публичные сервитуты для:</w:t>
      </w:r>
      <w:bookmarkEnd w:id="104"/>
    </w:p>
    <w:p w:rsidR="00AF4D0F" w:rsidRPr="00E51C9D" w:rsidRDefault="00AF4D0F" w:rsidP="004516E3">
      <w:pPr>
        <w:spacing w:after="20"/>
        <w:rPr>
          <w:rFonts w:ascii="Times New Roman" w:hAnsi="Times New Roman" w:cs="Times New Roman"/>
          <w:sz w:val="24"/>
          <w:szCs w:val="24"/>
        </w:rPr>
      </w:pPr>
      <w:bookmarkStart w:id="105" w:name="_Toc479574664"/>
      <w:r w:rsidRPr="00E51C9D">
        <w:rPr>
          <w:rFonts w:ascii="Times New Roman" w:hAnsi="Times New Roman" w:cs="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bookmarkEnd w:id="105"/>
    </w:p>
    <w:p w:rsidR="00AF4D0F" w:rsidRPr="00E51C9D" w:rsidRDefault="00AF4D0F" w:rsidP="004516E3">
      <w:pPr>
        <w:spacing w:after="20"/>
        <w:rPr>
          <w:rFonts w:ascii="Times New Roman" w:hAnsi="Times New Roman" w:cs="Times New Roman"/>
          <w:sz w:val="24"/>
          <w:szCs w:val="24"/>
        </w:rPr>
      </w:pPr>
      <w:bookmarkStart w:id="106" w:name="_Toc479574665"/>
      <w:r w:rsidRPr="00E51C9D">
        <w:rPr>
          <w:rFonts w:ascii="Times New Roman" w:hAnsi="Times New Roman" w:cs="Times New Roman"/>
          <w:sz w:val="24"/>
          <w:szCs w:val="24"/>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bookmarkEnd w:id="106"/>
    </w:p>
    <w:p w:rsidR="00AF4D0F" w:rsidRPr="00E51C9D" w:rsidRDefault="00AF4D0F" w:rsidP="004516E3">
      <w:pPr>
        <w:spacing w:after="20"/>
        <w:rPr>
          <w:rFonts w:ascii="Times New Roman" w:hAnsi="Times New Roman" w:cs="Times New Roman"/>
          <w:sz w:val="24"/>
          <w:szCs w:val="24"/>
        </w:rPr>
      </w:pPr>
      <w:bookmarkStart w:id="107" w:name="_Toc479574666"/>
      <w:r w:rsidRPr="00E51C9D">
        <w:rPr>
          <w:rFonts w:ascii="Times New Roman" w:hAnsi="Times New Roman" w:cs="Times New Roman"/>
          <w:sz w:val="24"/>
          <w:szCs w:val="24"/>
        </w:rPr>
        <w:t>3) размещения на земельном участке межевых и геодезических знаков и подъездов к ним;</w:t>
      </w:r>
      <w:bookmarkEnd w:id="107"/>
    </w:p>
    <w:p w:rsidR="00AF4D0F" w:rsidRPr="00E51C9D" w:rsidRDefault="00AF4D0F" w:rsidP="004516E3">
      <w:pPr>
        <w:spacing w:after="20"/>
        <w:rPr>
          <w:rFonts w:ascii="Times New Roman" w:hAnsi="Times New Roman" w:cs="Times New Roman"/>
          <w:sz w:val="24"/>
          <w:szCs w:val="24"/>
        </w:rPr>
      </w:pPr>
      <w:bookmarkStart w:id="108" w:name="_Toc479574667"/>
      <w:r w:rsidRPr="00E51C9D">
        <w:rPr>
          <w:rFonts w:ascii="Times New Roman" w:hAnsi="Times New Roman" w:cs="Times New Roman"/>
          <w:sz w:val="24"/>
          <w:szCs w:val="24"/>
        </w:rPr>
        <w:t>4) проведения дренажных работ на земельном участке;</w:t>
      </w:r>
      <w:bookmarkEnd w:id="108"/>
    </w:p>
    <w:p w:rsidR="00AF4D0F" w:rsidRPr="00E51C9D" w:rsidRDefault="00AF4D0F" w:rsidP="004516E3">
      <w:pPr>
        <w:spacing w:after="20"/>
        <w:rPr>
          <w:rFonts w:ascii="Times New Roman" w:hAnsi="Times New Roman" w:cs="Times New Roman"/>
          <w:sz w:val="24"/>
          <w:szCs w:val="24"/>
        </w:rPr>
      </w:pPr>
      <w:bookmarkStart w:id="109" w:name="_Toc479574668"/>
      <w:r w:rsidRPr="00E51C9D">
        <w:rPr>
          <w:rFonts w:ascii="Times New Roman" w:hAnsi="Times New Roman" w:cs="Times New Roman"/>
          <w:sz w:val="24"/>
          <w:szCs w:val="24"/>
        </w:rPr>
        <w:t>5) забора (изъятия) водных ресурсов из водных объектов и водопоя;</w:t>
      </w:r>
      <w:bookmarkEnd w:id="109"/>
    </w:p>
    <w:p w:rsidR="00AF4D0F" w:rsidRPr="00E51C9D" w:rsidRDefault="00AF4D0F" w:rsidP="004516E3">
      <w:pPr>
        <w:spacing w:after="20"/>
        <w:rPr>
          <w:rFonts w:ascii="Times New Roman" w:hAnsi="Times New Roman" w:cs="Times New Roman"/>
          <w:sz w:val="24"/>
          <w:szCs w:val="24"/>
        </w:rPr>
      </w:pPr>
      <w:bookmarkStart w:id="110" w:name="_Toc479574669"/>
      <w:r w:rsidRPr="00E51C9D">
        <w:rPr>
          <w:rFonts w:ascii="Times New Roman" w:hAnsi="Times New Roman" w:cs="Times New Roman"/>
          <w:sz w:val="24"/>
          <w:szCs w:val="24"/>
        </w:rPr>
        <w:t>6) прогона сельскохозяйственных животных через земельный участок;</w:t>
      </w:r>
      <w:bookmarkEnd w:id="110"/>
    </w:p>
    <w:p w:rsidR="00AF4D0F" w:rsidRPr="00E51C9D" w:rsidRDefault="00AF4D0F" w:rsidP="004516E3">
      <w:pPr>
        <w:spacing w:after="20"/>
        <w:rPr>
          <w:rFonts w:ascii="Times New Roman" w:hAnsi="Times New Roman" w:cs="Times New Roman"/>
          <w:sz w:val="24"/>
          <w:szCs w:val="24"/>
        </w:rPr>
      </w:pPr>
      <w:bookmarkStart w:id="111" w:name="_Toc479574670"/>
      <w:r w:rsidRPr="00E51C9D">
        <w:rPr>
          <w:rFonts w:ascii="Times New Roman" w:hAnsi="Times New Roman" w:cs="Times New Roman"/>
          <w:sz w:val="24"/>
          <w:szCs w:val="24"/>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bookmarkEnd w:id="111"/>
    </w:p>
    <w:p w:rsidR="00AF4D0F" w:rsidRPr="00E51C9D" w:rsidRDefault="00AF4D0F" w:rsidP="004516E3">
      <w:pPr>
        <w:spacing w:after="20"/>
        <w:rPr>
          <w:rFonts w:ascii="Times New Roman" w:hAnsi="Times New Roman" w:cs="Times New Roman"/>
          <w:sz w:val="24"/>
          <w:szCs w:val="24"/>
        </w:rPr>
      </w:pPr>
      <w:bookmarkStart w:id="112" w:name="_Toc479574671"/>
      <w:r w:rsidRPr="00E51C9D">
        <w:rPr>
          <w:rFonts w:ascii="Times New Roman" w:hAnsi="Times New Roman" w:cs="Times New Roman"/>
          <w:sz w:val="24"/>
          <w:szCs w:val="24"/>
        </w:rPr>
        <w:t xml:space="preserve">8) использования земельного участка в целях охоты, рыболовства, </w:t>
      </w:r>
      <w:proofErr w:type="spellStart"/>
      <w:r w:rsidRPr="00E51C9D">
        <w:rPr>
          <w:rFonts w:ascii="Times New Roman" w:hAnsi="Times New Roman" w:cs="Times New Roman"/>
          <w:sz w:val="24"/>
          <w:szCs w:val="24"/>
        </w:rPr>
        <w:t>аквакультуры</w:t>
      </w:r>
      <w:proofErr w:type="spellEnd"/>
      <w:r w:rsidRPr="00E51C9D">
        <w:rPr>
          <w:rFonts w:ascii="Times New Roman" w:hAnsi="Times New Roman" w:cs="Times New Roman"/>
          <w:sz w:val="24"/>
          <w:szCs w:val="24"/>
        </w:rPr>
        <w:t xml:space="preserve"> (рыбоводства);</w:t>
      </w:r>
      <w:bookmarkEnd w:id="112"/>
    </w:p>
    <w:p w:rsidR="00AF4D0F" w:rsidRPr="00E51C9D" w:rsidRDefault="00AF4D0F" w:rsidP="004516E3">
      <w:pPr>
        <w:spacing w:after="20"/>
        <w:rPr>
          <w:rFonts w:ascii="Times New Roman" w:hAnsi="Times New Roman" w:cs="Times New Roman"/>
          <w:sz w:val="24"/>
          <w:szCs w:val="24"/>
        </w:rPr>
      </w:pPr>
      <w:bookmarkStart w:id="113" w:name="_Toc479574672"/>
      <w:r w:rsidRPr="00E51C9D">
        <w:rPr>
          <w:rFonts w:ascii="Times New Roman" w:hAnsi="Times New Roman" w:cs="Times New Roman"/>
          <w:sz w:val="24"/>
          <w:szCs w:val="24"/>
        </w:rPr>
        <w:t>9) временного пользования земельным участком в целях проведения изыскательских, исследовательских и других работ;</w:t>
      </w:r>
      <w:bookmarkEnd w:id="113"/>
    </w:p>
    <w:p w:rsidR="00AF4D0F" w:rsidRPr="00E51C9D" w:rsidRDefault="00AF4D0F" w:rsidP="004516E3">
      <w:pPr>
        <w:spacing w:after="20"/>
        <w:rPr>
          <w:rFonts w:ascii="Times New Roman" w:hAnsi="Times New Roman" w:cs="Times New Roman"/>
          <w:sz w:val="24"/>
          <w:szCs w:val="24"/>
        </w:rPr>
      </w:pPr>
      <w:bookmarkStart w:id="114" w:name="_Toc479574673"/>
      <w:r w:rsidRPr="00E51C9D">
        <w:rPr>
          <w:rFonts w:ascii="Times New Roman" w:hAnsi="Times New Roman" w:cs="Times New Roman"/>
          <w:sz w:val="24"/>
          <w:szCs w:val="24"/>
        </w:rPr>
        <w:t>4. Сервитут может быть срочным или постоянным.</w:t>
      </w:r>
      <w:bookmarkEnd w:id="114"/>
    </w:p>
    <w:p w:rsidR="00AF4D0F" w:rsidRPr="00E51C9D" w:rsidRDefault="00290EDC" w:rsidP="004516E3">
      <w:pPr>
        <w:spacing w:after="20"/>
        <w:rPr>
          <w:rFonts w:ascii="Times New Roman" w:hAnsi="Times New Roman" w:cs="Times New Roman"/>
          <w:sz w:val="24"/>
          <w:szCs w:val="24"/>
        </w:rPr>
      </w:pPr>
      <w:bookmarkStart w:id="115" w:name="_Toc479574674"/>
      <w:r w:rsidRPr="00E51C9D">
        <w:rPr>
          <w:rFonts w:ascii="Times New Roman" w:hAnsi="Times New Roman" w:cs="Times New Roman"/>
          <w:sz w:val="24"/>
          <w:szCs w:val="24"/>
        </w:rPr>
        <w:t xml:space="preserve">4.1. </w:t>
      </w:r>
      <w:r w:rsidR="00AF4D0F" w:rsidRPr="00E51C9D">
        <w:rPr>
          <w:rFonts w:ascii="Times New Roman" w:hAnsi="Times New Roman" w:cs="Times New Roman"/>
          <w:sz w:val="24"/>
          <w:szCs w:val="24"/>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bookmarkEnd w:id="115"/>
    </w:p>
    <w:p w:rsidR="00AF4D0F" w:rsidRPr="00E51C9D" w:rsidRDefault="00AF4D0F" w:rsidP="004516E3">
      <w:pPr>
        <w:spacing w:after="20"/>
        <w:rPr>
          <w:rFonts w:ascii="Times New Roman" w:hAnsi="Times New Roman" w:cs="Times New Roman"/>
          <w:sz w:val="24"/>
          <w:szCs w:val="24"/>
        </w:rPr>
      </w:pPr>
      <w:bookmarkStart w:id="116" w:name="_Toc479574675"/>
      <w:r w:rsidRPr="00E51C9D">
        <w:rPr>
          <w:rFonts w:ascii="Times New Roman" w:hAnsi="Times New Roman" w:cs="Times New Roman"/>
          <w:sz w:val="24"/>
          <w:szCs w:val="24"/>
        </w:rPr>
        <w:t>5. Осуществление сервитута должно быть наименее обременительным для земельного участка, в отношении которого он установлен.</w:t>
      </w:r>
      <w:bookmarkEnd w:id="116"/>
    </w:p>
    <w:p w:rsidR="00AF4D0F" w:rsidRPr="00E51C9D" w:rsidRDefault="00AF4D0F" w:rsidP="004516E3">
      <w:pPr>
        <w:spacing w:after="20"/>
        <w:rPr>
          <w:rFonts w:ascii="Times New Roman" w:hAnsi="Times New Roman" w:cs="Times New Roman"/>
          <w:sz w:val="24"/>
          <w:szCs w:val="24"/>
        </w:rPr>
      </w:pPr>
      <w:bookmarkStart w:id="117" w:name="_Toc479574676"/>
      <w:r w:rsidRPr="00E51C9D">
        <w:rPr>
          <w:rFonts w:ascii="Times New Roman" w:hAnsi="Times New Roman" w:cs="Times New Roman"/>
          <w:sz w:val="24"/>
          <w:szCs w:val="24"/>
        </w:rPr>
        <w:t>6. 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bookmarkEnd w:id="117"/>
    </w:p>
    <w:p w:rsidR="00AF4D0F" w:rsidRPr="00E51C9D" w:rsidRDefault="00290EDC" w:rsidP="004516E3">
      <w:pPr>
        <w:spacing w:after="20"/>
        <w:rPr>
          <w:rFonts w:ascii="Times New Roman" w:hAnsi="Times New Roman" w:cs="Times New Roman"/>
          <w:sz w:val="24"/>
          <w:szCs w:val="24"/>
        </w:rPr>
      </w:pPr>
      <w:bookmarkStart w:id="118" w:name="_Toc479574677"/>
      <w:r w:rsidRPr="00E51C9D">
        <w:rPr>
          <w:rFonts w:ascii="Times New Roman" w:hAnsi="Times New Roman" w:cs="Times New Roman"/>
          <w:sz w:val="24"/>
          <w:szCs w:val="24"/>
        </w:rPr>
        <w:t>6.1.</w:t>
      </w:r>
      <w:r w:rsidR="00AF4D0F" w:rsidRPr="00E51C9D">
        <w:rPr>
          <w:rFonts w:ascii="Times New Roman" w:hAnsi="Times New Roman" w:cs="Times New Roman"/>
          <w:sz w:val="24"/>
          <w:szCs w:val="24"/>
        </w:rPr>
        <w:t xml:space="preserve"> 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bookmarkEnd w:id="118"/>
    </w:p>
    <w:p w:rsidR="00AF4D0F" w:rsidRPr="00E51C9D" w:rsidRDefault="00290EDC" w:rsidP="004516E3">
      <w:pPr>
        <w:spacing w:after="20"/>
        <w:rPr>
          <w:rFonts w:ascii="Times New Roman" w:hAnsi="Times New Roman" w:cs="Times New Roman"/>
          <w:sz w:val="24"/>
          <w:szCs w:val="24"/>
        </w:rPr>
      </w:pPr>
      <w:bookmarkStart w:id="119" w:name="_Toc479574678"/>
      <w:r w:rsidRPr="00E51C9D">
        <w:rPr>
          <w:rFonts w:ascii="Times New Roman" w:hAnsi="Times New Roman" w:cs="Times New Roman"/>
          <w:sz w:val="24"/>
          <w:szCs w:val="24"/>
        </w:rPr>
        <w:t>7</w:t>
      </w:r>
      <w:r w:rsidR="00AF4D0F" w:rsidRPr="00E51C9D">
        <w:rPr>
          <w:rFonts w:ascii="Times New Roman" w:hAnsi="Times New Roman" w:cs="Times New Roman"/>
          <w:sz w:val="24"/>
          <w:szCs w:val="24"/>
        </w:rPr>
        <w:t>. Лица, права и законные интересы которых затрагиваются установлением публичного сервитута, могут осуществлять защиту своих прав в судебном порядке.</w:t>
      </w:r>
      <w:bookmarkEnd w:id="119"/>
    </w:p>
    <w:p w:rsidR="00AF4D0F" w:rsidRPr="00E51C9D" w:rsidRDefault="00290EDC" w:rsidP="004516E3">
      <w:pPr>
        <w:spacing w:after="20"/>
        <w:rPr>
          <w:rFonts w:ascii="Times New Roman" w:hAnsi="Times New Roman" w:cs="Times New Roman"/>
          <w:sz w:val="24"/>
          <w:szCs w:val="24"/>
        </w:rPr>
      </w:pPr>
      <w:bookmarkStart w:id="120" w:name="_Toc479574679"/>
      <w:r w:rsidRPr="00E51C9D">
        <w:rPr>
          <w:rFonts w:ascii="Times New Roman" w:hAnsi="Times New Roman" w:cs="Times New Roman"/>
          <w:sz w:val="24"/>
          <w:szCs w:val="24"/>
        </w:rPr>
        <w:t>8</w:t>
      </w:r>
      <w:r w:rsidR="00AF4D0F" w:rsidRPr="00E51C9D">
        <w:rPr>
          <w:rFonts w:ascii="Times New Roman" w:hAnsi="Times New Roman" w:cs="Times New Roman"/>
          <w:sz w:val="24"/>
          <w:szCs w:val="24"/>
        </w:rPr>
        <w:t>. 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w:t>
      </w:r>
      <w:bookmarkEnd w:id="120"/>
    </w:p>
    <w:p w:rsidR="00AF4D0F" w:rsidRPr="00E51C9D" w:rsidRDefault="00290EDC" w:rsidP="004516E3">
      <w:pPr>
        <w:spacing w:after="20"/>
        <w:rPr>
          <w:rFonts w:ascii="Times New Roman" w:hAnsi="Times New Roman" w:cs="Times New Roman"/>
          <w:sz w:val="24"/>
          <w:szCs w:val="24"/>
        </w:rPr>
      </w:pPr>
      <w:bookmarkStart w:id="121" w:name="_Toc479574680"/>
      <w:r w:rsidRPr="00E51C9D">
        <w:rPr>
          <w:rFonts w:ascii="Times New Roman" w:hAnsi="Times New Roman" w:cs="Times New Roman"/>
          <w:sz w:val="24"/>
          <w:szCs w:val="24"/>
        </w:rPr>
        <w:t>9</w:t>
      </w:r>
      <w:r w:rsidR="00AF4D0F" w:rsidRPr="00E51C9D">
        <w:rPr>
          <w:rFonts w:ascii="Times New Roman" w:hAnsi="Times New Roman" w:cs="Times New Roman"/>
          <w:sz w:val="24"/>
          <w:szCs w:val="24"/>
        </w:rPr>
        <w:t>.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121"/>
    </w:p>
    <w:p w:rsidR="00AF4D0F" w:rsidRPr="00E51C9D" w:rsidRDefault="00AF4D0F" w:rsidP="004516E3">
      <w:pPr>
        <w:spacing w:after="20"/>
        <w:rPr>
          <w:rFonts w:ascii="Times New Roman" w:hAnsi="Times New Roman" w:cs="Times New Roman"/>
          <w:sz w:val="24"/>
          <w:szCs w:val="24"/>
        </w:rPr>
      </w:pPr>
      <w:bookmarkStart w:id="122" w:name="_Toc479574681"/>
      <w:r w:rsidRPr="00E51C9D">
        <w:rPr>
          <w:rFonts w:ascii="Times New Roman" w:hAnsi="Times New Roman" w:cs="Times New Roman"/>
          <w:sz w:val="24"/>
          <w:szCs w:val="24"/>
        </w:rPr>
        <w:t>1</w:t>
      </w:r>
      <w:r w:rsidR="00290EDC" w:rsidRPr="00E51C9D">
        <w:rPr>
          <w:rFonts w:ascii="Times New Roman" w:hAnsi="Times New Roman" w:cs="Times New Roman"/>
          <w:sz w:val="24"/>
          <w:szCs w:val="24"/>
        </w:rPr>
        <w:t>0</w:t>
      </w:r>
      <w:r w:rsidRPr="00E51C9D">
        <w:rPr>
          <w:rFonts w:ascii="Times New Roman" w:hAnsi="Times New Roman" w:cs="Times New Roman"/>
          <w:sz w:val="24"/>
          <w:szCs w:val="24"/>
        </w:rPr>
        <w:t>. Соглашение об установлении сервитута в отношении земельного участка, находящегося в государственной или муниципальной собственности, заключается в случаях, установленных гражданским законодательством, Земельным Кодексом, другими федеральными законами, и, в частности, в следующих случаях:</w:t>
      </w:r>
      <w:bookmarkEnd w:id="122"/>
    </w:p>
    <w:p w:rsidR="00AF4D0F" w:rsidRPr="00E51C9D" w:rsidRDefault="00AF4D0F" w:rsidP="004516E3">
      <w:pPr>
        <w:spacing w:after="20"/>
        <w:rPr>
          <w:rFonts w:ascii="Times New Roman" w:hAnsi="Times New Roman" w:cs="Times New Roman"/>
          <w:sz w:val="24"/>
          <w:szCs w:val="24"/>
        </w:rPr>
      </w:pPr>
      <w:bookmarkStart w:id="123" w:name="_Toc479574682"/>
      <w:r w:rsidRPr="00E51C9D">
        <w:rPr>
          <w:rFonts w:ascii="Times New Roman" w:hAnsi="Times New Roman" w:cs="Times New Roman"/>
          <w:sz w:val="24"/>
          <w:szCs w:val="24"/>
        </w:rP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bookmarkEnd w:id="123"/>
    </w:p>
    <w:p w:rsidR="00AF4D0F" w:rsidRPr="00E51C9D" w:rsidRDefault="00AF4D0F" w:rsidP="004516E3">
      <w:pPr>
        <w:spacing w:after="20"/>
        <w:rPr>
          <w:rFonts w:ascii="Times New Roman" w:hAnsi="Times New Roman" w:cs="Times New Roman"/>
          <w:sz w:val="24"/>
          <w:szCs w:val="24"/>
        </w:rPr>
      </w:pPr>
      <w:bookmarkStart w:id="124" w:name="_Toc479574683"/>
      <w:r w:rsidRPr="00E51C9D">
        <w:rPr>
          <w:rFonts w:ascii="Times New Roman" w:hAnsi="Times New Roman" w:cs="Times New Roman"/>
          <w:sz w:val="24"/>
          <w:szCs w:val="24"/>
        </w:rPr>
        <w:t>2) проведение изыскательских работ;</w:t>
      </w:r>
      <w:bookmarkEnd w:id="124"/>
    </w:p>
    <w:p w:rsidR="00AF4D0F" w:rsidRPr="00E51C9D" w:rsidRDefault="00AF4D0F" w:rsidP="004516E3">
      <w:pPr>
        <w:spacing w:after="20"/>
        <w:rPr>
          <w:rFonts w:ascii="Times New Roman" w:hAnsi="Times New Roman" w:cs="Times New Roman"/>
          <w:sz w:val="24"/>
          <w:szCs w:val="24"/>
        </w:rPr>
      </w:pPr>
      <w:bookmarkStart w:id="125" w:name="_Toc479574684"/>
      <w:r w:rsidRPr="00E51C9D">
        <w:rPr>
          <w:rFonts w:ascii="Times New Roman" w:hAnsi="Times New Roman" w:cs="Times New Roman"/>
          <w:sz w:val="24"/>
          <w:szCs w:val="24"/>
        </w:rPr>
        <w:lastRenderedPageBreak/>
        <w:t>3) ведение работ, связанных с пользованием недрами.</w:t>
      </w:r>
      <w:bookmarkEnd w:id="125"/>
    </w:p>
    <w:p w:rsidR="00AF4D0F" w:rsidRPr="00E51C9D" w:rsidRDefault="00AF4D0F" w:rsidP="004516E3">
      <w:pPr>
        <w:spacing w:after="20"/>
        <w:rPr>
          <w:rFonts w:ascii="Times New Roman" w:hAnsi="Times New Roman" w:cs="Times New Roman"/>
          <w:sz w:val="24"/>
          <w:szCs w:val="24"/>
        </w:rPr>
      </w:pPr>
      <w:bookmarkStart w:id="126" w:name="_Toc479574685"/>
      <w:r w:rsidRPr="00E51C9D">
        <w:rPr>
          <w:rFonts w:ascii="Times New Roman" w:hAnsi="Times New Roman" w:cs="Times New Roman"/>
          <w:sz w:val="24"/>
          <w:szCs w:val="24"/>
        </w:rPr>
        <w:t>Установление сервитута в отношении земельного участка, находящегося в государственной или муниципальной собственности предусмотрено главой V.3 Земельного кодекса РФ.</w:t>
      </w:r>
      <w:bookmarkEnd w:id="126"/>
      <w:r w:rsidRPr="00E51C9D">
        <w:rPr>
          <w:rFonts w:ascii="Times New Roman" w:hAnsi="Times New Roman" w:cs="Times New Roman"/>
          <w:sz w:val="24"/>
          <w:szCs w:val="24"/>
        </w:rPr>
        <w:t xml:space="preserve"> </w:t>
      </w:r>
    </w:p>
    <w:p w:rsidR="00E3741E" w:rsidRPr="00E51C9D" w:rsidRDefault="00E3741E" w:rsidP="00E3741E">
      <w:pPr>
        <w:pStyle w:val="20"/>
        <w:spacing w:after="100"/>
        <w:rPr>
          <w:rFonts w:ascii="Times New Roman" w:hAnsi="Times New Roman" w:cs="Times New Roman"/>
          <w:color w:val="auto"/>
          <w:sz w:val="24"/>
          <w:szCs w:val="24"/>
        </w:rPr>
      </w:pPr>
      <w:bookmarkStart w:id="127" w:name="_Toc387084711"/>
      <w:bookmarkStart w:id="128" w:name="_Toc7446368"/>
      <w:r w:rsidRPr="00E51C9D">
        <w:rPr>
          <w:rFonts w:ascii="Times New Roman" w:hAnsi="Times New Roman" w:cs="Times New Roman"/>
          <w:color w:val="auto"/>
          <w:sz w:val="24"/>
          <w:szCs w:val="24"/>
        </w:rPr>
        <w:t xml:space="preserve">Статья 13. </w:t>
      </w:r>
      <w:bookmarkEnd w:id="127"/>
      <w:r w:rsidRPr="00E51C9D">
        <w:rPr>
          <w:rFonts w:ascii="Times New Roman" w:hAnsi="Times New Roman" w:cs="Times New Roman"/>
          <w:color w:val="auto"/>
          <w:sz w:val="24"/>
          <w:szCs w:val="24"/>
        </w:rPr>
        <w:t>Ограничение прав на землю</w:t>
      </w:r>
      <w:bookmarkEnd w:id="128"/>
    </w:p>
    <w:p w:rsidR="00E3741E" w:rsidRPr="00E51C9D" w:rsidRDefault="00E3741E" w:rsidP="00E3741E">
      <w:pPr>
        <w:rPr>
          <w:rFonts w:ascii="Times New Roman" w:hAnsi="Times New Roman" w:cs="Times New Roman"/>
          <w:sz w:val="24"/>
          <w:szCs w:val="24"/>
        </w:rPr>
      </w:pPr>
      <w:bookmarkStart w:id="129" w:name="_Toc479574649"/>
      <w:r w:rsidRPr="00E51C9D">
        <w:rPr>
          <w:rFonts w:ascii="Times New Roman" w:hAnsi="Times New Roman" w:cs="Times New Roman"/>
          <w:sz w:val="24"/>
          <w:szCs w:val="24"/>
        </w:rPr>
        <w:t>1. Права на землю могут быть ограничены по основаниям, установленным Земельным Кодексом РФ, федеральными законами.</w:t>
      </w:r>
      <w:bookmarkEnd w:id="129"/>
    </w:p>
    <w:p w:rsidR="00E3741E" w:rsidRPr="00E51C9D" w:rsidRDefault="00E3741E" w:rsidP="00E3741E">
      <w:pPr>
        <w:rPr>
          <w:rFonts w:ascii="Times New Roman" w:hAnsi="Times New Roman" w:cs="Times New Roman"/>
          <w:sz w:val="24"/>
          <w:szCs w:val="24"/>
        </w:rPr>
      </w:pPr>
      <w:bookmarkStart w:id="130" w:name="_Toc479574650"/>
      <w:r w:rsidRPr="00E51C9D">
        <w:rPr>
          <w:rFonts w:ascii="Times New Roman" w:hAnsi="Times New Roman" w:cs="Times New Roman"/>
          <w:sz w:val="24"/>
          <w:szCs w:val="24"/>
        </w:rPr>
        <w:t>2. Могут устанавливаться следующие ограничения прав на землю:</w:t>
      </w:r>
      <w:bookmarkEnd w:id="130"/>
    </w:p>
    <w:p w:rsidR="00E3741E" w:rsidRPr="00E51C9D" w:rsidRDefault="00E3741E" w:rsidP="00E3741E">
      <w:pPr>
        <w:rPr>
          <w:rFonts w:ascii="Times New Roman" w:hAnsi="Times New Roman" w:cs="Times New Roman"/>
          <w:sz w:val="24"/>
          <w:szCs w:val="24"/>
        </w:rPr>
      </w:pPr>
      <w:bookmarkStart w:id="131" w:name="_Toc479574651"/>
      <w:r w:rsidRPr="00E51C9D">
        <w:rPr>
          <w:rFonts w:ascii="Times New Roman" w:hAnsi="Times New Roman" w:cs="Times New Roman"/>
          <w:sz w:val="24"/>
          <w:szCs w:val="24"/>
        </w:rPr>
        <w:t>1) особые условия использования земельных участков и режим хозяйственной деятельности в охранных, санитарно-защитных зонах;</w:t>
      </w:r>
      <w:bookmarkEnd w:id="131"/>
    </w:p>
    <w:p w:rsidR="00E3741E" w:rsidRPr="00E51C9D" w:rsidRDefault="00E3741E" w:rsidP="00E3741E">
      <w:pPr>
        <w:rPr>
          <w:rFonts w:ascii="Times New Roman" w:hAnsi="Times New Roman" w:cs="Times New Roman"/>
          <w:sz w:val="24"/>
          <w:szCs w:val="24"/>
        </w:rPr>
      </w:pPr>
      <w:bookmarkStart w:id="132" w:name="_Toc479574652"/>
      <w:r w:rsidRPr="00E51C9D">
        <w:rPr>
          <w:rFonts w:ascii="Times New Roman" w:hAnsi="Times New Roman" w:cs="Times New Roman"/>
          <w:sz w:val="24"/>
          <w:szCs w:val="24"/>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bookmarkEnd w:id="132"/>
    </w:p>
    <w:p w:rsidR="00E3741E" w:rsidRPr="00E51C9D" w:rsidRDefault="00E3741E" w:rsidP="00E3741E">
      <w:pPr>
        <w:rPr>
          <w:rFonts w:ascii="Times New Roman" w:hAnsi="Times New Roman" w:cs="Times New Roman"/>
          <w:sz w:val="24"/>
          <w:szCs w:val="24"/>
        </w:rPr>
      </w:pPr>
      <w:bookmarkStart w:id="133" w:name="_Toc479574653"/>
      <w:r w:rsidRPr="00E51C9D">
        <w:rPr>
          <w:rFonts w:ascii="Times New Roman" w:hAnsi="Times New Roman" w:cs="Times New Roman"/>
          <w:sz w:val="24"/>
          <w:szCs w:val="24"/>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земельный участок, находящийся в государственной или муниципальной собственности;</w:t>
      </w:r>
      <w:bookmarkEnd w:id="133"/>
    </w:p>
    <w:p w:rsidR="00E3741E" w:rsidRPr="00E51C9D" w:rsidRDefault="00E3741E" w:rsidP="00E3741E">
      <w:pPr>
        <w:rPr>
          <w:rFonts w:ascii="Times New Roman" w:hAnsi="Times New Roman" w:cs="Times New Roman"/>
          <w:sz w:val="24"/>
          <w:szCs w:val="24"/>
        </w:rPr>
      </w:pPr>
      <w:bookmarkStart w:id="134" w:name="_Toc479574654"/>
      <w:r w:rsidRPr="00E51C9D">
        <w:rPr>
          <w:rFonts w:ascii="Times New Roman" w:hAnsi="Times New Roman" w:cs="Times New Roman"/>
          <w:sz w:val="24"/>
          <w:szCs w:val="24"/>
        </w:rPr>
        <w:t xml:space="preserve">4) иные ограничения использования земельных участков в случаях, установленных настоящим </w:t>
      </w:r>
      <w:hyperlink w:anchor="Par575" w:tooltip="Статья 27. Ограничения оборотоспособности земельных участков" w:history="1">
        <w:r w:rsidRPr="00E51C9D">
          <w:rPr>
            <w:rFonts w:ascii="Times New Roman" w:hAnsi="Times New Roman" w:cs="Times New Roman"/>
            <w:sz w:val="24"/>
            <w:szCs w:val="24"/>
          </w:rPr>
          <w:t>Кодексом</w:t>
        </w:r>
      </w:hyperlink>
      <w:r w:rsidRPr="00E51C9D">
        <w:rPr>
          <w:rFonts w:ascii="Times New Roman" w:hAnsi="Times New Roman" w:cs="Times New Roman"/>
          <w:sz w:val="24"/>
          <w:szCs w:val="24"/>
        </w:rPr>
        <w:t>, федеральными законами.</w:t>
      </w:r>
      <w:bookmarkEnd w:id="134"/>
    </w:p>
    <w:p w:rsidR="00E3741E" w:rsidRPr="00E51C9D" w:rsidRDefault="00E3741E" w:rsidP="00E3741E">
      <w:pPr>
        <w:rPr>
          <w:rFonts w:ascii="Times New Roman" w:hAnsi="Times New Roman" w:cs="Times New Roman"/>
          <w:sz w:val="24"/>
          <w:szCs w:val="24"/>
        </w:rPr>
      </w:pPr>
      <w:bookmarkStart w:id="135" w:name="_Toc479574655"/>
      <w:r w:rsidRPr="00E51C9D">
        <w:rPr>
          <w:rFonts w:ascii="Times New Roman" w:hAnsi="Times New Roman" w:cs="Times New Roman"/>
          <w:sz w:val="24"/>
          <w:szCs w:val="24"/>
        </w:rP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или в </w:t>
      </w:r>
      <w:hyperlink w:anchor="Par2459" w:tooltip="Для обеспечения безопасного и безаварийного функционирования, безопасной эксплуатации объектов электроэнергетики устанавливаются охранные зоны с особыми условиями использования земельных участков независимо от категорий земель, в состав которых входят эти земе" w:history="1">
        <w:r w:rsidRPr="00E51C9D">
          <w:rPr>
            <w:rFonts w:ascii="Times New Roman" w:hAnsi="Times New Roman" w:cs="Times New Roman"/>
            <w:sz w:val="24"/>
            <w:szCs w:val="24"/>
          </w:rPr>
          <w:t>порядке</w:t>
        </w:r>
      </w:hyperlink>
      <w:r w:rsidRPr="00E51C9D">
        <w:rPr>
          <w:rFonts w:ascii="Times New Roman" w:hAnsi="Times New Roman" w:cs="Times New Roman"/>
          <w:sz w:val="24"/>
          <w:szCs w:val="24"/>
        </w:rPr>
        <w:t>, предусмотренном Земельным Кодексом для охранных зон.</w:t>
      </w:r>
      <w:bookmarkEnd w:id="135"/>
    </w:p>
    <w:p w:rsidR="00E3741E" w:rsidRPr="00E51C9D" w:rsidRDefault="00E3741E" w:rsidP="00E3741E">
      <w:pPr>
        <w:rPr>
          <w:rFonts w:ascii="Times New Roman" w:hAnsi="Times New Roman" w:cs="Times New Roman"/>
          <w:sz w:val="24"/>
          <w:szCs w:val="24"/>
        </w:rPr>
      </w:pPr>
      <w:bookmarkStart w:id="136" w:name="_Toc479574656"/>
      <w:r w:rsidRPr="00E51C9D">
        <w:rPr>
          <w:rFonts w:ascii="Times New Roman" w:hAnsi="Times New Roman" w:cs="Times New Roman"/>
          <w:sz w:val="24"/>
          <w:szCs w:val="24"/>
        </w:rPr>
        <w:t>4. Ограничения прав на землю устанавливаются бессрочно или на определенный срок.</w:t>
      </w:r>
      <w:bookmarkEnd w:id="136"/>
    </w:p>
    <w:p w:rsidR="00E3741E" w:rsidRPr="00E51C9D" w:rsidRDefault="00E3741E" w:rsidP="00E3741E">
      <w:pPr>
        <w:rPr>
          <w:rFonts w:ascii="Times New Roman" w:hAnsi="Times New Roman" w:cs="Times New Roman"/>
          <w:sz w:val="24"/>
          <w:szCs w:val="24"/>
        </w:rPr>
      </w:pPr>
      <w:bookmarkStart w:id="137" w:name="_Toc479574657"/>
      <w:r w:rsidRPr="00E51C9D">
        <w:rPr>
          <w:rFonts w:ascii="Times New Roman" w:hAnsi="Times New Roman" w:cs="Times New Roman"/>
          <w:sz w:val="24"/>
          <w:szCs w:val="24"/>
        </w:rPr>
        <w:t>5. Ограничения прав на землю сохраняются при переходе права собственности на земельный участок к другому лицу.</w:t>
      </w:r>
      <w:bookmarkEnd w:id="137"/>
    </w:p>
    <w:p w:rsidR="00E3741E" w:rsidRPr="00E51C9D" w:rsidRDefault="00E3741E" w:rsidP="00E3741E">
      <w:pPr>
        <w:rPr>
          <w:rFonts w:ascii="Times New Roman" w:hAnsi="Times New Roman" w:cs="Times New Roman"/>
          <w:sz w:val="24"/>
          <w:szCs w:val="24"/>
        </w:rPr>
      </w:pPr>
      <w:bookmarkStart w:id="138" w:name="_Toc479574658"/>
      <w:r w:rsidRPr="00E51C9D">
        <w:rPr>
          <w:rFonts w:ascii="Times New Roman" w:hAnsi="Times New Roman" w:cs="Times New Roman"/>
          <w:sz w:val="24"/>
          <w:szCs w:val="24"/>
        </w:rPr>
        <w:t>6. Ограничение прав на землю подлежит государственной регистрации в случаях и в порядке, которые установлены федеральными законами.</w:t>
      </w:r>
      <w:bookmarkEnd w:id="138"/>
    </w:p>
    <w:p w:rsidR="00E3741E" w:rsidRPr="00E51C9D" w:rsidRDefault="00E3741E" w:rsidP="00E3741E">
      <w:pPr>
        <w:rPr>
          <w:rFonts w:ascii="Times New Roman" w:hAnsi="Times New Roman" w:cs="Times New Roman"/>
          <w:sz w:val="24"/>
          <w:szCs w:val="24"/>
        </w:rPr>
      </w:pPr>
      <w:bookmarkStart w:id="139" w:name="_Toc479574659"/>
      <w:r w:rsidRPr="00E51C9D">
        <w:rPr>
          <w:rFonts w:ascii="Times New Roman" w:hAnsi="Times New Roman" w:cs="Times New Roman"/>
          <w:sz w:val="24"/>
          <w:szCs w:val="24"/>
        </w:rPr>
        <w:t>7. Ограничение прав на землю может быть обжаловано лицом, чьи права ограничены, в судебном порядке.</w:t>
      </w:r>
      <w:bookmarkEnd w:id="139"/>
    </w:p>
    <w:p w:rsidR="00E3741E" w:rsidRPr="00E51C9D" w:rsidRDefault="00E3741E" w:rsidP="00E3741E">
      <w:pPr>
        <w:rPr>
          <w:rFonts w:ascii="Times New Roman" w:hAnsi="Times New Roman" w:cs="Times New Roman"/>
          <w:sz w:val="24"/>
          <w:szCs w:val="24"/>
        </w:rPr>
      </w:pPr>
      <w:r w:rsidRPr="00E51C9D">
        <w:rPr>
          <w:rFonts w:ascii="Times New Roman" w:hAnsi="Times New Roman" w:cs="Times New Roman"/>
          <w:sz w:val="24"/>
          <w:szCs w:val="24"/>
        </w:rPr>
        <w:t>8.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государственных или муниципальных нужд в соответствии федеральным законодательством.</w:t>
      </w:r>
    </w:p>
    <w:p w:rsidR="00A14CE4" w:rsidRPr="00E51C9D" w:rsidRDefault="00A14CE4" w:rsidP="004516E3">
      <w:pPr>
        <w:pStyle w:val="20"/>
        <w:spacing w:after="100"/>
        <w:rPr>
          <w:rFonts w:ascii="Times New Roman" w:hAnsi="Times New Roman" w:cs="Times New Roman"/>
          <w:color w:val="auto"/>
          <w:sz w:val="24"/>
          <w:szCs w:val="24"/>
        </w:rPr>
      </w:pPr>
      <w:bookmarkStart w:id="140" w:name="_Toc387084714"/>
      <w:bookmarkStart w:id="141" w:name="_Toc7446369"/>
      <w:r w:rsidRPr="00E51C9D">
        <w:rPr>
          <w:rFonts w:ascii="Times New Roman" w:hAnsi="Times New Roman" w:cs="Times New Roman"/>
          <w:color w:val="auto"/>
          <w:sz w:val="24"/>
          <w:szCs w:val="24"/>
        </w:rPr>
        <w:t xml:space="preserve">Статья </w:t>
      </w:r>
      <w:r w:rsidR="00995140" w:rsidRPr="00E51C9D">
        <w:rPr>
          <w:rFonts w:ascii="Times New Roman" w:hAnsi="Times New Roman" w:cs="Times New Roman"/>
          <w:color w:val="auto"/>
          <w:sz w:val="24"/>
          <w:szCs w:val="24"/>
        </w:rPr>
        <w:t>1</w:t>
      </w:r>
      <w:r w:rsidR="00E3741E" w:rsidRPr="00E51C9D">
        <w:rPr>
          <w:rFonts w:ascii="Times New Roman" w:hAnsi="Times New Roman" w:cs="Times New Roman"/>
          <w:color w:val="auto"/>
          <w:sz w:val="24"/>
          <w:szCs w:val="24"/>
        </w:rPr>
        <w:t>3.1</w:t>
      </w:r>
      <w:r w:rsidRPr="00E51C9D">
        <w:rPr>
          <w:rFonts w:ascii="Times New Roman" w:hAnsi="Times New Roman" w:cs="Times New Roman"/>
          <w:color w:val="auto"/>
          <w:sz w:val="24"/>
          <w:szCs w:val="24"/>
        </w:rPr>
        <w:t>. Резервирование и изъятие земельных участков для муниципальных нужд</w:t>
      </w:r>
      <w:bookmarkEnd w:id="140"/>
      <w:bookmarkEnd w:id="141"/>
    </w:p>
    <w:p w:rsidR="00A14CE4" w:rsidRPr="00E51C9D" w:rsidRDefault="00A14CE4" w:rsidP="00E03F43">
      <w:pPr>
        <w:rPr>
          <w:rFonts w:ascii="Times New Roman" w:hAnsi="Times New Roman" w:cs="Times New Roman"/>
          <w:sz w:val="24"/>
          <w:szCs w:val="24"/>
        </w:rPr>
      </w:pPr>
      <w:bookmarkStart w:id="142" w:name="_Toc479574687"/>
      <w:r w:rsidRPr="00E51C9D">
        <w:rPr>
          <w:rFonts w:ascii="Times New Roman" w:hAnsi="Times New Roman" w:cs="Times New Roman"/>
          <w:sz w:val="24"/>
          <w:szCs w:val="24"/>
        </w:rPr>
        <w:t>1. Земельные участки на территории поселения, границы которых определены в генеральном плане поселения для размещения объектов капитального строительства местного значения резервируются для муниципальных нужд.</w:t>
      </w:r>
      <w:bookmarkEnd w:id="142"/>
    </w:p>
    <w:p w:rsidR="00A14CE4" w:rsidRPr="00E51C9D" w:rsidRDefault="00A14CE4" w:rsidP="00E03F43">
      <w:pPr>
        <w:rPr>
          <w:rFonts w:ascii="Times New Roman" w:hAnsi="Times New Roman" w:cs="Times New Roman"/>
          <w:sz w:val="24"/>
          <w:szCs w:val="24"/>
        </w:rPr>
      </w:pPr>
      <w:bookmarkStart w:id="143" w:name="_Toc479574688"/>
      <w:r w:rsidRPr="00E51C9D">
        <w:rPr>
          <w:rFonts w:ascii="Times New Roman" w:hAnsi="Times New Roman" w:cs="Times New Roman"/>
          <w:sz w:val="24"/>
          <w:szCs w:val="24"/>
        </w:rPr>
        <w:t>2. В соответствии с земельным законодательством РФ предоставление зарезервированных земельных участков в собственность граждан и юридических лиц не допускается.</w:t>
      </w:r>
      <w:bookmarkEnd w:id="143"/>
    </w:p>
    <w:p w:rsidR="00A14CE4" w:rsidRPr="00E51C9D" w:rsidRDefault="00A14CE4" w:rsidP="00E03F43">
      <w:pPr>
        <w:rPr>
          <w:rFonts w:ascii="Times New Roman" w:hAnsi="Times New Roman" w:cs="Times New Roman"/>
          <w:sz w:val="24"/>
          <w:szCs w:val="24"/>
        </w:rPr>
      </w:pPr>
      <w:bookmarkStart w:id="144" w:name="_Toc479574689"/>
      <w:r w:rsidRPr="00E51C9D">
        <w:rPr>
          <w:rFonts w:ascii="Times New Roman" w:hAnsi="Times New Roman" w:cs="Times New Roman"/>
          <w:sz w:val="24"/>
          <w:szCs w:val="24"/>
        </w:rP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строительства расположенные на указанных земельных участках подлежат изъятию (в том числе путем выкупа) в соответствии с гражданским законодательством РФ.</w:t>
      </w:r>
      <w:bookmarkEnd w:id="144"/>
    </w:p>
    <w:p w:rsidR="00A14CE4" w:rsidRPr="00E51C9D" w:rsidRDefault="00A14CE4" w:rsidP="00E03F43">
      <w:pPr>
        <w:rPr>
          <w:rFonts w:ascii="Times New Roman" w:hAnsi="Times New Roman" w:cs="Times New Roman"/>
          <w:sz w:val="24"/>
          <w:szCs w:val="24"/>
        </w:rPr>
      </w:pPr>
      <w:bookmarkStart w:id="145" w:name="_Toc479574690"/>
      <w:r w:rsidRPr="00E51C9D">
        <w:rPr>
          <w:rFonts w:ascii="Times New Roman" w:hAnsi="Times New Roman" w:cs="Times New Roman"/>
          <w:sz w:val="24"/>
          <w:szCs w:val="24"/>
        </w:rPr>
        <w:t xml:space="preserve">4. Решения о резервировании и об изъятии земельных участков для муниципальных нужд принимаются представительным органом </w:t>
      </w:r>
      <w:r w:rsidR="006451BA" w:rsidRPr="00E51C9D">
        <w:rPr>
          <w:rFonts w:ascii="Times New Roman" w:hAnsi="Times New Roman" w:cs="Times New Roman"/>
          <w:sz w:val="24"/>
          <w:szCs w:val="24"/>
        </w:rPr>
        <w:t>местного самоуправления</w:t>
      </w:r>
      <w:r w:rsidRPr="00E51C9D">
        <w:rPr>
          <w:rFonts w:ascii="Times New Roman" w:hAnsi="Times New Roman" w:cs="Times New Roman"/>
          <w:sz w:val="24"/>
          <w:szCs w:val="24"/>
        </w:rPr>
        <w:t>.</w:t>
      </w:r>
      <w:bookmarkEnd w:id="145"/>
    </w:p>
    <w:p w:rsidR="00A14CE4" w:rsidRPr="00E51C9D" w:rsidRDefault="00A14CE4" w:rsidP="004516E3">
      <w:pPr>
        <w:rPr>
          <w:rFonts w:ascii="Times New Roman" w:hAnsi="Times New Roman" w:cs="Times New Roman"/>
          <w:bCs/>
          <w:szCs w:val="28"/>
        </w:rPr>
      </w:pPr>
    </w:p>
    <w:p w:rsidR="00F64FA7" w:rsidRPr="00E51C9D" w:rsidRDefault="00F64FA7" w:rsidP="00A14CE4">
      <w:pPr>
        <w:pStyle w:val="1"/>
        <w:rPr>
          <w:rFonts w:ascii="Times New Roman" w:hAnsi="Times New Roman"/>
          <w:sz w:val="28"/>
          <w:szCs w:val="28"/>
        </w:rPr>
        <w:sectPr w:rsidR="00F64FA7" w:rsidRPr="00E51C9D" w:rsidSect="00C1721F">
          <w:pgSz w:w="11906" w:h="16838"/>
          <w:pgMar w:top="680" w:right="680" w:bottom="680" w:left="1304" w:header="709" w:footer="709" w:gutter="0"/>
          <w:pgNumType w:chapStyle="1"/>
          <w:cols w:space="708"/>
          <w:titlePg/>
          <w:docGrid w:linePitch="360"/>
        </w:sectPr>
      </w:pPr>
      <w:bookmarkStart w:id="146" w:name="_Toc332875224"/>
      <w:bookmarkStart w:id="147" w:name="_Toc387084715"/>
    </w:p>
    <w:p w:rsidR="00A14CE4" w:rsidRPr="00E51C9D" w:rsidRDefault="00E3741E" w:rsidP="00E3741E">
      <w:pPr>
        <w:pStyle w:val="1"/>
        <w:spacing w:before="0" w:after="0"/>
        <w:rPr>
          <w:rFonts w:ascii="Times New Roman" w:hAnsi="Times New Roman"/>
          <w:b w:val="0"/>
          <w:sz w:val="24"/>
          <w:szCs w:val="24"/>
        </w:rPr>
      </w:pPr>
      <w:bookmarkStart w:id="148" w:name="_Toc7446370"/>
      <w:r w:rsidRPr="00E51C9D">
        <w:rPr>
          <w:rFonts w:ascii="Times New Roman" w:hAnsi="Times New Roman"/>
          <w:b w:val="0"/>
          <w:sz w:val="24"/>
          <w:szCs w:val="24"/>
        </w:rPr>
        <w:lastRenderedPageBreak/>
        <w:t>ГЛАВА 2. ИЗМЕНЕНИЕ ВИДОВ РАЗРЕШЁННОГО ИСПОЛЬЗОВАНИЯ ЗЕМЕЛЬНЫХ УЧАСТКОВ И ОБЪЕКТОВ КАПИТАЛЬНОГО СТРОИТЕЛЬСТВА ФИЗИЧЕСКИМИ И ЮРИДИЧЕСКИМИ ЛИЦАМИ</w:t>
      </w:r>
      <w:bookmarkEnd w:id="146"/>
      <w:bookmarkEnd w:id="147"/>
      <w:bookmarkEnd w:id="148"/>
    </w:p>
    <w:p w:rsidR="00342064" w:rsidRPr="00E51C9D" w:rsidRDefault="00342064" w:rsidP="00342064">
      <w:pPr>
        <w:pStyle w:val="20"/>
        <w:spacing w:after="100"/>
        <w:rPr>
          <w:rFonts w:ascii="Times New Roman" w:hAnsi="Times New Roman" w:cs="Times New Roman"/>
          <w:color w:val="auto"/>
          <w:sz w:val="24"/>
          <w:szCs w:val="24"/>
        </w:rPr>
      </w:pPr>
      <w:bookmarkStart w:id="149" w:name="_Toc7446371"/>
      <w:bookmarkStart w:id="150" w:name="_Toc332875225"/>
      <w:bookmarkStart w:id="151" w:name="_Toc387084716"/>
      <w:r w:rsidRPr="00E51C9D">
        <w:rPr>
          <w:rFonts w:ascii="Times New Roman" w:hAnsi="Times New Roman" w:cs="Times New Roman"/>
          <w:color w:val="auto"/>
          <w:sz w:val="24"/>
          <w:szCs w:val="24"/>
        </w:rPr>
        <w:t xml:space="preserve">Статья </w:t>
      </w:r>
      <w:r w:rsidR="00E3741E" w:rsidRPr="00E51C9D">
        <w:rPr>
          <w:rFonts w:ascii="Times New Roman" w:hAnsi="Times New Roman" w:cs="Times New Roman"/>
          <w:color w:val="auto"/>
          <w:sz w:val="24"/>
          <w:szCs w:val="24"/>
        </w:rPr>
        <w:t>14</w:t>
      </w:r>
      <w:r w:rsidRPr="00E51C9D">
        <w:rPr>
          <w:rFonts w:ascii="Times New Roman" w:hAnsi="Times New Roman" w:cs="Times New Roman"/>
          <w:color w:val="auto"/>
          <w:sz w:val="24"/>
          <w:szCs w:val="24"/>
        </w:rPr>
        <w:t>. Градостроительный регламент</w:t>
      </w:r>
      <w:bookmarkEnd w:id="149"/>
    </w:p>
    <w:p w:rsidR="00342064" w:rsidRPr="00E51C9D" w:rsidRDefault="00342064" w:rsidP="00342064">
      <w:pPr>
        <w:spacing w:after="20"/>
        <w:rPr>
          <w:rFonts w:ascii="Times New Roman" w:hAnsi="Times New Roman" w:cs="Times New Roman"/>
          <w:sz w:val="24"/>
          <w:szCs w:val="24"/>
        </w:rPr>
      </w:pPr>
      <w:r w:rsidRPr="00E51C9D">
        <w:rPr>
          <w:rFonts w:ascii="Times New Roman" w:hAnsi="Times New Roman" w:cs="Times New Roman"/>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60947" w:rsidRPr="00E51C9D" w:rsidRDefault="00060947" w:rsidP="00060947">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1.1.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60947" w:rsidRPr="00E51C9D" w:rsidRDefault="00060947" w:rsidP="00060947">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1) виды разрешенного использования земельных участков и объектов капитального строительства;</w:t>
      </w:r>
    </w:p>
    <w:p w:rsidR="00060947" w:rsidRPr="00E51C9D" w:rsidRDefault="00060947" w:rsidP="00060947">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 xml:space="preserve">2) </w:t>
      </w:r>
      <w:hyperlink w:anchor="Par1517" w:tooltip="Статья 3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history="1">
        <w:r w:rsidRPr="00E51C9D">
          <w:rPr>
            <w:rFonts w:ascii="Times New Roman" w:eastAsiaTheme="minorHAnsi" w:hAnsi="Times New Roman" w:cs="Times New Roman"/>
            <w:sz w:val="24"/>
            <w:szCs w:val="24"/>
            <w:lang w:eastAsia="en-US"/>
          </w:rPr>
          <w:t>предельные</w:t>
        </w:r>
      </w:hyperlink>
      <w:r w:rsidRPr="00E51C9D">
        <w:rPr>
          <w:rFonts w:ascii="Times New Roman" w:eastAsiaTheme="minorHAnsi" w:hAnsi="Times New Roman" w:cs="Times New Roman"/>
          <w:sz w:val="24"/>
          <w:szCs w:val="24"/>
          <w:lang w:eastAsia="en-US"/>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60947" w:rsidRPr="00E51C9D" w:rsidRDefault="00060947" w:rsidP="00060947">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60947" w:rsidRPr="00E51C9D" w:rsidRDefault="00060947" w:rsidP="00060947">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342064" w:rsidRPr="00E51C9D" w:rsidRDefault="00342064" w:rsidP="00342064">
      <w:pPr>
        <w:spacing w:after="20"/>
        <w:rPr>
          <w:rFonts w:ascii="Times New Roman" w:hAnsi="Times New Roman" w:cs="Times New Roman"/>
          <w:sz w:val="24"/>
          <w:szCs w:val="24"/>
        </w:rPr>
      </w:pPr>
      <w:r w:rsidRPr="00E51C9D">
        <w:rPr>
          <w:rFonts w:ascii="Times New Roman" w:hAnsi="Times New Roman" w:cs="Times New Roman"/>
          <w:sz w:val="24"/>
          <w:szCs w:val="24"/>
        </w:rPr>
        <w:t>2. Градостроительные регламенты устанавливаются с учетом:</w:t>
      </w:r>
    </w:p>
    <w:p w:rsidR="00342064" w:rsidRPr="00E51C9D" w:rsidRDefault="00342064" w:rsidP="00342064">
      <w:pPr>
        <w:spacing w:after="20"/>
        <w:rPr>
          <w:rFonts w:ascii="Times New Roman" w:hAnsi="Times New Roman" w:cs="Times New Roman"/>
          <w:sz w:val="24"/>
          <w:szCs w:val="24"/>
        </w:rPr>
      </w:pPr>
      <w:r w:rsidRPr="00E51C9D">
        <w:rPr>
          <w:rFonts w:ascii="Times New Roman" w:hAnsi="Times New Roman" w:cs="Times New Roman"/>
          <w:sz w:val="24"/>
          <w:szCs w:val="24"/>
        </w:rPr>
        <w:t>1) фактического использования земельных участков и объектов капитального строительства в границах территориальной зоны;</w:t>
      </w:r>
    </w:p>
    <w:p w:rsidR="00342064" w:rsidRPr="00E51C9D" w:rsidRDefault="00342064" w:rsidP="00342064">
      <w:pPr>
        <w:spacing w:after="20"/>
        <w:rPr>
          <w:rFonts w:ascii="Times New Roman" w:hAnsi="Times New Roman" w:cs="Times New Roman"/>
          <w:sz w:val="24"/>
          <w:szCs w:val="24"/>
        </w:rPr>
      </w:pPr>
      <w:r w:rsidRPr="00E51C9D">
        <w:rPr>
          <w:rFonts w:ascii="Times New Roman" w:hAnsi="Times New Roman" w:cs="Times New Roman"/>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342064" w:rsidRPr="00E51C9D" w:rsidRDefault="00342064" w:rsidP="00342064">
      <w:pPr>
        <w:spacing w:after="20"/>
        <w:rPr>
          <w:rFonts w:ascii="Times New Roman" w:hAnsi="Times New Roman" w:cs="Times New Roman"/>
          <w:sz w:val="24"/>
          <w:szCs w:val="24"/>
        </w:rPr>
      </w:pPr>
      <w:r w:rsidRPr="00E51C9D">
        <w:rPr>
          <w:rFonts w:ascii="Times New Roman" w:hAnsi="Times New Roman" w:cs="Times New Roman"/>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342064" w:rsidRPr="00E51C9D" w:rsidRDefault="00342064" w:rsidP="00342064">
      <w:pPr>
        <w:spacing w:after="20"/>
        <w:rPr>
          <w:rFonts w:ascii="Times New Roman" w:hAnsi="Times New Roman" w:cs="Times New Roman"/>
          <w:sz w:val="24"/>
          <w:szCs w:val="24"/>
        </w:rPr>
      </w:pPr>
      <w:r w:rsidRPr="00E51C9D">
        <w:rPr>
          <w:rFonts w:ascii="Times New Roman" w:hAnsi="Times New Roman" w:cs="Times New Roman"/>
          <w:sz w:val="24"/>
          <w:szCs w:val="24"/>
        </w:rPr>
        <w:t>4) видов территориальных зон;</w:t>
      </w:r>
    </w:p>
    <w:p w:rsidR="00342064" w:rsidRPr="00E51C9D" w:rsidRDefault="00342064" w:rsidP="00342064">
      <w:pPr>
        <w:spacing w:after="20"/>
        <w:rPr>
          <w:rFonts w:ascii="Times New Roman" w:hAnsi="Times New Roman" w:cs="Times New Roman"/>
          <w:sz w:val="24"/>
          <w:szCs w:val="24"/>
        </w:rPr>
      </w:pPr>
      <w:r w:rsidRPr="00E51C9D">
        <w:rPr>
          <w:rFonts w:ascii="Times New Roman" w:hAnsi="Times New Roman" w:cs="Times New Roman"/>
          <w:sz w:val="24"/>
          <w:szCs w:val="24"/>
        </w:rPr>
        <w:t>5) требований охраны объектов культурного наследия, а также особо охраняемых природных территорий, иных природных объектов.</w:t>
      </w:r>
    </w:p>
    <w:p w:rsidR="00342064" w:rsidRPr="00E51C9D" w:rsidRDefault="00342064" w:rsidP="00342064">
      <w:pPr>
        <w:spacing w:after="20"/>
        <w:rPr>
          <w:rFonts w:ascii="Times New Roman" w:hAnsi="Times New Roman" w:cs="Times New Roman"/>
          <w:sz w:val="24"/>
          <w:szCs w:val="24"/>
        </w:rPr>
      </w:pPr>
      <w:r w:rsidRPr="00E51C9D">
        <w:rPr>
          <w:rFonts w:ascii="Times New Roman" w:hAnsi="Times New Roman" w:cs="Times New Roman"/>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342064" w:rsidRPr="00E51C9D" w:rsidRDefault="00342064" w:rsidP="00342064">
      <w:pPr>
        <w:spacing w:after="20"/>
        <w:rPr>
          <w:rFonts w:ascii="Times New Roman" w:hAnsi="Times New Roman" w:cs="Times New Roman"/>
          <w:sz w:val="24"/>
          <w:szCs w:val="24"/>
        </w:rPr>
      </w:pPr>
      <w:r w:rsidRPr="00E51C9D">
        <w:rPr>
          <w:rFonts w:ascii="Times New Roman" w:hAnsi="Times New Roman" w:cs="Times New Roman"/>
          <w:sz w:val="24"/>
          <w:szCs w:val="24"/>
        </w:rPr>
        <w:t>4. Действие градостроительного регламента не распространяется на земельные участки:</w:t>
      </w:r>
    </w:p>
    <w:p w:rsidR="00342064" w:rsidRPr="00E51C9D" w:rsidRDefault="00342064" w:rsidP="00342064">
      <w:pPr>
        <w:spacing w:after="20"/>
        <w:rPr>
          <w:rFonts w:ascii="Times New Roman" w:hAnsi="Times New Roman" w:cs="Times New Roman"/>
          <w:sz w:val="24"/>
          <w:szCs w:val="24"/>
        </w:rPr>
      </w:pPr>
      <w:r w:rsidRPr="00E51C9D">
        <w:rPr>
          <w:rFonts w:ascii="Times New Roman" w:hAnsi="Times New Roman" w:cs="Times New Roman"/>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342064" w:rsidRPr="00E51C9D" w:rsidRDefault="00342064" w:rsidP="00342064">
      <w:pPr>
        <w:spacing w:after="20"/>
        <w:rPr>
          <w:rFonts w:ascii="Times New Roman" w:hAnsi="Times New Roman" w:cs="Times New Roman"/>
          <w:sz w:val="24"/>
          <w:szCs w:val="24"/>
        </w:rPr>
      </w:pPr>
      <w:r w:rsidRPr="00E51C9D">
        <w:rPr>
          <w:rFonts w:ascii="Times New Roman" w:hAnsi="Times New Roman" w:cs="Times New Roman"/>
          <w:sz w:val="24"/>
          <w:szCs w:val="24"/>
        </w:rPr>
        <w:t>2) в границах территорий общего пользования;</w:t>
      </w:r>
    </w:p>
    <w:p w:rsidR="00342064" w:rsidRPr="00E51C9D" w:rsidRDefault="00342064" w:rsidP="00342064">
      <w:pPr>
        <w:spacing w:after="20"/>
        <w:rPr>
          <w:rFonts w:ascii="Times New Roman" w:hAnsi="Times New Roman" w:cs="Times New Roman"/>
          <w:sz w:val="24"/>
          <w:szCs w:val="24"/>
        </w:rPr>
      </w:pPr>
      <w:r w:rsidRPr="00E51C9D">
        <w:rPr>
          <w:rFonts w:ascii="Times New Roman" w:hAnsi="Times New Roman" w:cs="Times New Roman"/>
          <w:sz w:val="24"/>
          <w:szCs w:val="24"/>
        </w:rPr>
        <w:t>3) предназначенные для размещения линейных объектов и (или) занятые линейными объектами;</w:t>
      </w:r>
    </w:p>
    <w:p w:rsidR="00342064" w:rsidRPr="00E51C9D" w:rsidRDefault="00342064" w:rsidP="00342064">
      <w:pPr>
        <w:spacing w:after="20"/>
        <w:rPr>
          <w:rFonts w:ascii="Times New Roman" w:hAnsi="Times New Roman" w:cs="Times New Roman"/>
          <w:sz w:val="24"/>
          <w:szCs w:val="24"/>
        </w:rPr>
      </w:pPr>
      <w:r w:rsidRPr="00E51C9D">
        <w:rPr>
          <w:rFonts w:ascii="Times New Roman" w:hAnsi="Times New Roman" w:cs="Times New Roman"/>
          <w:sz w:val="24"/>
          <w:szCs w:val="24"/>
        </w:rPr>
        <w:t>4) предоставленные для добычи полезных ископаемых.</w:t>
      </w:r>
    </w:p>
    <w:p w:rsidR="00342064" w:rsidRPr="00E51C9D" w:rsidRDefault="00342064" w:rsidP="00E03F43">
      <w:pPr>
        <w:rPr>
          <w:rFonts w:ascii="Times New Roman" w:hAnsi="Times New Roman" w:cs="Times New Roman"/>
          <w:sz w:val="24"/>
          <w:szCs w:val="24"/>
        </w:rPr>
      </w:pPr>
      <w:r w:rsidRPr="00E51C9D">
        <w:rPr>
          <w:rFonts w:ascii="Times New Roman" w:hAnsi="Times New Roman" w:cs="Times New Roman"/>
          <w:sz w:val="24"/>
          <w:szCs w:val="24"/>
        </w:rPr>
        <w:t xml:space="preserve">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w:t>
      </w:r>
      <w:r w:rsidRPr="00E51C9D">
        <w:rPr>
          <w:rFonts w:ascii="Times New Roman" w:hAnsi="Times New Roman" w:cs="Times New Roman"/>
          <w:sz w:val="24"/>
          <w:szCs w:val="24"/>
        </w:rPr>
        <w:lastRenderedPageBreak/>
        <w:t>использования территорий градостроительные регламенты устанавливаются в соответствии с законодательством Российской Федерации.</w:t>
      </w:r>
    </w:p>
    <w:p w:rsidR="00342064" w:rsidRPr="00E51C9D" w:rsidRDefault="00342064" w:rsidP="00E03F43">
      <w:pPr>
        <w:rPr>
          <w:rFonts w:ascii="Times New Roman" w:hAnsi="Times New Roman" w:cs="Times New Roman"/>
          <w:sz w:val="24"/>
          <w:szCs w:val="24"/>
        </w:rPr>
      </w:pPr>
      <w:r w:rsidRPr="00E51C9D">
        <w:rPr>
          <w:rFonts w:ascii="Times New Roman" w:hAnsi="Times New Roman" w:cs="Times New Roman"/>
          <w:sz w:val="24"/>
          <w:szCs w:val="24"/>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03F43" w:rsidRPr="00E51C9D" w:rsidRDefault="00E03F43" w:rsidP="00E03F43">
      <w:pPr>
        <w:rPr>
          <w:rFonts w:ascii="Times New Roman" w:hAnsi="Times New Roman" w:cs="Times New Roman"/>
          <w:sz w:val="24"/>
          <w:szCs w:val="24"/>
        </w:rPr>
      </w:pPr>
      <w:r w:rsidRPr="00E51C9D">
        <w:rPr>
          <w:rFonts w:ascii="Times New Roman" w:hAnsi="Times New Roman" w:cs="Times New Roman"/>
          <w:sz w:val="24"/>
          <w:szCs w:val="24"/>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E03F43" w:rsidRPr="00E51C9D" w:rsidRDefault="00342064" w:rsidP="00E03F43">
      <w:pPr>
        <w:rPr>
          <w:rFonts w:ascii="Times New Roman" w:hAnsi="Times New Roman" w:cs="Times New Roman"/>
          <w:sz w:val="24"/>
          <w:szCs w:val="24"/>
        </w:rPr>
      </w:pPr>
      <w:r w:rsidRPr="00E51C9D">
        <w:rPr>
          <w:rFonts w:ascii="Times New Roman" w:hAnsi="Times New Roman" w:cs="Times New Roman"/>
          <w:sz w:val="24"/>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r w:rsidR="00E03F43" w:rsidRPr="00E51C9D">
        <w:rPr>
          <w:rFonts w:ascii="Times New Roman" w:hAnsi="Times New Roman" w:cs="Times New Roman"/>
          <w:sz w:val="24"/>
          <w:szCs w:val="24"/>
        </w:rPr>
        <w:t xml:space="preserve">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342064" w:rsidRPr="00E51C9D" w:rsidRDefault="00342064" w:rsidP="00E03F43">
      <w:pPr>
        <w:rPr>
          <w:rFonts w:ascii="Times New Roman" w:hAnsi="Times New Roman" w:cs="Times New Roman"/>
          <w:sz w:val="24"/>
          <w:szCs w:val="24"/>
        </w:rPr>
      </w:pPr>
      <w:r w:rsidRPr="00E51C9D">
        <w:rPr>
          <w:rFonts w:ascii="Times New Roman" w:hAnsi="Times New Roman" w:cs="Times New Roman"/>
          <w:sz w:val="24"/>
          <w:szCs w:val="24"/>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342064" w:rsidRPr="00E51C9D" w:rsidRDefault="00342064" w:rsidP="00E03F43">
      <w:pPr>
        <w:rPr>
          <w:rFonts w:ascii="Times New Roman" w:hAnsi="Times New Roman" w:cs="Times New Roman"/>
          <w:sz w:val="24"/>
          <w:szCs w:val="24"/>
        </w:rPr>
      </w:pPr>
      <w:r w:rsidRPr="00E51C9D">
        <w:rPr>
          <w:rFonts w:ascii="Times New Roman" w:hAnsi="Times New Roman" w:cs="Times New Roman"/>
          <w:sz w:val="24"/>
          <w:szCs w:val="24"/>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42064" w:rsidRPr="00E51C9D" w:rsidRDefault="00342064" w:rsidP="00E03F43">
      <w:pPr>
        <w:rPr>
          <w:rFonts w:ascii="Times New Roman" w:hAnsi="Times New Roman" w:cs="Times New Roman"/>
          <w:sz w:val="24"/>
          <w:szCs w:val="24"/>
        </w:rPr>
      </w:pPr>
      <w:r w:rsidRPr="00E51C9D">
        <w:rPr>
          <w:rFonts w:ascii="Times New Roman" w:hAnsi="Times New Roman" w:cs="Times New Roman"/>
          <w:sz w:val="24"/>
          <w:szCs w:val="24"/>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14CE4" w:rsidRPr="00E51C9D" w:rsidRDefault="00A14CE4" w:rsidP="004516E3">
      <w:pPr>
        <w:pStyle w:val="20"/>
        <w:spacing w:after="100"/>
        <w:rPr>
          <w:rFonts w:ascii="Times New Roman" w:hAnsi="Times New Roman" w:cs="Times New Roman"/>
          <w:color w:val="auto"/>
          <w:sz w:val="24"/>
          <w:szCs w:val="24"/>
        </w:rPr>
      </w:pPr>
      <w:bookmarkStart w:id="152" w:name="_Toc7446372"/>
      <w:r w:rsidRPr="00E51C9D">
        <w:rPr>
          <w:rFonts w:ascii="Times New Roman" w:hAnsi="Times New Roman" w:cs="Times New Roman"/>
          <w:color w:val="auto"/>
          <w:sz w:val="24"/>
          <w:szCs w:val="24"/>
        </w:rPr>
        <w:t xml:space="preserve">Статья </w:t>
      </w:r>
      <w:r w:rsidR="00E3741E" w:rsidRPr="00E51C9D">
        <w:rPr>
          <w:rFonts w:ascii="Times New Roman" w:hAnsi="Times New Roman" w:cs="Times New Roman"/>
          <w:color w:val="auto"/>
          <w:sz w:val="24"/>
          <w:szCs w:val="24"/>
        </w:rPr>
        <w:t>15</w:t>
      </w:r>
      <w:r w:rsidRPr="00E51C9D">
        <w:rPr>
          <w:rFonts w:ascii="Times New Roman" w:hAnsi="Times New Roman" w:cs="Times New Roman"/>
          <w:color w:val="auto"/>
          <w:sz w:val="24"/>
          <w:szCs w:val="24"/>
        </w:rPr>
        <w:t>. Виды разрешенного использования земельных участков и объектов капитального строительства</w:t>
      </w:r>
      <w:bookmarkEnd w:id="150"/>
      <w:bookmarkEnd w:id="151"/>
      <w:bookmarkEnd w:id="152"/>
    </w:p>
    <w:p w:rsidR="00A14CE4" w:rsidRPr="00E51C9D" w:rsidRDefault="00A14CE4" w:rsidP="00E03F43">
      <w:pPr>
        <w:rPr>
          <w:rFonts w:ascii="Times New Roman" w:hAnsi="Times New Roman" w:cs="Times New Roman"/>
          <w:sz w:val="24"/>
          <w:szCs w:val="24"/>
        </w:rPr>
      </w:pPr>
      <w:bookmarkStart w:id="153" w:name="_Toc332875226"/>
      <w:bookmarkStart w:id="154" w:name="_Toc339438963"/>
      <w:bookmarkStart w:id="155" w:name="_Toc342861706"/>
      <w:bookmarkStart w:id="156" w:name="_Toc372236896"/>
      <w:bookmarkStart w:id="157" w:name="_Toc377389363"/>
      <w:bookmarkStart w:id="158" w:name="_Toc377405073"/>
      <w:bookmarkStart w:id="159" w:name="_Toc387084717"/>
      <w:bookmarkStart w:id="160" w:name="_Toc479574693"/>
      <w:r w:rsidRPr="00E51C9D">
        <w:rPr>
          <w:rFonts w:ascii="Times New Roman" w:hAnsi="Times New Roman" w:cs="Times New Roman"/>
          <w:sz w:val="24"/>
          <w:szCs w:val="24"/>
        </w:rPr>
        <w:t>1. Разрешенное использование земельных участков и объектов капитального строительства может быть следующих видов:</w:t>
      </w:r>
      <w:bookmarkEnd w:id="153"/>
      <w:bookmarkEnd w:id="154"/>
      <w:bookmarkEnd w:id="155"/>
      <w:bookmarkEnd w:id="156"/>
      <w:bookmarkEnd w:id="157"/>
      <w:bookmarkEnd w:id="158"/>
      <w:bookmarkEnd w:id="159"/>
      <w:bookmarkEnd w:id="160"/>
    </w:p>
    <w:p w:rsidR="00A14CE4" w:rsidRPr="00E51C9D" w:rsidRDefault="00A14CE4" w:rsidP="00E03F43">
      <w:pPr>
        <w:rPr>
          <w:rFonts w:ascii="Times New Roman" w:hAnsi="Times New Roman" w:cs="Times New Roman"/>
          <w:sz w:val="24"/>
          <w:szCs w:val="24"/>
        </w:rPr>
      </w:pPr>
      <w:bookmarkStart w:id="161" w:name="_Toc332875227"/>
      <w:bookmarkStart w:id="162" w:name="_Toc479574694"/>
      <w:r w:rsidRPr="00E51C9D">
        <w:rPr>
          <w:rFonts w:ascii="Times New Roman" w:hAnsi="Times New Roman" w:cs="Times New Roman"/>
          <w:sz w:val="24"/>
          <w:szCs w:val="24"/>
        </w:rPr>
        <w:lastRenderedPageBreak/>
        <w:t>1) основные виды разрешенного использования;</w:t>
      </w:r>
      <w:bookmarkEnd w:id="161"/>
      <w:bookmarkEnd w:id="162"/>
    </w:p>
    <w:p w:rsidR="00A14CE4" w:rsidRPr="00E51C9D" w:rsidRDefault="00A14CE4" w:rsidP="00E03F43">
      <w:pPr>
        <w:rPr>
          <w:rFonts w:ascii="Times New Roman" w:hAnsi="Times New Roman" w:cs="Times New Roman"/>
          <w:sz w:val="24"/>
          <w:szCs w:val="24"/>
        </w:rPr>
      </w:pPr>
      <w:bookmarkStart w:id="163" w:name="_Toc332875228"/>
      <w:bookmarkStart w:id="164" w:name="_Toc479574695"/>
      <w:r w:rsidRPr="00E51C9D">
        <w:rPr>
          <w:rFonts w:ascii="Times New Roman" w:hAnsi="Times New Roman" w:cs="Times New Roman"/>
          <w:sz w:val="24"/>
          <w:szCs w:val="24"/>
        </w:rPr>
        <w:t>2) условно разрешенные виды использования;</w:t>
      </w:r>
      <w:bookmarkEnd w:id="163"/>
      <w:bookmarkEnd w:id="164"/>
    </w:p>
    <w:p w:rsidR="00A14CE4" w:rsidRPr="00E51C9D" w:rsidRDefault="00A14CE4" w:rsidP="00E03F43">
      <w:pPr>
        <w:rPr>
          <w:rFonts w:ascii="Times New Roman" w:hAnsi="Times New Roman" w:cs="Times New Roman"/>
          <w:sz w:val="24"/>
          <w:szCs w:val="24"/>
        </w:rPr>
      </w:pPr>
      <w:bookmarkStart w:id="165" w:name="_Toc332875229"/>
      <w:bookmarkStart w:id="166" w:name="_Toc479574696"/>
      <w:r w:rsidRPr="00E51C9D">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bookmarkEnd w:id="165"/>
      <w:bookmarkEnd w:id="166"/>
    </w:p>
    <w:p w:rsidR="00A14CE4" w:rsidRPr="00E51C9D" w:rsidRDefault="00A14CE4" w:rsidP="00E03F43">
      <w:pPr>
        <w:rPr>
          <w:rFonts w:ascii="Times New Roman" w:hAnsi="Times New Roman" w:cs="Times New Roman"/>
          <w:sz w:val="24"/>
          <w:szCs w:val="24"/>
        </w:rPr>
      </w:pPr>
      <w:bookmarkStart w:id="167" w:name="_Toc332875230"/>
      <w:bookmarkStart w:id="168" w:name="_Toc339438964"/>
      <w:bookmarkStart w:id="169" w:name="_Toc342861707"/>
      <w:bookmarkStart w:id="170" w:name="_Toc372236897"/>
      <w:bookmarkStart w:id="171" w:name="_Toc377389364"/>
      <w:bookmarkStart w:id="172" w:name="_Toc377405074"/>
      <w:bookmarkStart w:id="173" w:name="_Toc387084718"/>
      <w:bookmarkStart w:id="174" w:name="_Toc479574697"/>
      <w:r w:rsidRPr="00E51C9D">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bookmarkEnd w:id="167"/>
      <w:bookmarkEnd w:id="168"/>
      <w:bookmarkEnd w:id="169"/>
      <w:bookmarkEnd w:id="170"/>
      <w:bookmarkEnd w:id="171"/>
      <w:bookmarkEnd w:id="172"/>
      <w:bookmarkEnd w:id="173"/>
      <w:bookmarkEnd w:id="174"/>
    </w:p>
    <w:p w:rsidR="00E3741E" w:rsidRPr="00E51C9D" w:rsidRDefault="00E3741E" w:rsidP="00E3741E">
      <w:pPr>
        <w:rPr>
          <w:rFonts w:ascii="Times New Roman" w:hAnsi="Times New Roman" w:cs="Times New Roman"/>
          <w:sz w:val="24"/>
          <w:szCs w:val="24"/>
        </w:rPr>
      </w:pPr>
      <w:r w:rsidRPr="00E51C9D">
        <w:rPr>
          <w:rFonts w:ascii="Times New Roman" w:hAnsi="Times New Roman" w:cs="Times New Roman"/>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6D5D1A" w:rsidRPr="00E51C9D" w:rsidRDefault="006D5D1A" w:rsidP="00E03F43">
      <w:pPr>
        <w:rPr>
          <w:rFonts w:ascii="Times New Roman" w:hAnsi="Times New Roman" w:cs="Times New Roman"/>
          <w:sz w:val="24"/>
          <w:szCs w:val="24"/>
        </w:rPr>
      </w:pPr>
      <w:bookmarkStart w:id="175" w:name="_Toc479574698"/>
      <w:r w:rsidRPr="00E51C9D">
        <w:rPr>
          <w:rFonts w:ascii="Times New Roman" w:hAnsi="Times New Roman" w:cs="Times New Roman"/>
          <w:sz w:val="24"/>
          <w:szCs w:val="24"/>
        </w:rPr>
        <w:t>3. Виды разрешенного использования земельных участков определяются в соответствии с классификатором,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bookmarkEnd w:id="175"/>
    </w:p>
    <w:p w:rsidR="00A14CE4" w:rsidRPr="00E51C9D" w:rsidRDefault="00A14CE4" w:rsidP="004516E3">
      <w:pPr>
        <w:pStyle w:val="20"/>
        <w:spacing w:after="100"/>
        <w:rPr>
          <w:rFonts w:ascii="Times New Roman" w:hAnsi="Times New Roman" w:cs="Times New Roman"/>
          <w:color w:val="auto"/>
          <w:sz w:val="24"/>
          <w:szCs w:val="24"/>
        </w:rPr>
      </w:pPr>
      <w:bookmarkStart w:id="176" w:name="_Toc332875231"/>
      <w:bookmarkStart w:id="177" w:name="_Toc387084719"/>
      <w:bookmarkStart w:id="178" w:name="_Toc7446373"/>
      <w:r w:rsidRPr="00E51C9D">
        <w:rPr>
          <w:rFonts w:ascii="Times New Roman" w:hAnsi="Times New Roman" w:cs="Times New Roman"/>
          <w:color w:val="auto"/>
          <w:sz w:val="24"/>
          <w:szCs w:val="24"/>
        </w:rPr>
        <w:t xml:space="preserve">Статья </w:t>
      </w:r>
      <w:r w:rsidR="00E3741E" w:rsidRPr="00E51C9D">
        <w:rPr>
          <w:rFonts w:ascii="Times New Roman" w:hAnsi="Times New Roman" w:cs="Times New Roman"/>
          <w:color w:val="auto"/>
          <w:sz w:val="24"/>
          <w:szCs w:val="24"/>
        </w:rPr>
        <w:t>15.1</w:t>
      </w:r>
      <w:r w:rsidRPr="00E51C9D">
        <w:rPr>
          <w:rFonts w:ascii="Times New Roman" w:hAnsi="Times New Roman" w:cs="Times New Roman"/>
          <w:color w:val="auto"/>
          <w:sz w:val="24"/>
          <w:szCs w:val="24"/>
        </w:rPr>
        <w:t>. Порядок изменения видов разрешенного использования земельных участков и объектов капитального строительства</w:t>
      </w:r>
      <w:bookmarkEnd w:id="176"/>
      <w:bookmarkEnd w:id="177"/>
      <w:bookmarkEnd w:id="178"/>
    </w:p>
    <w:p w:rsidR="00A14CE4" w:rsidRPr="00E51C9D" w:rsidRDefault="00A14CE4" w:rsidP="00E03F43">
      <w:pPr>
        <w:rPr>
          <w:rFonts w:ascii="Times New Roman" w:hAnsi="Times New Roman" w:cs="Times New Roman"/>
          <w:sz w:val="24"/>
          <w:szCs w:val="24"/>
        </w:rPr>
      </w:pPr>
      <w:bookmarkStart w:id="179" w:name="_Toc479574700"/>
      <w:r w:rsidRPr="00E51C9D">
        <w:rPr>
          <w:rFonts w:ascii="Times New Roman" w:hAnsi="Times New Roman" w:cs="Times New Roman"/>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bookmarkEnd w:id="179"/>
    </w:p>
    <w:p w:rsidR="00A14CE4" w:rsidRPr="00E51C9D" w:rsidRDefault="00A14CE4" w:rsidP="00E03F43">
      <w:pPr>
        <w:rPr>
          <w:rFonts w:ascii="Times New Roman" w:hAnsi="Times New Roman" w:cs="Times New Roman"/>
          <w:sz w:val="24"/>
          <w:szCs w:val="24"/>
        </w:rPr>
      </w:pPr>
      <w:bookmarkStart w:id="180" w:name="_Toc479574701"/>
      <w:r w:rsidRPr="00E51C9D">
        <w:rPr>
          <w:rFonts w:ascii="Times New Roman" w:hAnsi="Times New Roman" w:cs="Times New Roman"/>
          <w:sz w:val="24"/>
          <w:szCs w:val="24"/>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bookmarkEnd w:id="180"/>
    </w:p>
    <w:p w:rsidR="00A14CE4" w:rsidRPr="00E51C9D" w:rsidRDefault="00A14CE4" w:rsidP="00E03F43">
      <w:pPr>
        <w:rPr>
          <w:rFonts w:ascii="Times New Roman" w:hAnsi="Times New Roman" w:cs="Times New Roman"/>
          <w:sz w:val="24"/>
          <w:szCs w:val="24"/>
        </w:rPr>
      </w:pPr>
      <w:bookmarkStart w:id="181" w:name="_Toc479574702"/>
      <w:r w:rsidRPr="00E51C9D">
        <w:rPr>
          <w:rFonts w:ascii="Times New Roman" w:hAnsi="Times New Roman" w:cs="Times New Roman"/>
          <w:sz w:val="24"/>
          <w:szCs w:val="24"/>
        </w:rPr>
        <w:t>3. Правом на изменение одного вида на другой вид разрешенного использования земельных участков и иных объектов недвижимости обладают:</w:t>
      </w:r>
      <w:bookmarkEnd w:id="181"/>
    </w:p>
    <w:p w:rsidR="00A14CE4" w:rsidRPr="00E51C9D" w:rsidRDefault="00A14CE4" w:rsidP="00E03F43">
      <w:pPr>
        <w:rPr>
          <w:rFonts w:ascii="Times New Roman" w:hAnsi="Times New Roman" w:cs="Times New Roman"/>
          <w:sz w:val="24"/>
          <w:szCs w:val="24"/>
        </w:rPr>
      </w:pPr>
      <w:bookmarkStart w:id="182" w:name="_Toc479574703"/>
      <w:r w:rsidRPr="00E51C9D">
        <w:rPr>
          <w:rFonts w:ascii="Times New Roman" w:hAnsi="Times New Roman" w:cs="Times New Roman"/>
          <w:sz w:val="24"/>
          <w:szCs w:val="24"/>
        </w:rPr>
        <w:t>1) собственники земельных участков, являющиеся одновременно собственниками расположенных на этих участках зданий, строений, сооружений;</w:t>
      </w:r>
      <w:bookmarkEnd w:id="182"/>
    </w:p>
    <w:p w:rsidR="00A14CE4" w:rsidRPr="00E51C9D" w:rsidRDefault="00A14CE4" w:rsidP="00E03F43">
      <w:pPr>
        <w:rPr>
          <w:rFonts w:ascii="Times New Roman" w:hAnsi="Times New Roman" w:cs="Times New Roman"/>
          <w:sz w:val="24"/>
          <w:szCs w:val="24"/>
        </w:rPr>
      </w:pPr>
      <w:bookmarkStart w:id="183" w:name="_Toc479574704"/>
      <w:r w:rsidRPr="00E51C9D">
        <w:rPr>
          <w:rFonts w:ascii="Times New Roman" w:hAnsi="Times New Roman" w:cs="Times New Roman"/>
          <w:sz w:val="24"/>
          <w:szCs w:val="24"/>
        </w:rPr>
        <w:t>2) собственники зданий, строений, сооружений, владеющие земельными участками на праве аренды;</w:t>
      </w:r>
      <w:bookmarkEnd w:id="183"/>
    </w:p>
    <w:p w:rsidR="00A14CE4" w:rsidRPr="00E51C9D" w:rsidRDefault="00A14CE4" w:rsidP="00E03F43">
      <w:pPr>
        <w:rPr>
          <w:rFonts w:ascii="Times New Roman" w:hAnsi="Times New Roman" w:cs="Times New Roman"/>
          <w:sz w:val="24"/>
          <w:szCs w:val="24"/>
        </w:rPr>
      </w:pPr>
      <w:bookmarkStart w:id="184" w:name="_Toc479574705"/>
      <w:r w:rsidRPr="00E51C9D">
        <w:rPr>
          <w:rFonts w:ascii="Times New Roman" w:hAnsi="Times New Roman" w:cs="Times New Roman"/>
          <w:sz w:val="24"/>
          <w:szCs w:val="24"/>
        </w:rP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bookmarkEnd w:id="184"/>
    </w:p>
    <w:p w:rsidR="00A14CE4" w:rsidRPr="00E51C9D" w:rsidRDefault="00A14CE4" w:rsidP="00E03F43">
      <w:pPr>
        <w:rPr>
          <w:rFonts w:ascii="Times New Roman" w:hAnsi="Times New Roman" w:cs="Times New Roman"/>
          <w:sz w:val="24"/>
          <w:szCs w:val="24"/>
        </w:rPr>
      </w:pPr>
      <w:bookmarkStart w:id="185" w:name="_Toc479574706"/>
      <w:r w:rsidRPr="00E51C9D">
        <w:rPr>
          <w:rFonts w:ascii="Times New Roman" w:hAnsi="Times New Roman" w:cs="Times New Roman"/>
          <w:sz w:val="24"/>
          <w:szCs w:val="24"/>
        </w:rPr>
        <w:t>4) лица, владеющие земельными участками на праве аренды, срок которой составляет менее пяти,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bookmarkEnd w:id="185"/>
    </w:p>
    <w:p w:rsidR="00A14CE4" w:rsidRPr="00E51C9D" w:rsidRDefault="00A14CE4" w:rsidP="00E03F43">
      <w:pPr>
        <w:rPr>
          <w:rFonts w:ascii="Times New Roman" w:hAnsi="Times New Roman" w:cs="Times New Roman"/>
          <w:sz w:val="24"/>
          <w:szCs w:val="24"/>
        </w:rPr>
      </w:pPr>
      <w:bookmarkStart w:id="186" w:name="_Toc479574707"/>
      <w:r w:rsidRPr="00E51C9D">
        <w:rPr>
          <w:rFonts w:ascii="Times New Roman" w:hAnsi="Times New Roman" w:cs="Times New Roman"/>
          <w:sz w:val="24"/>
          <w:szCs w:val="24"/>
        </w:rP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bookmarkEnd w:id="186"/>
    </w:p>
    <w:p w:rsidR="00A14CE4" w:rsidRPr="00E51C9D" w:rsidRDefault="00A14CE4" w:rsidP="00E03F43">
      <w:pPr>
        <w:rPr>
          <w:rFonts w:ascii="Times New Roman" w:hAnsi="Times New Roman" w:cs="Times New Roman"/>
          <w:sz w:val="24"/>
          <w:szCs w:val="24"/>
        </w:rPr>
      </w:pPr>
      <w:bookmarkStart w:id="187" w:name="_Toc479574708"/>
      <w:r w:rsidRPr="00E51C9D">
        <w:rPr>
          <w:rFonts w:ascii="Times New Roman" w:hAnsi="Times New Roman" w:cs="Times New Roman"/>
          <w:sz w:val="24"/>
          <w:szCs w:val="24"/>
        </w:rPr>
        <w:t>6) собственники квартир в многоквартирных домах – в случаях, когда одновременно имеются следующие условия и соблюдаются следующие требования:</w:t>
      </w:r>
      <w:bookmarkEnd w:id="187"/>
    </w:p>
    <w:p w:rsidR="00A14CE4" w:rsidRPr="00E51C9D" w:rsidRDefault="00A14CE4" w:rsidP="00E03F43">
      <w:pPr>
        <w:rPr>
          <w:rFonts w:ascii="Times New Roman" w:hAnsi="Times New Roman" w:cs="Times New Roman"/>
          <w:sz w:val="24"/>
          <w:szCs w:val="24"/>
        </w:rPr>
      </w:pPr>
      <w:bookmarkStart w:id="188" w:name="_Toc479574709"/>
      <w:r w:rsidRPr="00E51C9D">
        <w:rPr>
          <w:rFonts w:ascii="Times New Roman" w:hAnsi="Times New Roman" w:cs="Times New Roman"/>
          <w:sz w:val="24"/>
          <w:szCs w:val="24"/>
        </w:rP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bookmarkEnd w:id="188"/>
    </w:p>
    <w:p w:rsidR="00A14CE4" w:rsidRPr="00E51C9D" w:rsidRDefault="00A14CE4" w:rsidP="00E03F43">
      <w:pPr>
        <w:rPr>
          <w:rFonts w:ascii="Times New Roman" w:hAnsi="Times New Roman" w:cs="Times New Roman"/>
          <w:sz w:val="24"/>
          <w:szCs w:val="24"/>
        </w:rPr>
      </w:pPr>
      <w:bookmarkStart w:id="189" w:name="_Toc479574710"/>
      <w:r w:rsidRPr="00E51C9D">
        <w:rPr>
          <w:rFonts w:ascii="Times New Roman" w:hAnsi="Times New Roman" w:cs="Times New Roman"/>
          <w:sz w:val="24"/>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bookmarkEnd w:id="189"/>
    </w:p>
    <w:p w:rsidR="00A14CE4" w:rsidRPr="00E51C9D" w:rsidRDefault="00A14CE4" w:rsidP="00E03F43">
      <w:pPr>
        <w:rPr>
          <w:rFonts w:ascii="Times New Roman" w:hAnsi="Times New Roman" w:cs="Times New Roman"/>
          <w:sz w:val="24"/>
          <w:szCs w:val="24"/>
        </w:rPr>
      </w:pPr>
      <w:bookmarkStart w:id="190" w:name="_Toc479574711"/>
      <w:r w:rsidRPr="00E51C9D">
        <w:rPr>
          <w:rFonts w:ascii="Times New Roman" w:hAnsi="Times New Roman" w:cs="Times New Roman"/>
          <w:sz w:val="24"/>
          <w:szCs w:val="24"/>
        </w:rPr>
        <w:lastRenderedPageBreak/>
        <w:t>в) соблюдаются требования технических регламентов безопасности (а до ведения их в действие – требования строительных норм и правил, иных обязательных требований).</w:t>
      </w:r>
      <w:bookmarkEnd w:id="190"/>
    </w:p>
    <w:p w:rsidR="00A14CE4" w:rsidRPr="00E51C9D" w:rsidRDefault="00A14CE4" w:rsidP="00E03F43">
      <w:pPr>
        <w:rPr>
          <w:rFonts w:ascii="Times New Roman" w:hAnsi="Times New Roman" w:cs="Times New Roman"/>
          <w:sz w:val="24"/>
          <w:szCs w:val="24"/>
        </w:rPr>
      </w:pPr>
      <w:bookmarkStart w:id="191" w:name="_Toc479574712"/>
      <w:r w:rsidRPr="00E51C9D">
        <w:rPr>
          <w:rFonts w:ascii="Times New Roman" w:hAnsi="Times New Roman" w:cs="Times New Roman"/>
          <w:sz w:val="24"/>
          <w:szCs w:val="24"/>
        </w:rPr>
        <w:t>4. Изменение одного вида на другой вид разрешенного использования земельных участков и иных объектов недвижимости осуществляется при условии:</w:t>
      </w:r>
      <w:bookmarkEnd w:id="191"/>
    </w:p>
    <w:p w:rsidR="00A14CE4" w:rsidRPr="00E51C9D" w:rsidRDefault="00A14CE4" w:rsidP="00E03F43">
      <w:pPr>
        <w:rPr>
          <w:rFonts w:ascii="Times New Roman" w:hAnsi="Times New Roman" w:cs="Times New Roman"/>
          <w:sz w:val="24"/>
          <w:szCs w:val="24"/>
        </w:rPr>
      </w:pPr>
      <w:bookmarkStart w:id="192" w:name="_Toc479574713"/>
      <w:r w:rsidRPr="00E51C9D">
        <w:rPr>
          <w:rFonts w:ascii="Times New Roman" w:hAnsi="Times New Roman" w:cs="Times New Roman"/>
          <w:sz w:val="24"/>
          <w:szCs w:val="24"/>
        </w:rPr>
        <w:t>1)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получением разрешения на строительство;</w:t>
      </w:r>
      <w:bookmarkEnd w:id="192"/>
    </w:p>
    <w:p w:rsidR="00A14CE4" w:rsidRPr="00E51C9D" w:rsidRDefault="00A14CE4" w:rsidP="00E03F43">
      <w:pPr>
        <w:rPr>
          <w:rFonts w:ascii="Times New Roman" w:hAnsi="Times New Roman" w:cs="Times New Roman"/>
          <w:sz w:val="24"/>
          <w:szCs w:val="24"/>
        </w:rPr>
      </w:pPr>
      <w:bookmarkStart w:id="193" w:name="_Toc479574714"/>
      <w:r w:rsidRPr="00E51C9D">
        <w:rPr>
          <w:rFonts w:ascii="Times New Roman" w:hAnsi="Times New Roman" w:cs="Times New Roman"/>
          <w:sz w:val="24"/>
          <w:szCs w:val="24"/>
        </w:rPr>
        <w:t>2) получения лицом, обладающим правом изменения одного вида на другой вид разрешенного использования земельных участков и иных объектов недвижимости, заключения от управления архитектуры и градостроительства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bookmarkEnd w:id="193"/>
    </w:p>
    <w:p w:rsidR="00A14CE4" w:rsidRPr="00E51C9D" w:rsidRDefault="00A14CE4" w:rsidP="00E03F43">
      <w:pPr>
        <w:rPr>
          <w:rFonts w:ascii="Times New Roman" w:hAnsi="Times New Roman" w:cs="Times New Roman"/>
          <w:sz w:val="24"/>
          <w:szCs w:val="24"/>
        </w:rPr>
      </w:pPr>
      <w:bookmarkStart w:id="194" w:name="_Toc479574715"/>
      <w:r w:rsidRPr="00E51C9D">
        <w:rPr>
          <w:rFonts w:ascii="Times New Roman" w:hAnsi="Times New Roman" w:cs="Times New Roman"/>
          <w:sz w:val="24"/>
          <w:szCs w:val="24"/>
        </w:rPr>
        <w:t>5. Решение об изменение одного вида разрешенного использования земельных участков и объектов капитального строительства, расположенных на землях, на которые действия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bookmarkEnd w:id="194"/>
    </w:p>
    <w:p w:rsidR="00060947" w:rsidRPr="00E51C9D" w:rsidRDefault="00060947" w:rsidP="00060947">
      <w:pPr>
        <w:pStyle w:val="20"/>
        <w:spacing w:after="100"/>
        <w:rPr>
          <w:rFonts w:ascii="Times New Roman" w:hAnsi="Times New Roman" w:cs="Times New Roman"/>
          <w:color w:val="auto"/>
          <w:sz w:val="24"/>
          <w:szCs w:val="24"/>
        </w:rPr>
      </w:pPr>
      <w:bookmarkStart w:id="195" w:name="_Toc7446374"/>
      <w:r w:rsidRPr="00E51C9D">
        <w:rPr>
          <w:rFonts w:ascii="Times New Roman" w:hAnsi="Times New Roman" w:cs="Times New Roman"/>
          <w:color w:val="auto"/>
          <w:sz w:val="24"/>
          <w:szCs w:val="24"/>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195"/>
    </w:p>
    <w:p w:rsidR="00060947" w:rsidRPr="00E51C9D" w:rsidRDefault="00060947" w:rsidP="00060947">
      <w:pPr>
        <w:rPr>
          <w:rFonts w:ascii="Times New Roman" w:hAnsi="Times New Roman" w:cs="Times New Roman"/>
          <w:sz w:val="24"/>
          <w:szCs w:val="24"/>
        </w:rPr>
      </w:pPr>
      <w:r w:rsidRPr="00E51C9D">
        <w:rPr>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060947" w:rsidRPr="00E51C9D" w:rsidRDefault="00060947" w:rsidP="00060947">
      <w:pPr>
        <w:rPr>
          <w:rFonts w:ascii="Times New Roman" w:hAnsi="Times New Roman" w:cs="Times New Roman"/>
          <w:sz w:val="24"/>
          <w:szCs w:val="24"/>
        </w:rPr>
      </w:pPr>
      <w:r w:rsidRPr="00E51C9D">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rsidR="00060947" w:rsidRPr="00E51C9D" w:rsidRDefault="00060947" w:rsidP="00060947">
      <w:pPr>
        <w:rPr>
          <w:rFonts w:ascii="Times New Roman" w:hAnsi="Times New Roman" w:cs="Times New Roman"/>
          <w:sz w:val="24"/>
          <w:szCs w:val="24"/>
        </w:rPr>
      </w:pPr>
      <w:r w:rsidRPr="00E51C9D">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60947" w:rsidRPr="00E51C9D" w:rsidRDefault="00060947" w:rsidP="00060947">
      <w:pPr>
        <w:rPr>
          <w:rFonts w:ascii="Times New Roman" w:hAnsi="Times New Roman" w:cs="Times New Roman"/>
          <w:sz w:val="24"/>
          <w:szCs w:val="24"/>
        </w:rPr>
      </w:pPr>
      <w:r w:rsidRPr="00E51C9D">
        <w:rPr>
          <w:rFonts w:ascii="Times New Roman" w:hAnsi="Times New Roman" w:cs="Times New Roman"/>
          <w:sz w:val="24"/>
          <w:szCs w:val="24"/>
        </w:rPr>
        <w:t>3) предельное количество этажей или предельную высоту зданий, строений, сооружений;</w:t>
      </w:r>
    </w:p>
    <w:p w:rsidR="00060947" w:rsidRPr="00E51C9D" w:rsidRDefault="00060947" w:rsidP="00060947">
      <w:pPr>
        <w:rPr>
          <w:rFonts w:ascii="Times New Roman" w:hAnsi="Times New Roman" w:cs="Times New Roman"/>
          <w:sz w:val="24"/>
          <w:szCs w:val="24"/>
        </w:rPr>
      </w:pPr>
      <w:r w:rsidRPr="00E51C9D">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60947" w:rsidRPr="00E51C9D" w:rsidRDefault="00060947" w:rsidP="00060947">
      <w:pPr>
        <w:rPr>
          <w:rFonts w:ascii="Times New Roman" w:hAnsi="Times New Roman" w:cs="Times New Roman"/>
          <w:sz w:val="24"/>
          <w:szCs w:val="24"/>
        </w:rPr>
      </w:pPr>
      <w:r w:rsidRPr="00E51C9D">
        <w:rPr>
          <w:rFonts w:ascii="Times New Roman" w:hAnsi="Times New Roman" w:cs="Times New Roman"/>
          <w:sz w:val="24"/>
          <w:szCs w:val="24"/>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подпунктами 2 - 4 пункта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060947" w:rsidRPr="00E51C9D" w:rsidRDefault="00060947" w:rsidP="00060947">
      <w:pPr>
        <w:rPr>
          <w:rFonts w:ascii="Times New Roman" w:hAnsi="Times New Roman" w:cs="Times New Roman"/>
          <w:sz w:val="24"/>
          <w:szCs w:val="24"/>
        </w:rPr>
      </w:pPr>
      <w:r w:rsidRPr="00E51C9D">
        <w:rPr>
          <w:rFonts w:ascii="Times New Roman" w:hAnsi="Times New Roman" w:cs="Times New Roman"/>
          <w:sz w:val="24"/>
          <w:szCs w:val="24"/>
        </w:rPr>
        <w:t>1.2. Наряду с указанными в абзацах 2 - 4 пункта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060947" w:rsidRPr="00E51C9D" w:rsidRDefault="00060947" w:rsidP="00060947">
      <w:pPr>
        <w:rPr>
          <w:rFonts w:ascii="Times New Roman" w:hAnsi="Times New Roman" w:cs="Times New Roman"/>
          <w:sz w:val="24"/>
          <w:szCs w:val="24"/>
        </w:rPr>
      </w:pPr>
      <w:r w:rsidRPr="00E51C9D">
        <w:rPr>
          <w:rFonts w:ascii="Times New Roman" w:hAnsi="Times New Roman" w:cs="Times New Roman"/>
          <w:sz w:val="24"/>
          <w:szCs w:val="24"/>
        </w:rPr>
        <w:t>2. Применительно к каждой территориальной зоне устанавливаются указанные в пункте 1 настоящей статьи размеры и параметры, их сочетания.</w:t>
      </w:r>
    </w:p>
    <w:p w:rsidR="00060947" w:rsidRPr="00E51C9D" w:rsidRDefault="00060947" w:rsidP="00060947">
      <w:pPr>
        <w:rPr>
          <w:rFonts w:ascii="Times New Roman" w:hAnsi="Times New Roman" w:cs="Times New Roman"/>
          <w:sz w:val="24"/>
          <w:szCs w:val="24"/>
        </w:rPr>
      </w:pPr>
      <w:r w:rsidRPr="00E51C9D">
        <w:rPr>
          <w:rFonts w:ascii="Times New Roman" w:hAnsi="Times New Roman" w:cs="Times New Roman"/>
          <w:sz w:val="24"/>
          <w:szCs w:val="24"/>
        </w:rPr>
        <w:t xml:space="preserve">3. В пределах территориальных зон могут устанавливаться </w:t>
      </w:r>
      <w:proofErr w:type="spellStart"/>
      <w:r w:rsidRPr="00E51C9D">
        <w:rPr>
          <w:rFonts w:ascii="Times New Roman" w:hAnsi="Times New Roman" w:cs="Times New Roman"/>
          <w:sz w:val="24"/>
          <w:szCs w:val="24"/>
        </w:rPr>
        <w:t>подзоны</w:t>
      </w:r>
      <w:proofErr w:type="spellEnd"/>
      <w:r w:rsidRPr="00E51C9D">
        <w:rPr>
          <w:rFonts w:ascii="Times New Roman" w:hAnsi="Times New Roman" w:cs="Times New Roman"/>
          <w:sz w:val="24"/>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w:t>
      </w:r>
      <w:r w:rsidRPr="00E51C9D">
        <w:rPr>
          <w:rFonts w:ascii="Times New Roman" w:hAnsi="Times New Roman" w:cs="Times New Roman"/>
          <w:sz w:val="24"/>
          <w:szCs w:val="24"/>
        </w:rPr>
        <w:lastRenderedPageBreak/>
        <w:t>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A14CE4" w:rsidRPr="00E51C9D" w:rsidRDefault="00A14CE4" w:rsidP="00E03F43">
      <w:pPr>
        <w:pStyle w:val="20"/>
        <w:spacing w:after="100"/>
        <w:rPr>
          <w:rFonts w:ascii="Times New Roman" w:hAnsi="Times New Roman" w:cs="Times New Roman"/>
          <w:color w:val="auto"/>
          <w:sz w:val="24"/>
          <w:szCs w:val="24"/>
        </w:rPr>
      </w:pPr>
      <w:bookmarkStart w:id="196" w:name="_Toc387084720"/>
      <w:bookmarkStart w:id="197" w:name="_Toc7446375"/>
      <w:r w:rsidRPr="00E51C9D">
        <w:rPr>
          <w:rFonts w:ascii="Times New Roman" w:hAnsi="Times New Roman" w:cs="Times New Roman"/>
          <w:color w:val="auto"/>
          <w:sz w:val="24"/>
          <w:szCs w:val="24"/>
        </w:rPr>
        <w:t xml:space="preserve">Статья </w:t>
      </w:r>
      <w:r w:rsidR="00060947" w:rsidRPr="00E51C9D">
        <w:rPr>
          <w:rFonts w:ascii="Times New Roman" w:hAnsi="Times New Roman" w:cs="Times New Roman"/>
          <w:color w:val="auto"/>
          <w:sz w:val="24"/>
          <w:szCs w:val="24"/>
        </w:rPr>
        <w:t>17</w:t>
      </w:r>
      <w:r w:rsidRPr="00E51C9D">
        <w:rPr>
          <w:rFonts w:ascii="Times New Roman" w:hAnsi="Times New Roman" w:cs="Times New Roman"/>
          <w:color w:val="auto"/>
          <w:sz w:val="24"/>
          <w:szCs w:val="24"/>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196"/>
      <w:bookmarkEnd w:id="197"/>
    </w:p>
    <w:p w:rsidR="00A14CE4" w:rsidRPr="00E51C9D" w:rsidRDefault="00A14CE4" w:rsidP="004516E3">
      <w:pPr>
        <w:spacing w:after="20"/>
        <w:rPr>
          <w:rFonts w:ascii="Times New Roman" w:hAnsi="Times New Roman" w:cs="Times New Roman"/>
          <w:sz w:val="24"/>
          <w:szCs w:val="24"/>
        </w:rPr>
      </w:pPr>
      <w:r w:rsidRPr="00E51C9D">
        <w:rPr>
          <w:rFonts w:ascii="Times New Roman" w:hAnsi="Times New Roman" w:cs="Times New Roman"/>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w:t>
      </w:r>
      <w:r w:rsidR="006451BA" w:rsidRPr="00E51C9D">
        <w:rPr>
          <w:rFonts w:ascii="Times New Roman" w:hAnsi="Times New Roman" w:cs="Times New Roman"/>
          <w:sz w:val="24"/>
          <w:szCs w:val="24"/>
        </w:rPr>
        <w:t>К</w:t>
      </w:r>
      <w:r w:rsidRPr="00E51C9D">
        <w:rPr>
          <w:rFonts w:ascii="Times New Roman" w:hAnsi="Times New Roman" w:cs="Times New Roman"/>
          <w:sz w:val="24"/>
          <w:szCs w:val="24"/>
        </w:rPr>
        <w:t>омиссию.</w:t>
      </w:r>
    </w:p>
    <w:p w:rsidR="00E03F43" w:rsidRPr="00E51C9D" w:rsidRDefault="00E03F43" w:rsidP="00E03F43">
      <w:pPr>
        <w:spacing w:after="20"/>
        <w:rPr>
          <w:rFonts w:ascii="Times New Roman" w:hAnsi="Times New Roman" w:cs="Times New Roman"/>
          <w:sz w:val="24"/>
          <w:szCs w:val="24"/>
        </w:rPr>
      </w:pPr>
      <w:r w:rsidRPr="00E51C9D">
        <w:rPr>
          <w:rFonts w:ascii="Times New Roman" w:hAnsi="Times New Roman" w:cs="Times New Roman"/>
          <w:sz w:val="24"/>
          <w:szCs w:val="24"/>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w:anchor="Par195"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E51C9D">
          <w:rPr>
            <w:rFonts w:ascii="Times New Roman" w:hAnsi="Times New Roman" w:cs="Times New Roman"/>
            <w:sz w:val="24"/>
            <w:szCs w:val="24"/>
          </w:rPr>
          <w:t>статьей 5.1</w:t>
        </w:r>
      </w:hyperlink>
      <w:r w:rsidRPr="00E51C9D">
        <w:rPr>
          <w:rFonts w:ascii="Times New Roman" w:hAnsi="Times New Roman" w:cs="Times New Roman"/>
          <w:sz w:val="24"/>
          <w:szCs w:val="24"/>
        </w:rPr>
        <w:t xml:space="preserve"> Градостроительного Кодекса, с учетом положений настоящей статьи. </w:t>
      </w:r>
    </w:p>
    <w:p w:rsidR="00E03F43" w:rsidRPr="00E51C9D" w:rsidRDefault="00E03F43" w:rsidP="00E03F43">
      <w:pPr>
        <w:pStyle w:val="ConsPlusNormal"/>
        <w:ind w:firstLine="539"/>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E03F43" w:rsidRPr="00E51C9D" w:rsidRDefault="00E03F43" w:rsidP="00E03F43">
      <w:pPr>
        <w:spacing w:after="20"/>
        <w:rPr>
          <w:rFonts w:ascii="Times New Roman" w:hAnsi="Times New Roman" w:cs="Times New Roman"/>
          <w:sz w:val="24"/>
          <w:szCs w:val="24"/>
        </w:rPr>
      </w:pPr>
      <w:r w:rsidRPr="00E51C9D">
        <w:rPr>
          <w:rFonts w:ascii="Times New Roman" w:hAnsi="Times New Roman" w:cs="Times New Roman"/>
          <w:sz w:val="24"/>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E03F43" w:rsidRPr="00E51C9D" w:rsidRDefault="00E03F43" w:rsidP="00E03F43">
      <w:pPr>
        <w:rPr>
          <w:rFonts w:ascii="Times New Roman" w:hAnsi="Times New Roman" w:cs="Times New Roman"/>
          <w:sz w:val="24"/>
          <w:szCs w:val="24"/>
        </w:rPr>
      </w:pPr>
      <w:r w:rsidRPr="00E51C9D">
        <w:rPr>
          <w:rFonts w:ascii="Times New Roman" w:hAnsi="Times New Roman" w:cs="Times New Roman"/>
          <w:sz w:val="24"/>
          <w:szCs w:val="24"/>
        </w:rPr>
        <w:t>5. Утратил силу.</w:t>
      </w:r>
    </w:p>
    <w:p w:rsidR="00E03F43" w:rsidRPr="00E51C9D" w:rsidRDefault="00E03F43" w:rsidP="00E03F43">
      <w:pPr>
        <w:rPr>
          <w:rFonts w:ascii="Times New Roman" w:hAnsi="Times New Roman" w:cs="Times New Roman"/>
          <w:sz w:val="24"/>
          <w:szCs w:val="24"/>
        </w:rPr>
      </w:pPr>
      <w:r w:rsidRPr="00E51C9D">
        <w:rPr>
          <w:rFonts w:ascii="Times New Roman" w:hAnsi="Times New Roman" w:cs="Times New Roman"/>
          <w:sz w:val="24"/>
          <w:szCs w:val="24"/>
        </w:rPr>
        <w:t>6. Утратил силу.</w:t>
      </w:r>
    </w:p>
    <w:p w:rsidR="00E03F43" w:rsidRPr="00E51C9D" w:rsidRDefault="00E03F43" w:rsidP="00E03F43">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E03F43" w:rsidRPr="00E51C9D" w:rsidRDefault="00E03F43" w:rsidP="00E03F43">
      <w:pPr>
        <w:pStyle w:val="ConsPlusNormal"/>
        <w:ind w:firstLine="540"/>
        <w:rPr>
          <w:rFonts w:ascii="Times New Roman" w:hAnsi="Times New Roman" w:cs="Times New Roman"/>
          <w:sz w:val="24"/>
          <w:szCs w:val="24"/>
        </w:rPr>
      </w:pPr>
      <w:r w:rsidRPr="00E51C9D">
        <w:rPr>
          <w:rFonts w:ascii="Times New Roman" w:eastAsiaTheme="minorHAnsi" w:hAnsi="Times New Roman" w:cs="Times New Roman"/>
          <w:sz w:val="24"/>
          <w:szCs w:val="24"/>
          <w:lang w:eastAsia="en-US"/>
        </w:rPr>
        <w:t>8.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w:t>
      </w:r>
      <w:r w:rsidRPr="00E51C9D">
        <w:rPr>
          <w:rFonts w:ascii="Times New Roman" w:hAnsi="Times New Roman" w:cs="Times New Roman"/>
          <w:sz w:val="24"/>
          <w:szCs w:val="24"/>
        </w:rPr>
        <w:t xml:space="preserve"> администрации.</w:t>
      </w:r>
    </w:p>
    <w:p w:rsidR="00A14CE4" w:rsidRPr="00E51C9D" w:rsidRDefault="00A14CE4" w:rsidP="004516E3">
      <w:pPr>
        <w:spacing w:after="20"/>
        <w:rPr>
          <w:rFonts w:ascii="Times New Roman" w:hAnsi="Times New Roman" w:cs="Times New Roman"/>
          <w:sz w:val="24"/>
          <w:szCs w:val="24"/>
        </w:rPr>
      </w:pPr>
      <w:r w:rsidRPr="00E51C9D">
        <w:rPr>
          <w:rFonts w:ascii="Times New Roman" w:hAnsi="Times New Roman" w:cs="Times New Roman"/>
          <w:sz w:val="24"/>
          <w:szCs w:val="24"/>
        </w:rPr>
        <w:t xml:space="preserve">9. На основании указанных в части 8 настоящей статьи рекомендаций глава </w:t>
      </w:r>
      <w:r w:rsidR="00FC035F" w:rsidRPr="00E51C9D">
        <w:rPr>
          <w:rFonts w:ascii="Times New Roman" w:hAnsi="Times New Roman" w:cs="Times New Roman"/>
          <w:sz w:val="24"/>
          <w:szCs w:val="24"/>
        </w:rPr>
        <w:t>муниципального образования</w:t>
      </w:r>
      <w:r w:rsidRPr="00E51C9D">
        <w:rPr>
          <w:rFonts w:ascii="Times New Roman" w:hAnsi="Times New Roman" w:cs="Times New Roman"/>
          <w:sz w:val="24"/>
          <w:szCs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E03F43" w:rsidRPr="00E51C9D" w:rsidRDefault="00E03F43" w:rsidP="00E03F43">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 xml:space="preserve">10.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w:t>
      </w:r>
      <w:r w:rsidRPr="00E51C9D">
        <w:rPr>
          <w:rFonts w:ascii="Times New Roman" w:eastAsiaTheme="minorHAnsi" w:hAnsi="Times New Roman" w:cs="Times New Roman"/>
          <w:sz w:val="24"/>
          <w:szCs w:val="24"/>
          <w:lang w:eastAsia="en-US"/>
        </w:rPr>
        <w:lastRenderedPageBreak/>
        <w:t>разрешенный вид использования, несет физическое или юридическое лицо, заинтересованное в предоставлении такого разрешения.</w:t>
      </w:r>
    </w:p>
    <w:p w:rsidR="00E03F43" w:rsidRPr="00E51C9D" w:rsidRDefault="00E03F43" w:rsidP="00E03F43">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E03F43" w:rsidRPr="00E51C9D" w:rsidRDefault="00E03F43" w:rsidP="00E03F43">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 xml:space="preserve">11.1.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64"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E51C9D">
          <w:rPr>
            <w:rFonts w:ascii="Times New Roman" w:eastAsiaTheme="minorHAnsi" w:hAnsi="Times New Roman" w:cs="Times New Roman"/>
            <w:sz w:val="24"/>
            <w:szCs w:val="24"/>
            <w:lang w:eastAsia="en-US"/>
          </w:rPr>
          <w:t>части 2 статьи 55.32</w:t>
        </w:r>
      </w:hyperlink>
      <w:r w:rsidRPr="00E51C9D">
        <w:rPr>
          <w:rFonts w:ascii="Times New Roman" w:eastAsiaTheme="minorHAnsi" w:hAnsi="Times New Roman" w:cs="Times New Roman"/>
          <w:sz w:val="24"/>
          <w:szCs w:val="24"/>
          <w:lang w:eastAsia="en-US"/>
        </w:rPr>
        <w:t xml:space="preserve"> Градостроительного Кодекса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ar4264"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E51C9D">
          <w:rPr>
            <w:rFonts w:ascii="Times New Roman" w:eastAsiaTheme="minorHAnsi" w:hAnsi="Times New Roman" w:cs="Times New Roman"/>
            <w:sz w:val="24"/>
            <w:szCs w:val="24"/>
            <w:lang w:eastAsia="en-US"/>
          </w:rPr>
          <w:t>части 2 статьи 55.32</w:t>
        </w:r>
      </w:hyperlink>
      <w:r w:rsidRPr="00E51C9D">
        <w:rPr>
          <w:rFonts w:ascii="Times New Roman" w:eastAsiaTheme="minorHAnsi" w:hAnsi="Times New Roman" w:cs="Times New Roman"/>
          <w:sz w:val="24"/>
          <w:szCs w:val="24"/>
          <w:lang w:eastAsia="en-US"/>
        </w:rPr>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14CE4" w:rsidRPr="00E51C9D" w:rsidRDefault="00A14CE4" w:rsidP="004516E3">
      <w:pPr>
        <w:spacing w:after="20"/>
        <w:rPr>
          <w:rFonts w:ascii="Times New Roman" w:hAnsi="Times New Roman" w:cs="Times New Roman"/>
          <w:sz w:val="24"/>
          <w:szCs w:val="24"/>
        </w:rPr>
      </w:pPr>
      <w:r w:rsidRPr="00E51C9D">
        <w:rPr>
          <w:rFonts w:ascii="Times New Roman" w:hAnsi="Times New Roman" w:cs="Times New Roman"/>
          <w:sz w:val="24"/>
          <w:szCs w:val="24"/>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A14CE4" w:rsidRPr="00E51C9D" w:rsidRDefault="00A14CE4" w:rsidP="004516E3">
      <w:pPr>
        <w:pStyle w:val="20"/>
        <w:spacing w:after="100"/>
        <w:rPr>
          <w:rFonts w:ascii="Times New Roman" w:hAnsi="Times New Roman" w:cs="Times New Roman"/>
          <w:color w:val="auto"/>
          <w:sz w:val="24"/>
          <w:szCs w:val="24"/>
        </w:rPr>
      </w:pPr>
      <w:bookmarkStart w:id="198" w:name="_Toc387084721"/>
      <w:bookmarkStart w:id="199" w:name="_Toc7446376"/>
      <w:r w:rsidRPr="00E51C9D">
        <w:rPr>
          <w:rFonts w:ascii="Times New Roman" w:hAnsi="Times New Roman" w:cs="Times New Roman"/>
          <w:color w:val="auto"/>
          <w:sz w:val="24"/>
          <w:szCs w:val="24"/>
        </w:rPr>
        <w:t xml:space="preserve">Статья </w:t>
      </w:r>
      <w:r w:rsidR="00060947" w:rsidRPr="00E51C9D">
        <w:rPr>
          <w:rFonts w:ascii="Times New Roman" w:hAnsi="Times New Roman" w:cs="Times New Roman"/>
          <w:color w:val="auto"/>
          <w:sz w:val="24"/>
          <w:szCs w:val="24"/>
        </w:rPr>
        <w:t>18</w:t>
      </w:r>
      <w:r w:rsidRPr="00E51C9D">
        <w:rPr>
          <w:rFonts w:ascii="Times New Roman" w:hAnsi="Times New Roman" w:cs="Times New Roman"/>
          <w:color w:val="auto"/>
          <w:sz w:val="24"/>
          <w:szCs w:val="24"/>
        </w:rPr>
        <w:t xml:space="preserve">. </w:t>
      </w:r>
      <w:r w:rsidR="00060947" w:rsidRPr="00E51C9D">
        <w:rPr>
          <w:rFonts w:ascii="Times New Roman" w:hAnsi="Times New Roman" w:cs="Times New Roman"/>
          <w:color w:val="auto"/>
          <w:sz w:val="24"/>
          <w:szCs w:val="24"/>
        </w:rPr>
        <w:t>О</w:t>
      </w:r>
      <w:r w:rsidRPr="00E51C9D">
        <w:rPr>
          <w:rFonts w:ascii="Times New Roman" w:hAnsi="Times New Roman" w:cs="Times New Roman"/>
          <w:color w:val="auto"/>
          <w:sz w:val="24"/>
          <w:szCs w:val="24"/>
        </w:rPr>
        <w:t>тклонение от предельных параметров разрешенного строительства, реконструкции объектов капитального строительства</w:t>
      </w:r>
      <w:bookmarkEnd w:id="198"/>
      <w:bookmarkEnd w:id="199"/>
    </w:p>
    <w:p w:rsidR="00A14CE4" w:rsidRPr="00E51C9D" w:rsidRDefault="00A14CE4" w:rsidP="004516E3">
      <w:pPr>
        <w:spacing w:after="20"/>
        <w:rPr>
          <w:rFonts w:ascii="Times New Roman" w:hAnsi="Times New Roman" w:cs="Times New Roman"/>
          <w:sz w:val="24"/>
          <w:szCs w:val="24"/>
        </w:rPr>
      </w:pPr>
      <w:bookmarkStart w:id="200" w:name="_Toc332875232"/>
      <w:r w:rsidRPr="00E51C9D">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bookmarkEnd w:id="200"/>
    </w:p>
    <w:p w:rsidR="00E03F43" w:rsidRPr="00E51C9D" w:rsidRDefault="00A14CE4" w:rsidP="00E03F43">
      <w:pPr>
        <w:pStyle w:val="ConsPlusNormal"/>
        <w:ind w:firstLine="540"/>
        <w:rPr>
          <w:rFonts w:ascii="Times New Roman" w:eastAsiaTheme="minorHAnsi" w:hAnsi="Times New Roman" w:cs="Times New Roman"/>
          <w:sz w:val="24"/>
          <w:szCs w:val="24"/>
          <w:lang w:eastAsia="en-US"/>
        </w:rPr>
      </w:pPr>
      <w:bookmarkStart w:id="201" w:name="_Toc332875233"/>
      <w:r w:rsidRPr="00E51C9D">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bookmarkEnd w:id="201"/>
      <w:r w:rsidR="00E03F43" w:rsidRPr="00E51C9D">
        <w:rPr>
          <w:rFonts w:ascii="Times New Roman" w:eastAsiaTheme="minorHAnsi" w:hAnsi="Times New Roman" w:cs="Times New Roman"/>
          <w:sz w:val="24"/>
          <w:szCs w:val="24"/>
          <w:lang w:eastAsia="en-US"/>
        </w:rPr>
        <w:t xml:space="preserve">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A14CE4" w:rsidRPr="00E51C9D" w:rsidRDefault="00A14CE4" w:rsidP="004516E3">
      <w:pPr>
        <w:spacing w:after="20"/>
        <w:rPr>
          <w:rFonts w:ascii="Times New Roman" w:hAnsi="Times New Roman" w:cs="Times New Roman"/>
          <w:sz w:val="24"/>
          <w:szCs w:val="24"/>
        </w:rPr>
      </w:pPr>
      <w:bookmarkStart w:id="202" w:name="_Toc332875234"/>
      <w:r w:rsidRPr="00E51C9D">
        <w:rPr>
          <w:rFonts w:ascii="Times New Roman" w:hAnsi="Times New Roman" w:cs="Times New Roman"/>
          <w:sz w:val="24"/>
          <w:szCs w:val="24"/>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w:t>
      </w:r>
      <w:r w:rsidR="00FC035F" w:rsidRPr="00E51C9D">
        <w:rPr>
          <w:rFonts w:ascii="Times New Roman" w:hAnsi="Times New Roman" w:cs="Times New Roman"/>
          <w:sz w:val="24"/>
          <w:szCs w:val="24"/>
        </w:rPr>
        <w:t>К</w:t>
      </w:r>
      <w:r w:rsidRPr="00E51C9D">
        <w:rPr>
          <w:rFonts w:ascii="Times New Roman" w:hAnsi="Times New Roman" w:cs="Times New Roman"/>
          <w:sz w:val="24"/>
          <w:szCs w:val="24"/>
        </w:rPr>
        <w:t>омиссию заявление о предоставлении такого разрешения.</w:t>
      </w:r>
      <w:bookmarkEnd w:id="202"/>
    </w:p>
    <w:p w:rsidR="006F32E5" w:rsidRPr="00E51C9D" w:rsidRDefault="006F32E5" w:rsidP="006F32E5">
      <w:pPr>
        <w:pStyle w:val="ConsPlusNormal"/>
        <w:ind w:firstLine="539"/>
        <w:rPr>
          <w:rFonts w:ascii="Times New Roman" w:eastAsiaTheme="minorHAnsi" w:hAnsi="Times New Roman" w:cs="Times New Roman"/>
          <w:sz w:val="24"/>
          <w:szCs w:val="24"/>
          <w:lang w:eastAsia="en-US"/>
        </w:rPr>
      </w:pPr>
      <w:bookmarkStart w:id="203" w:name="_Toc332875235"/>
      <w:bookmarkStart w:id="204" w:name="_Toc332875237"/>
      <w:r w:rsidRPr="00E51C9D">
        <w:rPr>
          <w:rFonts w:ascii="Times New Roman" w:eastAsiaTheme="minorHAnsi" w:hAnsi="Times New Roman" w:cs="Times New Roman"/>
          <w:sz w:val="24"/>
          <w:szCs w:val="24"/>
          <w:lang w:eastAsia="en-US"/>
        </w:rPr>
        <w:t xml:space="preserve">4. </w:t>
      </w:r>
      <w:bookmarkStart w:id="205" w:name="_Toc332875236"/>
      <w:bookmarkEnd w:id="203"/>
      <w:r w:rsidRPr="00E51C9D">
        <w:rPr>
          <w:rFonts w:ascii="Times New Roman" w:eastAsiaTheme="minorHAnsi" w:hAnsi="Times New Roman" w:cs="Times New Roman"/>
          <w:sz w:val="24"/>
          <w:szCs w:val="24"/>
          <w:lang w:eastAsia="en-US"/>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w:anchor="Par195"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E51C9D">
          <w:rPr>
            <w:rFonts w:ascii="Times New Roman" w:eastAsiaTheme="minorHAnsi" w:hAnsi="Times New Roman" w:cs="Times New Roman"/>
            <w:sz w:val="24"/>
            <w:szCs w:val="24"/>
            <w:lang w:eastAsia="en-US"/>
          </w:rPr>
          <w:t>статьей 5.1</w:t>
        </w:r>
      </w:hyperlink>
      <w:r w:rsidRPr="00E51C9D">
        <w:rPr>
          <w:rFonts w:ascii="Times New Roman" w:eastAsiaTheme="minorHAnsi" w:hAnsi="Times New Roman" w:cs="Times New Roman"/>
          <w:sz w:val="24"/>
          <w:szCs w:val="24"/>
          <w:lang w:eastAsia="en-US"/>
        </w:rPr>
        <w:t xml:space="preserve"> Градостроительного Кодекса, с учетом положений </w:t>
      </w:r>
      <w:hyperlink w:anchor="Par1550"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E51C9D">
          <w:rPr>
            <w:rFonts w:ascii="Times New Roman" w:eastAsiaTheme="minorHAnsi" w:hAnsi="Times New Roman" w:cs="Times New Roman"/>
            <w:sz w:val="24"/>
            <w:szCs w:val="24"/>
            <w:lang w:eastAsia="en-US"/>
          </w:rPr>
          <w:t>статьи 39</w:t>
        </w:r>
      </w:hyperlink>
      <w:r w:rsidRPr="00E51C9D">
        <w:rPr>
          <w:rFonts w:ascii="Times New Roman" w:eastAsiaTheme="minorHAnsi" w:hAnsi="Times New Roman" w:cs="Times New Roman"/>
          <w:sz w:val="24"/>
          <w:szCs w:val="24"/>
          <w:lang w:eastAsia="en-US"/>
        </w:rPr>
        <w:t xml:space="preserve"> Градостроительного Кодекса.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w:t>
      </w:r>
      <w:r w:rsidRPr="00E51C9D">
        <w:rPr>
          <w:rFonts w:ascii="Times New Roman" w:eastAsiaTheme="minorHAnsi" w:hAnsi="Times New Roman" w:cs="Times New Roman"/>
          <w:sz w:val="24"/>
          <w:szCs w:val="24"/>
          <w:lang w:eastAsia="en-US"/>
        </w:rPr>
        <w:lastRenderedPageBreak/>
        <w:t>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6F32E5" w:rsidRPr="00E51C9D" w:rsidRDefault="006F32E5" w:rsidP="006F32E5">
      <w:pPr>
        <w:spacing w:after="20"/>
        <w:rPr>
          <w:rFonts w:ascii="Times New Roman" w:hAnsi="Times New Roman" w:cs="Times New Roman"/>
          <w:sz w:val="24"/>
          <w:szCs w:val="24"/>
        </w:rPr>
      </w:pPr>
      <w:r w:rsidRPr="00E51C9D">
        <w:rPr>
          <w:rFonts w:ascii="Times New Roman" w:hAnsi="Times New Roman" w:cs="Times New Roman"/>
          <w:sz w:val="24"/>
          <w:szCs w:val="24"/>
        </w:rPr>
        <w:t xml:space="preserve">5. </w:t>
      </w:r>
      <w:bookmarkEnd w:id="205"/>
      <w:r w:rsidRPr="00E51C9D">
        <w:rPr>
          <w:rFonts w:ascii="Times New Roman" w:hAnsi="Times New Roman" w:cs="Times New Roman"/>
          <w:sz w:val="24"/>
          <w:szCs w:val="24"/>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A14CE4" w:rsidRPr="00E51C9D" w:rsidRDefault="00A14CE4" w:rsidP="004516E3">
      <w:pPr>
        <w:spacing w:after="20"/>
        <w:rPr>
          <w:rFonts w:ascii="Times New Roman" w:hAnsi="Times New Roman" w:cs="Times New Roman"/>
          <w:sz w:val="24"/>
          <w:szCs w:val="24"/>
        </w:rPr>
      </w:pPr>
      <w:r w:rsidRPr="00E51C9D">
        <w:rPr>
          <w:rFonts w:ascii="Times New Roman" w:hAnsi="Times New Roman" w:cs="Times New Roman"/>
          <w:sz w:val="24"/>
          <w:szCs w:val="24"/>
        </w:rPr>
        <w:t xml:space="preserve">6. Глава </w:t>
      </w:r>
      <w:r w:rsidR="00060947" w:rsidRPr="00E51C9D">
        <w:rPr>
          <w:rFonts w:ascii="Times New Roman" w:hAnsi="Times New Roman" w:cs="Times New Roman"/>
          <w:sz w:val="24"/>
          <w:szCs w:val="24"/>
        </w:rPr>
        <w:t>администрации</w:t>
      </w:r>
      <w:r w:rsidRPr="00E51C9D">
        <w:rPr>
          <w:rFonts w:ascii="Times New Roman" w:hAnsi="Times New Roman" w:cs="Times New Roman"/>
          <w:sz w:val="24"/>
          <w:szCs w:val="24"/>
        </w:rPr>
        <w:t xml:space="preserve"> 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bookmarkEnd w:id="204"/>
    </w:p>
    <w:p w:rsidR="006F32E5" w:rsidRPr="00E51C9D" w:rsidRDefault="006F32E5" w:rsidP="006F32E5">
      <w:pPr>
        <w:spacing w:after="20"/>
        <w:rPr>
          <w:rFonts w:ascii="Times New Roman" w:hAnsi="Times New Roman" w:cs="Times New Roman"/>
          <w:sz w:val="24"/>
          <w:szCs w:val="24"/>
        </w:rPr>
      </w:pPr>
      <w:r w:rsidRPr="00E51C9D">
        <w:rPr>
          <w:rFonts w:ascii="Times New Roman" w:hAnsi="Times New Roman" w:cs="Times New Roman"/>
          <w:sz w:val="24"/>
          <w:szCs w:val="24"/>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64"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E51C9D">
          <w:rPr>
            <w:rFonts w:ascii="Times New Roman" w:hAnsi="Times New Roman" w:cs="Times New Roman"/>
            <w:sz w:val="24"/>
            <w:szCs w:val="24"/>
          </w:rPr>
          <w:t>части 2 статьи 55.32</w:t>
        </w:r>
      </w:hyperlink>
      <w:r w:rsidRPr="00E51C9D">
        <w:rPr>
          <w:rFonts w:ascii="Times New Roman" w:hAnsi="Times New Roman" w:cs="Times New Roman"/>
          <w:sz w:val="24"/>
          <w:szCs w:val="24"/>
        </w:rPr>
        <w:t xml:space="preserve">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ar4264"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E51C9D">
          <w:rPr>
            <w:rFonts w:ascii="Times New Roman" w:hAnsi="Times New Roman" w:cs="Times New Roman"/>
            <w:sz w:val="24"/>
            <w:szCs w:val="24"/>
          </w:rPr>
          <w:t>части 2 статьи 55.32</w:t>
        </w:r>
      </w:hyperlink>
      <w:r w:rsidRPr="00E51C9D">
        <w:rPr>
          <w:rFonts w:ascii="Times New Roman" w:hAnsi="Times New Roman" w:cs="Times New Roman"/>
          <w:sz w:val="24"/>
          <w:szCs w:val="24"/>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14CE4" w:rsidRPr="00E51C9D" w:rsidRDefault="00A14CE4" w:rsidP="004516E3">
      <w:pPr>
        <w:spacing w:after="20"/>
        <w:rPr>
          <w:rFonts w:ascii="Times New Roman" w:hAnsi="Times New Roman" w:cs="Times New Roman"/>
          <w:sz w:val="24"/>
          <w:szCs w:val="24"/>
        </w:rPr>
      </w:pPr>
      <w:bookmarkStart w:id="206" w:name="_Toc332875238"/>
      <w:r w:rsidRPr="00E51C9D">
        <w:rPr>
          <w:rFonts w:ascii="Times New Roman" w:hAnsi="Times New Roman" w:cs="Times New Roman"/>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206"/>
    </w:p>
    <w:p w:rsidR="006F32E5" w:rsidRPr="00E51C9D" w:rsidRDefault="006F32E5" w:rsidP="006F32E5">
      <w:pPr>
        <w:pStyle w:val="ConsPlusNormal"/>
        <w:ind w:firstLine="539"/>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E51C9D">
        <w:rPr>
          <w:rFonts w:ascii="Times New Roman" w:eastAsiaTheme="minorHAnsi" w:hAnsi="Times New Roman" w:cs="Times New Roman"/>
          <w:sz w:val="24"/>
          <w:szCs w:val="24"/>
          <w:lang w:eastAsia="en-US"/>
        </w:rPr>
        <w:t>приаэродромной</w:t>
      </w:r>
      <w:proofErr w:type="spellEnd"/>
      <w:r w:rsidRPr="00E51C9D">
        <w:rPr>
          <w:rFonts w:ascii="Times New Roman" w:eastAsiaTheme="minorHAnsi" w:hAnsi="Times New Roman" w:cs="Times New Roman"/>
          <w:sz w:val="24"/>
          <w:szCs w:val="24"/>
          <w:lang w:eastAsia="en-US"/>
        </w:rPr>
        <w:t xml:space="preserve"> территории.</w:t>
      </w:r>
    </w:p>
    <w:p w:rsidR="00A14CE4" w:rsidRPr="00E51C9D" w:rsidRDefault="00A14CE4" w:rsidP="004516E3">
      <w:pPr>
        <w:pStyle w:val="20"/>
        <w:spacing w:after="100"/>
        <w:rPr>
          <w:rFonts w:ascii="Times New Roman" w:hAnsi="Times New Roman" w:cs="Times New Roman"/>
          <w:color w:val="auto"/>
          <w:sz w:val="24"/>
          <w:szCs w:val="24"/>
        </w:rPr>
      </w:pPr>
      <w:bookmarkStart w:id="207" w:name="_Toc332875239"/>
      <w:bookmarkStart w:id="208" w:name="_Toc387084722"/>
      <w:bookmarkStart w:id="209" w:name="_Toc7446377"/>
      <w:r w:rsidRPr="00E51C9D">
        <w:rPr>
          <w:rFonts w:ascii="Times New Roman" w:hAnsi="Times New Roman" w:cs="Times New Roman"/>
          <w:color w:val="auto"/>
          <w:sz w:val="24"/>
          <w:szCs w:val="24"/>
        </w:rPr>
        <w:t xml:space="preserve">Статья </w:t>
      </w:r>
      <w:r w:rsidR="00580EE7" w:rsidRPr="00E51C9D">
        <w:rPr>
          <w:rFonts w:ascii="Times New Roman" w:hAnsi="Times New Roman" w:cs="Times New Roman"/>
          <w:color w:val="auto"/>
          <w:sz w:val="24"/>
          <w:szCs w:val="24"/>
        </w:rPr>
        <w:t>18.1</w:t>
      </w:r>
      <w:r w:rsidRPr="00E51C9D">
        <w:rPr>
          <w:rFonts w:ascii="Times New Roman" w:hAnsi="Times New Roman" w:cs="Times New Roman"/>
          <w:color w:val="auto"/>
          <w:sz w:val="24"/>
          <w:szCs w:val="24"/>
        </w:rPr>
        <w:t>. Использование объектов недвижимости, не соответствующих установленному градостроительному регламенту</w:t>
      </w:r>
      <w:bookmarkEnd w:id="207"/>
      <w:bookmarkEnd w:id="208"/>
      <w:bookmarkEnd w:id="209"/>
    </w:p>
    <w:p w:rsidR="00A14CE4" w:rsidRPr="00E51C9D" w:rsidRDefault="00A14CE4" w:rsidP="004516E3">
      <w:pPr>
        <w:spacing w:after="20"/>
        <w:rPr>
          <w:rFonts w:ascii="Times New Roman" w:hAnsi="Times New Roman" w:cs="Times New Roman"/>
          <w:sz w:val="24"/>
          <w:szCs w:val="24"/>
        </w:rPr>
      </w:pPr>
      <w:r w:rsidRPr="00E51C9D">
        <w:rPr>
          <w:rFonts w:ascii="Times New Roman" w:hAnsi="Times New Roman" w:cs="Times New Roman"/>
          <w:sz w:val="24"/>
          <w:szCs w:val="24"/>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A14CE4" w:rsidRPr="00E51C9D" w:rsidRDefault="00A14CE4" w:rsidP="004516E3">
      <w:pPr>
        <w:spacing w:after="20"/>
        <w:rPr>
          <w:rFonts w:ascii="Times New Roman" w:hAnsi="Times New Roman" w:cs="Times New Roman"/>
          <w:sz w:val="24"/>
          <w:szCs w:val="24"/>
        </w:rPr>
      </w:pPr>
      <w:r w:rsidRPr="00E51C9D">
        <w:rPr>
          <w:rFonts w:ascii="Times New Roman" w:hAnsi="Times New Roman" w:cs="Times New Roman"/>
          <w:sz w:val="24"/>
          <w:szCs w:val="24"/>
        </w:rPr>
        <w:t>1) если виды их разрешенного использования (основные, условно-разрешенные или вспомогательные) не соответствуют градостроительному регламенту;</w:t>
      </w:r>
    </w:p>
    <w:p w:rsidR="00A14CE4" w:rsidRPr="00E51C9D" w:rsidRDefault="00A14CE4" w:rsidP="004516E3">
      <w:pPr>
        <w:spacing w:after="20"/>
        <w:rPr>
          <w:rFonts w:ascii="Times New Roman" w:hAnsi="Times New Roman" w:cs="Times New Roman"/>
          <w:sz w:val="24"/>
          <w:szCs w:val="24"/>
        </w:rPr>
      </w:pPr>
      <w:r w:rsidRPr="00E51C9D">
        <w:rPr>
          <w:rFonts w:ascii="Times New Roman" w:hAnsi="Times New Roman" w:cs="Times New Roman"/>
          <w:sz w:val="24"/>
          <w:szCs w:val="24"/>
        </w:rPr>
        <w:t>2) если их предельные (минимальные и (или) максимальные) размеры и предельные параметры  не соответствуют градостроительному регламенту.</w:t>
      </w:r>
    </w:p>
    <w:p w:rsidR="00A14CE4" w:rsidRPr="00E51C9D" w:rsidRDefault="00A14CE4" w:rsidP="004516E3">
      <w:pPr>
        <w:spacing w:after="20"/>
        <w:rPr>
          <w:rFonts w:ascii="Times New Roman" w:hAnsi="Times New Roman" w:cs="Times New Roman"/>
          <w:sz w:val="24"/>
          <w:szCs w:val="24"/>
        </w:rPr>
      </w:pPr>
      <w:r w:rsidRPr="00E51C9D">
        <w:rPr>
          <w:rFonts w:ascii="Times New Roman" w:hAnsi="Times New Roman" w:cs="Times New Roman"/>
          <w:sz w:val="24"/>
          <w:szCs w:val="24"/>
        </w:rPr>
        <w:t>2. Использование объектов недвижимости, указанных в части первой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14CE4" w:rsidRPr="00E51C9D" w:rsidRDefault="00A14CE4" w:rsidP="004516E3">
      <w:pPr>
        <w:spacing w:after="20"/>
        <w:rPr>
          <w:rFonts w:ascii="Times New Roman" w:hAnsi="Times New Roman" w:cs="Times New Roman"/>
          <w:sz w:val="24"/>
          <w:szCs w:val="24"/>
        </w:rPr>
      </w:pPr>
      <w:r w:rsidRPr="00E51C9D">
        <w:rPr>
          <w:rFonts w:ascii="Times New Roman" w:hAnsi="Times New Roman" w:cs="Times New Roman"/>
          <w:sz w:val="24"/>
          <w:szCs w:val="24"/>
        </w:rPr>
        <w:t xml:space="preserve">3. 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w:t>
      </w:r>
      <w:r w:rsidRPr="00E51C9D">
        <w:rPr>
          <w:rFonts w:ascii="Times New Roman" w:hAnsi="Times New Roman" w:cs="Times New Roman"/>
          <w:sz w:val="24"/>
          <w:szCs w:val="24"/>
        </w:rPr>
        <w:lastRenderedPageBreak/>
        <w:t>ремонтируются при условии, что эти действия не увеличивают степень несоответствия этих объектов требованиям градостроительных регламентов.</w:t>
      </w:r>
    </w:p>
    <w:p w:rsidR="00A14CE4" w:rsidRPr="00E51C9D" w:rsidRDefault="00A14CE4" w:rsidP="004516E3">
      <w:pPr>
        <w:spacing w:after="20"/>
        <w:rPr>
          <w:rFonts w:ascii="Times New Roman" w:hAnsi="Times New Roman" w:cs="Times New Roman"/>
          <w:sz w:val="24"/>
          <w:szCs w:val="24"/>
        </w:rPr>
      </w:pPr>
      <w:r w:rsidRPr="00E51C9D">
        <w:rPr>
          <w:rFonts w:ascii="Times New Roman" w:hAnsi="Times New Roman" w:cs="Times New Roman"/>
          <w:sz w:val="24"/>
          <w:szCs w:val="24"/>
        </w:rPr>
        <w:t>4. Реконструкция указанных в части первой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A14CE4" w:rsidRPr="00E51C9D" w:rsidRDefault="00A14CE4" w:rsidP="004516E3">
      <w:pPr>
        <w:spacing w:after="20"/>
        <w:rPr>
          <w:rFonts w:ascii="Times New Roman" w:hAnsi="Times New Roman" w:cs="Times New Roman"/>
          <w:sz w:val="24"/>
          <w:szCs w:val="24"/>
        </w:rPr>
      </w:pPr>
      <w:r w:rsidRPr="00E51C9D">
        <w:rPr>
          <w:rFonts w:ascii="Times New Roman" w:hAnsi="Times New Roman" w:cs="Times New Roman"/>
          <w:sz w:val="24"/>
          <w:szCs w:val="24"/>
        </w:rPr>
        <w:t>5. 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rsidR="00A14CE4" w:rsidRPr="00E51C9D" w:rsidRDefault="00A14CE4" w:rsidP="004516E3">
      <w:pPr>
        <w:spacing w:after="20"/>
        <w:rPr>
          <w:rFonts w:ascii="Times New Roman" w:hAnsi="Times New Roman" w:cs="Times New Roman"/>
          <w:sz w:val="24"/>
          <w:szCs w:val="24"/>
        </w:rPr>
      </w:pPr>
      <w:r w:rsidRPr="00E51C9D">
        <w:rPr>
          <w:rFonts w:ascii="Times New Roman" w:hAnsi="Times New Roman" w:cs="Times New Roman"/>
          <w:sz w:val="24"/>
          <w:szCs w:val="24"/>
        </w:rPr>
        <w:t>6. Изменение видов разрешенного использования указанных в части первой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14CE4" w:rsidRPr="00E51C9D" w:rsidRDefault="00A14CE4" w:rsidP="004516E3">
      <w:pPr>
        <w:spacing w:after="20"/>
        <w:rPr>
          <w:rFonts w:ascii="Times New Roman" w:hAnsi="Times New Roman" w:cs="Times New Roman"/>
          <w:sz w:val="24"/>
          <w:szCs w:val="24"/>
        </w:rPr>
      </w:pPr>
      <w:r w:rsidRPr="00E51C9D">
        <w:rPr>
          <w:rFonts w:ascii="Times New Roman" w:hAnsi="Times New Roman" w:cs="Times New Roman"/>
          <w:sz w:val="24"/>
          <w:szCs w:val="24"/>
        </w:rPr>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A14CE4" w:rsidRPr="00E51C9D" w:rsidRDefault="00A14CE4" w:rsidP="004516E3">
      <w:pPr>
        <w:spacing w:after="20"/>
        <w:rPr>
          <w:rFonts w:ascii="Times New Roman" w:hAnsi="Times New Roman" w:cs="Times New Roman"/>
          <w:sz w:val="24"/>
          <w:szCs w:val="24"/>
        </w:rPr>
      </w:pPr>
      <w:r w:rsidRPr="00E51C9D">
        <w:rPr>
          <w:rFonts w:ascii="Times New Roman" w:hAnsi="Times New Roman" w:cs="Times New Roman"/>
          <w:sz w:val="24"/>
          <w:szCs w:val="24"/>
        </w:rPr>
        <w:t>7.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A14CE4" w:rsidRPr="00E51C9D" w:rsidRDefault="00A14CE4" w:rsidP="004516E3">
      <w:pPr>
        <w:spacing w:after="20"/>
        <w:rPr>
          <w:rFonts w:ascii="Times New Roman" w:hAnsi="Times New Roman" w:cs="Times New Roman"/>
          <w:sz w:val="24"/>
          <w:szCs w:val="24"/>
        </w:rPr>
      </w:pPr>
      <w:r w:rsidRPr="00E51C9D">
        <w:rPr>
          <w:rFonts w:ascii="Times New Roman" w:hAnsi="Times New Roman" w:cs="Times New Roman"/>
          <w:sz w:val="24"/>
          <w:szCs w:val="24"/>
        </w:rPr>
        <w:t>8. В случае, если использование указанных в части первой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использования таких земельных участков и объектов.</w:t>
      </w:r>
    </w:p>
    <w:p w:rsidR="006D5D1A" w:rsidRPr="00E51C9D" w:rsidRDefault="006D5D1A" w:rsidP="00A14CE4">
      <w:pPr>
        <w:pStyle w:val="1"/>
        <w:rPr>
          <w:rFonts w:ascii="Times New Roman" w:hAnsi="Times New Roman"/>
          <w:sz w:val="28"/>
          <w:szCs w:val="28"/>
        </w:rPr>
      </w:pPr>
      <w:bookmarkStart w:id="210" w:name="_Toc387084723"/>
    </w:p>
    <w:p w:rsidR="00580EE7" w:rsidRPr="00E51C9D" w:rsidRDefault="00580EE7" w:rsidP="00580EE7">
      <w:pPr>
        <w:rPr>
          <w:lang w:eastAsia="ru-RU"/>
        </w:rPr>
        <w:sectPr w:rsidR="00580EE7" w:rsidRPr="00E51C9D" w:rsidSect="00C1721F">
          <w:pgSz w:w="11906" w:h="16838"/>
          <w:pgMar w:top="680" w:right="680" w:bottom="680" w:left="1304" w:header="709" w:footer="709" w:gutter="0"/>
          <w:pgNumType w:chapStyle="1"/>
          <w:cols w:space="708"/>
          <w:titlePg/>
          <w:docGrid w:linePitch="360"/>
        </w:sectPr>
      </w:pPr>
    </w:p>
    <w:p w:rsidR="00A14CE4" w:rsidRPr="00E51C9D" w:rsidRDefault="00580EE7" w:rsidP="00580EE7">
      <w:pPr>
        <w:pStyle w:val="1"/>
        <w:spacing w:before="0" w:after="0"/>
        <w:rPr>
          <w:rFonts w:ascii="Times New Roman" w:hAnsi="Times New Roman"/>
          <w:b w:val="0"/>
          <w:sz w:val="24"/>
          <w:szCs w:val="24"/>
        </w:rPr>
      </w:pPr>
      <w:bookmarkStart w:id="211" w:name="_Toc7446378"/>
      <w:r w:rsidRPr="00E51C9D">
        <w:rPr>
          <w:rFonts w:ascii="Times New Roman" w:hAnsi="Times New Roman"/>
          <w:b w:val="0"/>
          <w:sz w:val="24"/>
          <w:szCs w:val="24"/>
        </w:rPr>
        <w:lastRenderedPageBreak/>
        <w:t>ГЛАВА 3. ПОДГОТОВКА ДОКУМЕНТАЦИИ  ПО ПЛАНИРОВКЕ ТЕРРИТОРИИ</w:t>
      </w:r>
      <w:bookmarkEnd w:id="210"/>
      <w:bookmarkEnd w:id="211"/>
      <w:r w:rsidRPr="00E51C9D">
        <w:rPr>
          <w:rFonts w:ascii="Times New Roman" w:hAnsi="Times New Roman"/>
          <w:b w:val="0"/>
          <w:sz w:val="24"/>
          <w:szCs w:val="24"/>
        </w:rPr>
        <w:t xml:space="preserve"> </w:t>
      </w:r>
    </w:p>
    <w:p w:rsidR="00A14CE4" w:rsidRPr="00E51C9D" w:rsidRDefault="00A14CE4" w:rsidP="004516E3">
      <w:pPr>
        <w:pStyle w:val="20"/>
        <w:spacing w:after="100"/>
        <w:rPr>
          <w:rFonts w:ascii="Times New Roman" w:hAnsi="Times New Roman" w:cs="Times New Roman"/>
          <w:color w:val="auto"/>
          <w:sz w:val="24"/>
          <w:szCs w:val="24"/>
        </w:rPr>
      </w:pPr>
      <w:bookmarkStart w:id="212" w:name="_Toc332875240"/>
      <w:bookmarkStart w:id="213" w:name="_Toc387084724"/>
      <w:bookmarkStart w:id="214" w:name="_Toc7446379"/>
      <w:r w:rsidRPr="00E51C9D">
        <w:rPr>
          <w:rFonts w:ascii="Times New Roman" w:hAnsi="Times New Roman" w:cs="Times New Roman"/>
          <w:color w:val="auto"/>
          <w:sz w:val="24"/>
          <w:szCs w:val="24"/>
        </w:rPr>
        <w:t xml:space="preserve">Статья </w:t>
      </w:r>
      <w:r w:rsidR="00580EE7" w:rsidRPr="00E51C9D">
        <w:rPr>
          <w:rFonts w:ascii="Times New Roman" w:hAnsi="Times New Roman" w:cs="Times New Roman"/>
          <w:color w:val="auto"/>
          <w:sz w:val="24"/>
          <w:szCs w:val="24"/>
        </w:rPr>
        <w:t>19</w:t>
      </w:r>
      <w:r w:rsidRPr="00E51C9D">
        <w:rPr>
          <w:rFonts w:ascii="Times New Roman" w:hAnsi="Times New Roman" w:cs="Times New Roman"/>
          <w:color w:val="auto"/>
          <w:sz w:val="24"/>
          <w:szCs w:val="24"/>
        </w:rPr>
        <w:t xml:space="preserve">. </w:t>
      </w:r>
      <w:bookmarkEnd w:id="212"/>
      <w:bookmarkEnd w:id="213"/>
      <w:r w:rsidR="00580EE7" w:rsidRPr="00E51C9D">
        <w:rPr>
          <w:rFonts w:ascii="Times New Roman" w:hAnsi="Times New Roman" w:cs="Times New Roman"/>
          <w:color w:val="auto"/>
          <w:sz w:val="24"/>
          <w:szCs w:val="24"/>
        </w:rPr>
        <w:t>Общие положения о планировке территории</w:t>
      </w:r>
      <w:bookmarkEnd w:id="214"/>
    </w:p>
    <w:p w:rsidR="00A14CE4" w:rsidRPr="00E51C9D" w:rsidRDefault="00A14CE4" w:rsidP="006F32E5">
      <w:pPr>
        <w:spacing w:after="20"/>
        <w:rPr>
          <w:rFonts w:ascii="Times New Roman" w:hAnsi="Times New Roman" w:cs="Times New Roman"/>
          <w:sz w:val="24"/>
          <w:szCs w:val="24"/>
        </w:rPr>
      </w:pPr>
      <w:bookmarkStart w:id="215" w:name="_Toc332875241"/>
      <w:r w:rsidRPr="00E51C9D">
        <w:rPr>
          <w:rFonts w:ascii="Times New Roman" w:hAnsi="Times New Roman" w:cs="Times New Roman"/>
          <w:sz w:val="24"/>
          <w:szCs w:val="24"/>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bookmarkEnd w:id="215"/>
    </w:p>
    <w:p w:rsidR="00A14CE4" w:rsidRPr="00E51C9D" w:rsidRDefault="00A14CE4" w:rsidP="006F32E5">
      <w:pPr>
        <w:spacing w:after="20"/>
        <w:rPr>
          <w:rFonts w:ascii="Times New Roman" w:hAnsi="Times New Roman" w:cs="Times New Roman"/>
          <w:sz w:val="24"/>
          <w:szCs w:val="24"/>
        </w:rPr>
      </w:pPr>
      <w:bookmarkStart w:id="216" w:name="_Toc332875242"/>
      <w:r w:rsidRPr="00E51C9D">
        <w:rPr>
          <w:rFonts w:ascii="Times New Roman" w:hAnsi="Times New Roman" w:cs="Times New Roman"/>
          <w:sz w:val="24"/>
          <w:szCs w:val="24"/>
        </w:rPr>
        <w:t>2. Подготовка документации по планировке территории, осуществляется в отношении застроенных или подлежащих застройке территорий.</w:t>
      </w:r>
      <w:bookmarkEnd w:id="216"/>
    </w:p>
    <w:p w:rsidR="00A14CE4" w:rsidRPr="00E51C9D" w:rsidRDefault="00A14CE4" w:rsidP="006F32E5">
      <w:pPr>
        <w:spacing w:after="20"/>
        <w:rPr>
          <w:rFonts w:ascii="Times New Roman" w:hAnsi="Times New Roman" w:cs="Times New Roman"/>
          <w:sz w:val="24"/>
          <w:szCs w:val="24"/>
        </w:rPr>
      </w:pPr>
      <w:bookmarkStart w:id="217" w:name="_Toc332875243"/>
      <w:r w:rsidRPr="00E51C9D">
        <w:rPr>
          <w:rFonts w:ascii="Times New Roman" w:hAnsi="Times New Roman" w:cs="Times New Roman"/>
          <w:sz w:val="24"/>
          <w:szCs w:val="24"/>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bookmarkEnd w:id="217"/>
    </w:p>
    <w:p w:rsidR="006F32E5" w:rsidRPr="00E51C9D" w:rsidRDefault="006F32E5" w:rsidP="006F32E5">
      <w:pPr>
        <w:pStyle w:val="af4"/>
        <w:spacing w:after="0"/>
        <w:rPr>
          <w:sz w:val="24"/>
        </w:rPr>
      </w:pPr>
      <w:bookmarkStart w:id="218" w:name="_Toc332875245"/>
      <w:bookmarkStart w:id="219" w:name="_Toc332875249"/>
      <w:bookmarkStart w:id="220" w:name="_Toc387084725"/>
      <w:r w:rsidRPr="00E51C9D">
        <w:rPr>
          <w:sz w:val="24"/>
        </w:rPr>
        <w:t>4.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 xml:space="preserve">5. </w:t>
      </w:r>
      <w:bookmarkEnd w:id="218"/>
      <w:r w:rsidRPr="00E51C9D">
        <w:rPr>
          <w:rFonts w:ascii="Times New Roman" w:hAnsi="Times New Roman" w:cs="Times New Roman"/>
          <w:sz w:val="24"/>
          <w:szCs w:val="24"/>
        </w:rPr>
        <w:t xml:space="preserve">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w:anchor="Par1673" w:tooltip="2. Подготовка проекта межевания территории осуществляется для:" w:history="1">
        <w:r w:rsidRPr="00E51C9D">
          <w:rPr>
            <w:rFonts w:ascii="Times New Roman" w:hAnsi="Times New Roman" w:cs="Times New Roman"/>
            <w:sz w:val="24"/>
            <w:szCs w:val="24"/>
          </w:rPr>
          <w:t>частью 2 статьи 43</w:t>
        </w:r>
      </w:hyperlink>
      <w:r w:rsidRPr="00E51C9D">
        <w:rPr>
          <w:rFonts w:ascii="Times New Roman" w:hAnsi="Times New Roman" w:cs="Times New Roman"/>
          <w:sz w:val="24"/>
          <w:szCs w:val="24"/>
        </w:rPr>
        <w:t xml:space="preserve"> Градостроительного Кодекса РФ.</w:t>
      </w:r>
    </w:p>
    <w:p w:rsidR="006F32E5" w:rsidRPr="00E51C9D" w:rsidRDefault="00580EE7"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5.1</w:t>
      </w:r>
      <w:r w:rsidR="006F32E5" w:rsidRPr="00E51C9D">
        <w:rPr>
          <w:rFonts w:ascii="Times New Roman" w:hAnsi="Times New Roman" w:cs="Times New Roman"/>
          <w:sz w:val="24"/>
          <w:szCs w:val="24"/>
        </w:rPr>
        <w:t>.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6F32E5" w:rsidRPr="00E51C9D" w:rsidRDefault="006F32E5" w:rsidP="006F32E5">
      <w:pPr>
        <w:pStyle w:val="ConsPlusNormal"/>
        <w:ind w:firstLine="709"/>
        <w:rPr>
          <w:rFonts w:ascii="Times New Roman" w:hAnsi="Times New Roman" w:cs="Times New Roman"/>
          <w:sz w:val="24"/>
          <w:szCs w:val="24"/>
        </w:rPr>
      </w:pPr>
      <w:bookmarkStart w:id="221" w:name="dst1661"/>
      <w:bookmarkEnd w:id="221"/>
      <w:r w:rsidRPr="00E51C9D">
        <w:rPr>
          <w:rFonts w:ascii="Times New Roman" w:hAnsi="Times New Roman" w:cs="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6F32E5" w:rsidRPr="00E51C9D" w:rsidRDefault="006F32E5" w:rsidP="006F32E5">
      <w:pPr>
        <w:pStyle w:val="ConsPlusNormal"/>
        <w:ind w:firstLine="709"/>
        <w:rPr>
          <w:rFonts w:ascii="Times New Roman" w:hAnsi="Times New Roman" w:cs="Times New Roman"/>
          <w:sz w:val="24"/>
          <w:szCs w:val="24"/>
        </w:rPr>
      </w:pPr>
      <w:bookmarkStart w:id="222" w:name="dst1662"/>
      <w:bookmarkEnd w:id="222"/>
      <w:r w:rsidRPr="00E51C9D">
        <w:rPr>
          <w:rFonts w:ascii="Times New Roman" w:hAnsi="Times New Roman" w:cs="Times New Roman"/>
          <w:sz w:val="24"/>
          <w:szCs w:val="24"/>
        </w:rPr>
        <w:t>2) необходимы установление, изменение или отмена красных линий;</w:t>
      </w:r>
    </w:p>
    <w:p w:rsidR="006F32E5" w:rsidRPr="00E51C9D" w:rsidRDefault="006F32E5" w:rsidP="006F32E5">
      <w:pPr>
        <w:pStyle w:val="ConsPlusNormal"/>
        <w:ind w:firstLine="709"/>
        <w:rPr>
          <w:rFonts w:ascii="Times New Roman" w:hAnsi="Times New Roman" w:cs="Times New Roman"/>
          <w:sz w:val="24"/>
          <w:szCs w:val="24"/>
        </w:rPr>
      </w:pPr>
      <w:bookmarkStart w:id="223" w:name="dst1663"/>
      <w:bookmarkEnd w:id="223"/>
      <w:r w:rsidRPr="00E51C9D">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6F32E5" w:rsidRPr="00E51C9D" w:rsidRDefault="006F32E5" w:rsidP="006F32E5">
      <w:pPr>
        <w:pStyle w:val="ConsPlusNormal"/>
        <w:ind w:firstLine="709"/>
        <w:rPr>
          <w:rFonts w:ascii="Times New Roman" w:hAnsi="Times New Roman" w:cs="Times New Roman"/>
          <w:sz w:val="24"/>
          <w:szCs w:val="24"/>
        </w:rPr>
      </w:pPr>
      <w:bookmarkStart w:id="224" w:name="dst1664"/>
      <w:bookmarkEnd w:id="224"/>
      <w:r w:rsidRPr="00E51C9D">
        <w:rPr>
          <w:rFonts w:ascii="Times New Roman"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6F32E5" w:rsidRPr="00E51C9D" w:rsidRDefault="006F32E5" w:rsidP="006F32E5">
      <w:pPr>
        <w:pStyle w:val="ConsPlusNormal"/>
        <w:ind w:firstLine="709"/>
        <w:rPr>
          <w:rFonts w:ascii="Times New Roman" w:hAnsi="Times New Roman" w:cs="Times New Roman"/>
          <w:sz w:val="24"/>
          <w:szCs w:val="24"/>
        </w:rPr>
      </w:pPr>
      <w:bookmarkStart w:id="225" w:name="dst1665"/>
      <w:bookmarkEnd w:id="225"/>
      <w:r w:rsidRPr="00E51C9D">
        <w:rPr>
          <w:rFonts w:ascii="Times New Roman" w:hAnsi="Times New Roman" w:cs="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13" w:anchor="dst100009" w:history="1">
        <w:r w:rsidRPr="00E51C9D">
          <w:rPr>
            <w:rFonts w:ascii="Times New Roman" w:hAnsi="Times New Roman" w:cs="Times New Roman"/>
            <w:sz w:val="24"/>
            <w:szCs w:val="24"/>
          </w:rPr>
          <w:t>случаи</w:t>
        </w:r>
      </w:hyperlink>
      <w:r w:rsidRPr="00E51C9D">
        <w:rPr>
          <w:rFonts w:ascii="Times New Roman" w:hAnsi="Times New Roman" w:cs="Times New Roman"/>
          <w:sz w:val="24"/>
          <w:szCs w:val="24"/>
        </w:rPr>
        <w:t>, при которых для строительства, реконструкции линейного объекта не требуется подготовка документации по планировке территории;</w:t>
      </w:r>
    </w:p>
    <w:p w:rsidR="006F32E5" w:rsidRPr="00E51C9D" w:rsidRDefault="006F32E5" w:rsidP="006F32E5">
      <w:pPr>
        <w:pStyle w:val="ConsPlusNormal"/>
        <w:ind w:firstLine="709"/>
        <w:rPr>
          <w:rFonts w:ascii="Times New Roman" w:hAnsi="Times New Roman" w:cs="Times New Roman"/>
          <w:sz w:val="24"/>
          <w:szCs w:val="24"/>
        </w:rPr>
      </w:pPr>
      <w:bookmarkStart w:id="226" w:name="dst2867"/>
      <w:bookmarkEnd w:id="226"/>
      <w:r w:rsidRPr="00E51C9D">
        <w:rPr>
          <w:rFonts w:ascii="Times New Roman" w:hAnsi="Times New Roman" w:cs="Times New Roman"/>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6F32E5" w:rsidRPr="00E51C9D" w:rsidRDefault="00580EE7"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5.2</w:t>
      </w:r>
      <w:r w:rsidR="006F32E5" w:rsidRPr="00E51C9D">
        <w:rPr>
          <w:rFonts w:ascii="Times New Roman" w:hAnsi="Times New Roman" w:cs="Times New Roman"/>
          <w:sz w:val="24"/>
          <w:szCs w:val="24"/>
        </w:rPr>
        <w:t xml:space="preserve">. Проект планировки территории является основой для подготовки проекта межевания территории, за исключением случаев, предусмотренных </w:t>
      </w:r>
      <w:hyperlink w:anchor="Par1609" w:tooltip="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 w:history="1">
        <w:r w:rsidR="006F32E5" w:rsidRPr="00E51C9D">
          <w:rPr>
            <w:rFonts w:ascii="Times New Roman" w:hAnsi="Times New Roman" w:cs="Times New Roman"/>
            <w:sz w:val="24"/>
            <w:szCs w:val="24"/>
          </w:rPr>
          <w:t>частью 5</w:t>
        </w:r>
      </w:hyperlink>
      <w:r w:rsidR="006F32E5" w:rsidRPr="00E51C9D">
        <w:rPr>
          <w:rFonts w:ascii="Times New Roman" w:hAnsi="Times New Roman" w:cs="Times New Roman"/>
          <w:sz w:val="24"/>
          <w:szCs w:val="24"/>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6F32E5" w:rsidRPr="00E51C9D" w:rsidRDefault="00580EE7"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lastRenderedPageBreak/>
        <w:t>6</w:t>
      </w:r>
      <w:r w:rsidR="006F32E5" w:rsidRPr="00E51C9D">
        <w:rPr>
          <w:rFonts w:ascii="Times New Roman" w:hAnsi="Times New Roman" w:cs="Times New Roman"/>
          <w:sz w:val="24"/>
          <w:szCs w:val="24"/>
        </w:rPr>
        <w:t>.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6F32E5" w:rsidRPr="00E51C9D" w:rsidRDefault="00580EE7"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7</w:t>
      </w:r>
      <w:r w:rsidR="006F32E5" w:rsidRPr="00E51C9D">
        <w:rPr>
          <w:rFonts w:ascii="Times New Roman" w:hAnsi="Times New Roman" w:cs="Times New Roman"/>
          <w:sz w:val="24"/>
          <w:szCs w:val="24"/>
        </w:rPr>
        <w:t>.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6F32E5" w:rsidRPr="00E51C9D" w:rsidRDefault="00580EE7"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8</w:t>
      </w:r>
      <w:r w:rsidR="006F32E5" w:rsidRPr="00E51C9D">
        <w:rPr>
          <w:rFonts w:ascii="Times New Roman" w:hAnsi="Times New Roman" w:cs="Times New Roman"/>
          <w:sz w:val="24"/>
          <w:szCs w:val="24"/>
        </w:rPr>
        <w:t>. Подготовка графической части документации по планировке территории осуществляется:</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1) в соответствии с системой координат, используемой для ведения Единого государственного реестра недвижимости;</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6F32E5" w:rsidRPr="00E51C9D" w:rsidRDefault="00580EE7"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9</w:t>
      </w:r>
      <w:r w:rsidR="006F32E5" w:rsidRPr="00E51C9D">
        <w:rPr>
          <w:rFonts w:ascii="Times New Roman" w:hAnsi="Times New Roman" w:cs="Times New Roman"/>
          <w:sz w:val="24"/>
          <w:szCs w:val="24"/>
        </w:rPr>
        <w:t xml:space="preserve">.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hyperlink w:anchor="Par1625" w:tooltip="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 w:history="1">
        <w:r w:rsidR="006F32E5" w:rsidRPr="00E51C9D">
          <w:rPr>
            <w:rFonts w:ascii="Times New Roman" w:hAnsi="Times New Roman" w:cs="Times New Roman"/>
            <w:sz w:val="24"/>
            <w:szCs w:val="24"/>
          </w:rPr>
          <w:t>частью 2</w:t>
        </w:r>
      </w:hyperlink>
      <w:r w:rsidR="006F32E5" w:rsidRPr="00E51C9D">
        <w:rPr>
          <w:rFonts w:ascii="Times New Roman" w:hAnsi="Times New Roman" w:cs="Times New Roman"/>
          <w:sz w:val="24"/>
          <w:szCs w:val="24"/>
        </w:rPr>
        <w:t xml:space="preserve"> статьи 41.2 Градостроительного Кодекса РФ.</w:t>
      </w:r>
    </w:p>
    <w:p w:rsidR="00580EE7" w:rsidRPr="00E51C9D" w:rsidRDefault="00580EE7" w:rsidP="00580EE7">
      <w:pPr>
        <w:pStyle w:val="20"/>
        <w:spacing w:after="100"/>
        <w:rPr>
          <w:rFonts w:ascii="Times New Roman" w:hAnsi="Times New Roman" w:cs="Times New Roman"/>
          <w:color w:val="auto"/>
          <w:sz w:val="24"/>
          <w:szCs w:val="24"/>
        </w:rPr>
      </w:pPr>
      <w:bookmarkStart w:id="227" w:name="_Toc7446380"/>
      <w:r w:rsidRPr="00E51C9D">
        <w:rPr>
          <w:rFonts w:ascii="Times New Roman" w:hAnsi="Times New Roman" w:cs="Times New Roman"/>
          <w:color w:val="auto"/>
          <w:sz w:val="24"/>
          <w:szCs w:val="24"/>
        </w:rPr>
        <w:t>Статья 20. Инженерные изыскания для подготовки документации по планировке территории</w:t>
      </w:r>
      <w:bookmarkEnd w:id="227"/>
    </w:p>
    <w:p w:rsidR="00580EE7" w:rsidRPr="00E51C9D" w:rsidRDefault="00580EE7" w:rsidP="00580EE7">
      <w:pPr>
        <w:spacing w:after="20"/>
        <w:rPr>
          <w:rFonts w:ascii="Times New Roman" w:hAnsi="Times New Roman" w:cs="Times New Roman"/>
          <w:sz w:val="24"/>
          <w:szCs w:val="24"/>
        </w:rPr>
      </w:pPr>
      <w:r w:rsidRPr="00E51C9D">
        <w:rPr>
          <w:rFonts w:ascii="Times New Roman" w:hAnsi="Times New Roman" w:cs="Times New Roman"/>
          <w:sz w:val="24"/>
          <w:szCs w:val="24"/>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пунктом 2 настоящей статьи.</w:t>
      </w:r>
    </w:p>
    <w:p w:rsidR="00580EE7" w:rsidRPr="00E51C9D" w:rsidRDefault="00580EE7" w:rsidP="00580EE7">
      <w:pPr>
        <w:spacing w:after="20"/>
        <w:rPr>
          <w:rFonts w:ascii="Times New Roman" w:hAnsi="Times New Roman" w:cs="Times New Roman"/>
          <w:sz w:val="24"/>
          <w:szCs w:val="24"/>
        </w:rPr>
      </w:pPr>
      <w:r w:rsidRPr="00E51C9D">
        <w:rPr>
          <w:rFonts w:ascii="Times New Roman" w:hAnsi="Times New Roman" w:cs="Times New Roman"/>
          <w:sz w:val="24"/>
          <w:szCs w:val="24"/>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580EE7" w:rsidRPr="00E51C9D" w:rsidRDefault="00580EE7" w:rsidP="00580EE7">
      <w:pPr>
        <w:spacing w:after="20"/>
        <w:rPr>
          <w:rFonts w:ascii="Times New Roman" w:hAnsi="Times New Roman" w:cs="Times New Roman"/>
          <w:sz w:val="24"/>
          <w:szCs w:val="24"/>
        </w:rPr>
      </w:pPr>
      <w:r w:rsidRPr="00E51C9D">
        <w:rPr>
          <w:rFonts w:ascii="Times New Roman" w:hAnsi="Times New Roman" w:cs="Times New Roman"/>
          <w:sz w:val="24"/>
          <w:szCs w:val="24"/>
        </w:rPr>
        <w:t>3. 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580EE7" w:rsidRPr="00E51C9D" w:rsidRDefault="00580EE7" w:rsidP="00580EE7">
      <w:pPr>
        <w:spacing w:after="20"/>
        <w:rPr>
          <w:rFonts w:ascii="Times New Roman" w:hAnsi="Times New Roman" w:cs="Times New Roman"/>
          <w:sz w:val="24"/>
          <w:szCs w:val="24"/>
        </w:rPr>
      </w:pPr>
      <w:r w:rsidRPr="00E51C9D">
        <w:rPr>
          <w:rFonts w:ascii="Times New Roman" w:hAnsi="Times New Roman" w:cs="Times New Roman"/>
          <w:sz w:val="24"/>
          <w:szCs w:val="24"/>
        </w:rPr>
        <w:t>4. Инженерные изыскания для подготовки документации по планировке территории выполняются в целях получения:</w:t>
      </w:r>
    </w:p>
    <w:p w:rsidR="00580EE7" w:rsidRPr="00E51C9D" w:rsidRDefault="00580EE7" w:rsidP="00580EE7">
      <w:pPr>
        <w:spacing w:after="20"/>
        <w:rPr>
          <w:rFonts w:ascii="Times New Roman" w:hAnsi="Times New Roman" w:cs="Times New Roman"/>
          <w:sz w:val="24"/>
          <w:szCs w:val="24"/>
        </w:rPr>
      </w:pPr>
      <w:r w:rsidRPr="00E51C9D">
        <w:rPr>
          <w:rFonts w:ascii="Times New Roman" w:hAnsi="Times New Roman" w:cs="Times New Roman"/>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580EE7" w:rsidRPr="00E51C9D" w:rsidRDefault="00580EE7" w:rsidP="00580EE7">
      <w:pPr>
        <w:spacing w:after="20"/>
        <w:rPr>
          <w:rFonts w:ascii="Times New Roman" w:hAnsi="Times New Roman" w:cs="Times New Roman"/>
          <w:sz w:val="24"/>
          <w:szCs w:val="24"/>
        </w:rPr>
      </w:pPr>
      <w:r w:rsidRPr="00E51C9D">
        <w:rPr>
          <w:rFonts w:ascii="Times New Roman" w:hAnsi="Times New Roman" w:cs="Times New Roman"/>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580EE7" w:rsidRPr="00E51C9D" w:rsidRDefault="00580EE7" w:rsidP="00580EE7">
      <w:pPr>
        <w:spacing w:after="20"/>
        <w:rPr>
          <w:rFonts w:ascii="Times New Roman" w:hAnsi="Times New Roman" w:cs="Times New Roman"/>
          <w:sz w:val="24"/>
          <w:szCs w:val="24"/>
        </w:rPr>
      </w:pPr>
      <w:r w:rsidRPr="00E51C9D">
        <w:rPr>
          <w:rFonts w:ascii="Times New Roman" w:hAnsi="Times New Roman" w:cs="Times New Roman"/>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580EE7" w:rsidRPr="00E51C9D" w:rsidRDefault="00580EE7" w:rsidP="00580EE7">
      <w:pPr>
        <w:spacing w:after="20"/>
        <w:rPr>
          <w:rFonts w:ascii="Times New Roman" w:hAnsi="Times New Roman" w:cs="Times New Roman"/>
          <w:sz w:val="24"/>
          <w:szCs w:val="24"/>
        </w:rPr>
      </w:pPr>
      <w:r w:rsidRPr="00E51C9D">
        <w:rPr>
          <w:rFonts w:ascii="Times New Roman" w:hAnsi="Times New Roman" w:cs="Times New Roman"/>
          <w:sz w:val="24"/>
          <w:szCs w:val="24"/>
        </w:rPr>
        <w:t xml:space="preserve">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w:t>
      </w:r>
      <w:r w:rsidRPr="00E51C9D">
        <w:rPr>
          <w:rFonts w:ascii="Times New Roman" w:hAnsi="Times New Roman" w:cs="Times New Roman"/>
          <w:sz w:val="24"/>
          <w:szCs w:val="24"/>
        </w:rPr>
        <w:lastRenderedPageBreak/>
        <w:t>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580EE7" w:rsidRPr="00E51C9D" w:rsidRDefault="00580EE7" w:rsidP="00580EE7">
      <w:pPr>
        <w:spacing w:after="20"/>
        <w:rPr>
          <w:rFonts w:ascii="Times New Roman" w:hAnsi="Times New Roman" w:cs="Times New Roman"/>
          <w:sz w:val="24"/>
          <w:szCs w:val="24"/>
        </w:rPr>
      </w:pPr>
      <w:r w:rsidRPr="00E51C9D">
        <w:rPr>
          <w:rFonts w:ascii="Times New Roman" w:hAnsi="Times New Roman" w:cs="Times New Roman"/>
          <w:sz w:val="24"/>
          <w:szCs w:val="24"/>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A14CE4" w:rsidRPr="00E51C9D" w:rsidRDefault="00342064" w:rsidP="004516E3">
      <w:pPr>
        <w:pStyle w:val="20"/>
        <w:spacing w:after="100"/>
        <w:rPr>
          <w:rFonts w:ascii="Times New Roman" w:hAnsi="Times New Roman" w:cs="Times New Roman"/>
          <w:color w:val="auto"/>
          <w:sz w:val="24"/>
          <w:szCs w:val="24"/>
        </w:rPr>
      </w:pPr>
      <w:bookmarkStart w:id="228" w:name="_Toc7446381"/>
      <w:r w:rsidRPr="00E51C9D">
        <w:rPr>
          <w:rFonts w:ascii="Times New Roman" w:hAnsi="Times New Roman" w:cs="Times New Roman"/>
          <w:color w:val="auto"/>
          <w:sz w:val="24"/>
          <w:szCs w:val="24"/>
        </w:rPr>
        <w:t xml:space="preserve">Статья </w:t>
      </w:r>
      <w:r w:rsidR="00995140" w:rsidRPr="00E51C9D">
        <w:rPr>
          <w:rFonts w:ascii="Times New Roman" w:hAnsi="Times New Roman" w:cs="Times New Roman"/>
          <w:color w:val="auto"/>
          <w:sz w:val="24"/>
          <w:szCs w:val="24"/>
        </w:rPr>
        <w:t>2</w:t>
      </w:r>
      <w:r w:rsidR="00580EE7" w:rsidRPr="00E51C9D">
        <w:rPr>
          <w:rFonts w:ascii="Times New Roman" w:hAnsi="Times New Roman" w:cs="Times New Roman"/>
          <w:color w:val="auto"/>
          <w:sz w:val="24"/>
          <w:szCs w:val="24"/>
        </w:rPr>
        <w:t>1</w:t>
      </w:r>
      <w:r w:rsidR="00A14CE4" w:rsidRPr="00E51C9D">
        <w:rPr>
          <w:rFonts w:ascii="Times New Roman" w:hAnsi="Times New Roman" w:cs="Times New Roman"/>
          <w:color w:val="auto"/>
          <w:sz w:val="24"/>
          <w:szCs w:val="24"/>
        </w:rPr>
        <w:t xml:space="preserve">. </w:t>
      </w:r>
      <w:r w:rsidR="00580EE7" w:rsidRPr="00E51C9D">
        <w:rPr>
          <w:rFonts w:ascii="Times New Roman" w:hAnsi="Times New Roman" w:cs="Times New Roman"/>
          <w:color w:val="auto"/>
          <w:sz w:val="24"/>
          <w:szCs w:val="24"/>
        </w:rPr>
        <w:t>П</w:t>
      </w:r>
      <w:r w:rsidR="00A14CE4" w:rsidRPr="00E51C9D">
        <w:rPr>
          <w:rFonts w:ascii="Times New Roman" w:hAnsi="Times New Roman" w:cs="Times New Roman"/>
          <w:color w:val="auto"/>
          <w:sz w:val="24"/>
          <w:szCs w:val="24"/>
        </w:rPr>
        <w:t>роект</w:t>
      </w:r>
      <w:r w:rsidR="00580EE7" w:rsidRPr="00E51C9D">
        <w:rPr>
          <w:rFonts w:ascii="Times New Roman" w:hAnsi="Times New Roman" w:cs="Times New Roman"/>
          <w:color w:val="auto"/>
          <w:sz w:val="24"/>
          <w:szCs w:val="24"/>
        </w:rPr>
        <w:t>ы</w:t>
      </w:r>
      <w:r w:rsidR="00A14CE4" w:rsidRPr="00E51C9D">
        <w:rPr>
          <w:rFonts w:ascii="Times New Roman" w:hAnsi="Times New Roman" w:cs="Times New Roman"/>
          <w:color w:val="auto"/>
          <w:sz w:val="24"/>
          <w:szCs w:val="24"/>
        </w:rPr>
        <w:t xml:space="preserve"> планировки территории</w:t>
      </w:r>
      <w:bookmarkEnd w:id="219"/>
      <w:bookmarkEnd w:id="220"/>
      <w:bookmarkEnd w:id="228"/>
    </w:p>
    <w:p w:rsidR="0088233B" w:rsidRPr="00E51C9D" w:rsidRDefault="0088233B" w:rsidP="0088233B">
      <w:pPr>
        <w:pStyle w:val="af4"/>
        <w:spacing w:after="0"/>
        <w:rPr>
          <w:sz w:val="24"/>
        </w:rPr>
      </w:pPr>
      <w:bookmarkStart w:id="229" w:name="_Toc332875270"/>
      <w:bookmarkStart w:id="230" w:name="_Toc387084726"/>
      <w:r w:rsidRPr="00E51C9D">
        <w:rPr>
          <w:sz w:val="24"/>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88233B" w:rsidRPr="00E51C9D" w:rsidRDefault="0088233B" w:rsidP="0088233B">
      <w:pPr>
        <w:pStyle w:val="af4"/>
        <w:spacing w:after="0"/>
        <w:rPr>
          <w:sz w:val="24"/>
        </w:rPr>
      </w:pPr>
      <w:r w:rsidRPr="00E51C9D">
        <w:rPr>
          <w:sz w:val="24"/>
        </w:rPr>
        <w:t>2. Проект планировки территории состоит из основной части, которая подлежит утверждению, и материалов по ее обоснованию.</w:t>
      </w:r>
    </w:p>
    <w:p w:rsidR="0088233B" w:rsidRPr="00E51C9D" w:rsidRDefault="0088233B" w:rsidP="0088233B">
      <w:pPr>
        <w:pStyle w:val="af4"/>
        <w:spacing w:after="0"/>
        <w:rPr>
          <w:sz w:val="24"/>
        </w:rPr>
      </w:pPr>
      <w:r w:rsidRPr="00E51C9D">
        <w:rPr>
          <w:sz w:val="24"/>
        </w:rPr>
        <w:t>3. Основная часть проекта планировки территории включает в себя:</w:t>
      </w:r>
    </w:p>
    <w:p w:rsidR="0088233B" w:rsidRPr="00E51C9D" w:rsidRDefault="0088233B" w:rsidP="0088233B">
      <w:pPr>
        <w:pStyle w:val="af4"/>
        <w:spacing w:after="0"/>
        <w:rPr>
          <w:sz w:val="24"/>
        </w:rPr>
      </w:pPr>
      <w:r w:rsidRPr="00E51C9D">
        <w:rPr>
          <w:sz w:val="24"/>
        </w:rPr>
        <w:t>1) чертеж или чертежи планировки территории, на которых отображаются:</w:t>
      </w:r>
    </w:p>
    <w:p w:rsidR="0088233B" w:rsidRPr="00E51C9D" w:rsidRDefault="0088233B" w:rsidP="0088233B">
      <w:pPr>
        <w:pStyle w:val="af4"/>
        <w:spacing w:after="0"/>
        <w:rPr>
          <w:sz w:val="24"/>
        </w:rPr>
      </w:pPr>
      <w:r w:rsidRPr="00E51C9D">
        <w:rPr>
          <w:sz w:val="24"/>
        </w:rPr>
        <w:t>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88233B" w:rsidRPr="00E51C9D" w:rsidRDefault="0088233B" w:rsidP="0088233B">
      <w:pPr>
        <w:pStyle w:val="af4"/>
        <w:spacing w:after="0"/>
        <w:rPr>
          <w:sz w:val="24"/>
        </w:rPr>
      </w:pPr>
      <w:r w:rsidRPr="00E51C9D">
        <w:rPr>
          <w:sz w:val="24"/>
        </w:rPr>
        <w:t>б) границы существующих и планируемых элементов планировочной структуры;</w:t>
      </w:r>
    </w:p>
    <w:p w:rsidR="0088233B" w:rsidRPr="00E51C9D" w:rsidRDefault="0088233B" w:rsidP="0088233B">
      <w:pPr>
        <w:pStyle w:val="af4"/>
        <w:spacing w:after="0"/>
        <w:rPr>
          <w:sz w:val="24"/>
        </w:rPr>
      </w:pPr>
      <w:r w:rsidRPr="00E51C9D">
        <w:rPr>
          <w:sz w:val="24"/>
        </w:rPr>
        <w:t>в) границы зон планируемого размещения объектов капитального строительства;</w:t>
      </w:r>
    </w:p>
    <w:p w:rsidR="0088233B" w:rsidRPr="00E51C9D" w:rsidRDefault="0088233B" w:rsidP="0088233B">
      <w:pPr>
        <w:pStyle w:val="af4"/>
        <w:spacing w:after="0"/>
        <w:rPr>
          <w:sz w:val="24"/>
        </w:rPr>
      </w:pPr>
      <w:r w:rsidRPr="00E51C9D">
        <w:rPr>
          <w:sz w:val="24"/>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88233B" w:rsidRPr="00E51C9D" w:rsidRDefault="0088233B" w:rsidP="0088233B">
      <w:pPr>
        <w:pStyle w:val="af4"/>
        <w:spacing w:after="0"/>
        <w:rPr>
          <w:sz w:val="24"/>
        </w:rPr>
      </w:pPr>
      <w:r w:rsidRPr="00E51C9D">
        <w:rPr>
          <w:sz w:val="24"/>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88233B" w:rsidRPr="00E51C9D" w:rsidRDefault="0088233B" w:rsidP="0088233B">
      <w:pPr>
        <w:pStyle w:val="af4"/>
        <w:spacing w:after="0"/>
        <w:rPr>
          <w:sz w:val="24"/>
        </w:rPr>
      </w:pPr>
      <w:r w:rsidRPr="00E51C9D">
        <w:rPr>
          <w:sz w:val="24"/>
        </w:rPr>
        <w:t>4. Материалы по обоснованию проекта планировки территории содержат:</w:t>
      </w:r>
    </w:p>
    <w:p w:rsidR="0088233B" w:rsidRPr="00E51C9D" w:rsidRDefault="0088233B" w:rsidP="0088233B">
      <w:pPr>
        <w:pStyle w:val="af4"/>
        <w:spacing w:after="0"/>
        <w:rPr>
          <w:sz w:val="24"/>
        </w:rPr>
      </w:pPr>
      <w:r w:rsidRPr="00E51C9D">
        <w:rPr>
          <w:sz w:val="24"/>
        </w:rPr>
        <w:lastRenderedPageBreak/>
        <w:t>1) карту (фрагмент карты) планировочной структуры территорий поселения с отображением границ элементов планировочной структуры;</w:t>
      </w:r>
    </w:p>
    <w:p w:rsidR="0088233B" w:rsidRPr="00E51C9D" w:rsidRDefault="0088233B" w:rsidP="0088233B">
      <w:pPr>
        <w:pStyle w:val="af4"/>
        <w:spacing w:after="0"/>
        <w:rPr>
          <w:sz w:val="24"/>
        </w:rPr>
      </w:pPr>
      <w:r w:rsidRPr="00E51C9D">
        <w:rPr>
          <w:sz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rsidR="0088233B" w:rsidRPr="00E51C9D" w:rsidRDefault="0088233B" w:rsidP="0088233B">
      <w:pPr>
        <w:pStyle w:val="af4"/>
        <w:spacing w:after="0"/>
        <w:rPr>
          <w:sz w:val="24"/>
        </w:rPr>
      </w:pPr>
      <w:r w:rsidRPr="00E51C9D">
        <w:rPr>
          <w:sz w:val="24"/>
        </w:rPr>
        <w:t>3) обоснование определения границ зон планируемого размещения объектов капитального строительства;</w:t>
      </w:r>
    </w:p>
    <w:p w:rsidR="0088233B" w:rsidRPr="00E51C9D" w:rsidRDefault="0088233B" w:rsidP="0088233B">
      <w:pPr>
        <w:pStyle w:val="af4"/>
        <w:spacing w:after="0"/>
        <w:rPr>
          <w:sz w:val="24"/>
        </w:rPr>
      </w:pPr>
      <w:r w:rsidRPr="00E51C9D">
        <w:rPr>
          <w:sz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88233B" w:rsidRPr="00E51C9D" w:rsidRDefault="0088233B" w:rsidP="0088233B">
      <w:pPr>
        <w:pStyle w:val="af4"/>
        <w:spacing w:after="0"/>
        <w:rPr>
          <w:sz w:val="24"/>
        </w:rPr>
      </w:pPr>
      <w:r w:rsidRPr="00E51C9D">
        <w:rPr>
          <w:sz w:val="24"/>
        </w:rPr>
        <w:t>5) схему границ территорий объектов культурного наследия;</w:t>
      </w:r>
    </w:p>
    <w:p w:rsidR="0088233B" w:rsidRPr="00E51C9D" w:rsidRDefault="0088233B" w:rsidP="0088233B">
      <w:pPr>
        <w:pStyle w:val="af4"/>
        <w:spacing w:after="0"/>
        <w:rPr>
          <w:sz w:val="24"/>
        </w:rPr>
      </w:pPr>
      <w:r w:rsidRPr="00E51C9D">
        <w:rPr>
          <w:sz w:val="24"/>
        </w:rPr>
        <w:t>6) схему границ зон с особыми условиями использования территории;</w:t>
      </w:r>
    </w:p>
    <w:p w:rsidR="0088233B" w:rsidRPr="00E51C9D" w:rsidRDefault="0088233B" w:rsidP="0088233B">
      <w:pPr>
        <w:pStyle w:val="af4"/>
        <w:spacing w:after="0"/>
        <w:rPr>
          <w:sz w:val="24"/>
        </w:rPr>
      </w:pPr>
      <w:r w:rsidRPr="00E51C9D">
        <w:rPr>
          <w:sz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88233B" w:rsidRPr="00E51C9D" w:rsidRDefault="0088233B" w:rsidP="0088233B">
      <w:pPr>
        <w:pStyle w:val="af4"/>
        <w:spacing w:after="0"/>
        <w:rPr>
          <w:sz w:val="24"/>
        </w:rPr>
      </w:pPr>
      <w:r w:rsidRPr="00E51C9D">
        <w:rPr>
          <w:sz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88233B" w:rsidRPr="00E51C9D" w:rsidRDefault="0088233B" w:rsidP="0088233B">
      <w:pPr>
        <w:pStyle w:val="af4"/>
        <w:spacing w:after="0"/>
        <w:rPr>
          <w:sz w:val="24"/>
        </w:rPr>
      </w:pPr>
      <w:r w:rsidRPr="00E51C9D">
        <w:rPr>
          <w:sz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88233B" w:rsidRPr="00E51C9D" w:rsidRDefault="0088233B" w:rsidP="0088233B">
      <w:pPr>
        <w:pStyle w:val="af4"/>
        <w:spacing w:after="0"/>
        <w:rPr>
          <w:sz w:val="24"/>
        </w:rPr>
      </w:pPr>
      <w:r w:rsidRPr="00E51C9D">
        <w:rPr>
          <w:sz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88233B" w:rsidRPr="00E51C9D" w:rsidRDefault="0088233B" w:rsidP="0088233B">
      <w:pPr>
        <w:pStyle w:val="af4"/>
        <w:spacing w:after="0"/>
        <w:rPr>
          <w:sz w:val="24"/>
        </w:rPr>
      </w:pPr>
      <w:r w:rsidRPr="00E51C9D">
        <w:rPr>
          <w:sz w:val="24"/>
        </w:rPr>
        <w:t>11) перечень мероприятий по охране окружающей среды;</w:t>
      </w:r>
    </w:p>
    <w:p w:rsidR="0088233B" w:rsidRPr="00E51C9D" w:rsidRDefault="0088233B" w:rsidP="0088233B">
      <w:pPr>
        <w:pStyle w:val="af4"/>
        <w:spacing w:after="0"/>
        <w:rPr>
          <w:sz w:val="24"/>
        </w:rPr>
      </w:pPr>
      <w:r w:rsidRPr="00E51C9D">
        <w:rPr>
          <w:sz w:val="24"/>
        </w:rPr>
        <w:t>12) обоснование очередности планируемого развития территории;</w:t>
      </w:r>
    </w:p>
    <w:p w:rsidR="0088233B" w:rsidRPr="00E51C9D" w:rsidRDefault="0088233B" w:rsidP="0088233B">
      <w:pPr>
        <w:pStyle w:val="af4"/>
        <w:spacing w:after="0"/>
        <w:rPr>
          <w:sz w:val="24"/>
        </w:rPr>
      </w:pPr>
      <w:r w:rsidRPr="00E51C9D">
        <w:rPr>
          <w:sz w:val="24"/>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88233B" w:rsidRPr="00E51C9D" w:rsidRDefault="0088233B" w:rsidP="0088233B">
      <w:pPr>
        <w:pStyle w:val="af4"/>
        <w:spacing w:after="0"/>
        <w:rPr>
          <w:sz w:val="24"/>
        </w:rPr>
      </w:pPr>
      <w:r w:rsidRPr="00E51C9D">
        <w:rPr>
          <w:sz w:val="24"/>
        </w:rPr>
        <w:t>14) иные материалы для обоснования положений по планировке территории.</w:t>
      </w:r>
    </w:p>
    <w:p w:rsidR="0088233B" w:rsidRPr="00E51C9D" w:rsidRDefault="0088233B" w:rsidP="0088233B">
      <w:pPr>
        <w:pStyle w:val="af4"/>
        <w:spacing w:after="0"/>
        <w:rPr>
          <w:sz w:val="24"/>
        </w:rPr>
      </w:pPr>
      <w:r w:rsidRPr="00E51C9D">
        <w:rPr>
          <w:sz w:val="24"/>
        </w:rPr>
        <w:t>5. 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 (Положение о составе и содержании проектов планировки территории, предусматривающих размещение одного или нескольких линейных объектов, утв. постановлением Правительства РФ от 12 мая 2017г. №564).</w:t>
      </w:r>
    </w:p>
    <w:p w:rsidR="00A14CE4" w:rsidRPr="00E51C9D" w:rsidRDefault="00A14CE4" w:rsidP="004516E3">
      <w:pPr>
        <w:pStyle w:val="20"/>
        <w:spacing w:after="100"/>
        <w:rPr>
          <w:rFonts w:ascii="Times New Roman" w:hAnsi="Times New Roman" w:cs="Times New Roman"/>
          <w:color w:val="auto"/>
          <w:sz w:val="24"/>
          <w:szCs w:val="24"/>
        </w:rPr>
      </w:pPr>
      <w:bookmarkStart w:id="231" w:name="_Toc7446382"/>
      <w:r w:rsidRPr="00E51C9D">
        <w:rPr>
          <w:rFonts w:ascii="Times New Roman" w:hAnsi="Times New Roman" w:cs="Times New Roman"/>
          <w:color w:val="auto"/>
          <w:sz w:val="24"/>
          <w:szCs w:val="24"/>
        </w:rPr>
        <w:t xml:space="preserve">Статья </w:t>
      </w:r>
      <w:r w:rsidR="00995140" w:rsidRPr="00E51C9D">
        <w:rPr>
          <w:rFonts w:ascii="Times New Roman" w:hAnsi="Times New Roman" w:cs="Times New Roman"/>
          <w:color w:val="auto"/>
          <w:sz w:val="24"/>
          <w:szCs w:val="24"/>
        </w:rPr>
        <w:t>2</w:t>
      </w:r>
      <w:r w:rsidR="00580EE7" w:rsidRPr="00E51C9D">
        <w:rPr>
          <w:rFonts w:ascii="Times New Roman" w:hAnsi="Times New Roman" w:cs="Times New Roman"/>
          <w:color w:val="auto"/>
          <w:sz w:val="24"/>
          <w:szCs w:val="24"/>
        </w:rPr>
        <w:t>2</w:t>
      </w:r>
      <w:r w:rsidRPr="00E51C9D">
        <w:rPr>
          <w:rFonts w:ascii="Times New Roman" w:hAnsi="Times New Roman" w:cs="Times New Roman"/>
          <w:color w:val="auto"/>
          <w:sz w:val="24"/>
          <w:szCs w:val="24"/>
        </w:rPr>
        <w:t xml:space="preserve">. </w:t>
      </w:r>
      <w:r w:rsidR="00580EE7" w:rsidRPr="00E51C9D">
        <w:rPr>
          <w:rFonts w:ascii="Times New Roman" w:hAnsi="Times New Roman" w:cs="Times New Roman"/>
          <w:color w:val="auto"/>
          <w:sz w:val="24"/>
          <w:szCs w:val="24"/>
        </w:rPr>
        <w:t>П</w:t>
      </w:r>
      <w:r w:rsidRPr="00E51C9D">
        <w:rPr>
          <w:rFonts w:ascii="Times New Roman" w:hAnsi="Times New Roman" w:cs="Times New Roman"/>
          <w:color w:val="auto"/>
          <w:sz w:val="24"/>
          <w:szCs w:val="24"/>
        </w:rPr>
        <w:t>роект</w:t>
      </w:r>
      <w:r w:rsidR="00580EE7" w:rsidRPr="00E51C9D">
        <w:rPr>
          <w:rFonts w:ascii="Times New Roman" w:hAnsi="Times New Roman" w:cs="Times New Roman"/>
          <w:color w:val="auto"/>
          <w:sz w:val="24"/>
          <w:szCs w:val="24"/>
        </w:rPr>
        <w:t>ы</w:t>
      </w:r>
      <w:r w:rsidRPr="00E51C9D">
        <w:rPr>
          <w:rFonts w:ascii="Times New Roman" w:hAnsi="Times New Roman" w:cs="Times New Roman"/>
          <w:color w:val="auto"/>
          <w:sz w:val="24"/>
          <w:szCs w:val="24"/>
        </w:rPr>
        <w:t xml:space="preserve"> межевания территори</w:t>
      </w:r>
      <w:bookmarkEnd w:id="229"/>
      <w:bookmarkEnd w:id="230"/>
      <w:r w:rsidR="00580EE7" w:rsidRPr="00E51C9D">
        <w:rPr>
          <w:rFonts w:ascii="Times New Roman" w:hAnsi="Times New Roman" w:cs="Times New Roman"/>
          <w:color w:val="auto"/>
          <w:sz w:val="24"/>
          <w:szCs w:val="24"/>
        </w:rPr>
        <w:t>и</w:t>
      </w:r>
      <w:bookmarkEnd w:id="231"/>
    </w:p>
    <w:p w:rsidR="0088233B" w:rsidRPr="00E51C9D" w:rsidRDefault="0088233B" w:rsidP="0088233B">
      <w:pPr>
        <w:pStyle w:val="af4"/>
        <w:spacing w:after="0"/>
        <w:rPr>
          <w:sz w:val="24"/>
        </w:rPr>
      </w:pPr>
      <w:bookmarkStart w:id="232" w:name="_Toc332875281"/>
      <w:bookmarkStart w:id="233" w:name="_Toc387084729"/>
      <w:r w:rsidRPr="00E51C9D">
        <w:rPr>
          <w:sz w:val="24"/>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w:t>
      </w:r>
    </w:p>
    <w:p w:rsidR="0088233B" w:rsidRPr="00E51C9D" w:rsidRDefault="0088233B" w:rsidP="0088233B">
      <w:pPr>
        <w:pStyle w:val="af4"/>
        <w:spacing w:after="0"/>
        <w:rPr>
          <w:sz w:val="24"/>
        </w:rPr>
      </w:pPr>
      <w:r w:rsidRPr="00E51C9D">
        <w:rPr>
          <w:sz w:val="24"/>
        </w:rPr>
        <w:lastRenderedPageBreak/>
        <w:t>2. Подготовка проекта межевания территории осуществляется для:</w:t>
      </w:r>
    </w:p>
    <w:p w:rsidR="0088233B" w:rsidRPr="00E51C9D" w:rsidRDefault="0088233B" w:rsidP="0088233B">
      <w:pPr>
        <w:pStyle w:val="af4"/>
        <w:spacing w:after="0"/>
        <w:rPr>
          <w:sz w:val="24"/>
        </w:rPr>
      </w:pPr>
      <w:r w:rsidRPr="00E51C9D">
        <w:rPr>
          <w:sz w:val="24"/>
        </w:rPr>
        <w:t>1) определения местоположения границ образуемых и изменяемых земельных участков;</w:t>
      </w:r>
    </w:p>
    <w:p w:rsidR="0088233B" w:rsidRPr="00E51C9D" w:rsidRDefault="0088233B" w:rsidP="0088233B">
      <w:pPr>
        <w:pStyle w:val="af4"/>
        <w:spacing w:after="0"/>
        <w:rPr>
          <w:sz w:val="24"/>
        </w:rPr>
      </w:pPr>
      <w:r w:rsidRPr="00E51C9D">
        <w:rPr>
          <w:sz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88233B" w:rsidRPr="00E51C9D" w:rsidRDefault="0088233B" w:rsidP="0088233B">
      <w:pPr>
        <w:pStyle w:val="af4"/>
        <w:spacing w:after="0"/>
        <w:rPr>
          <w:sz w:val="24"/>
        </w:rPr>
      </w:pPr>
      <w:r w:rsidRPr="00E51C9D">
        <w:rPr>
          <w:sz w:val="24"/>
        </w:rPr>
        <w:t> 3. Проект межевания территории состоит из основной части, которая подлежит утверждению, и материалов по обоснованию этого проекта.</w:t>
      </w:r>
    </w:p>
    <w:p w:rsidR="0088233B" w:rsidRPr="00E51C9D" w:rsidRDefault="0088233B" w:rsidP="0088233B">
      <w:pPr>
        <w:pStyle w:val="af4"/>
        <w:spacing w:after="0"/>
        <w:rPr>
          <w:sz w:val="24"/>
        </w:rPr>
      </w:pPr>
      <w:r w:rsidRPr="00E51C9D">
        <w:rPr>
          <w:sz w:val="24"/>
        </w:rPr>
        <w:t>4. Основная часть проекта межевания территории включает в себя текстовую часть и чертежи межевания территории.</w:t>
      </w:r>
    </w:p>
    <w:p w:rsidR="0088233B" w:rsidRPr="00E51C9D" w:rsidRDefault="0088233B" w:rsidP="0088233B">
      <w:pPr>
        <w:pStyle w:val="af4"/>
        <w:spacing w:after="0"/>
        <w:rPr>
          <w:sz w:val="24"/>
        </w:rPr>
      </w:pPr>
      <w:r w:rsidRPr="00E51C9D">
        <w:rPr>
          <w:sz w:val="24"/>
        </w:rPr>
        <w:t>5. Текстовая часть проекта межевания территории включает в себя:</w:t>
      </w:r>
    </w:p>
    <w:p w:rsidR="0088233B" w:rsidRPr="00E51C9D" w:rsidRDefault="0088233B" w:rsidP="0088233B">
      <w:pPr>
        <w:pStyle w:val="af4"/>
        <w:spacing w:after="0"/>
        <w:rPr>
          <w:sz w:val="24"/>
        </w:rPr>
      </w:pPr>
      <w:r w:rsidRPr="00E51C9D">
        <w:rPr>
          <w:sz w:val="24"/>
        </w:rPr>
        <w:t>1) перечень и сведения о площади образуемых земельных участков, в том числе возможные способы их образования;</w:t>
      </w:r>
    </w:p>
    <w:p w:rsidR="0088233B" w:rsidRPr="00E51C9D" w:rsidRDefault="0088233B" w:rsidP="0088233B">
      <w:pPr>
        <w:pStyle w:val="af4"/>
        <w:spacing w:after="0"/>
        <w:rPr>
          <w:sz w:val="24"/>
        </w:rPr>
      </w:pPr>
      <w:r w:rsidRPr="00E51C9D">
        <w:rPr>
          <w:sz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88233B" w:rsidRPr="00E51C9D" w:rsidRDefault="0088233B" w:rsidP="0088233B">
      <w:pPr>
        <w:pStyle w:val="af4"/>
        <w:spacing w:after="0"/>
        <w:rPr>
          <w:sz w:val="24"/>
        </w:rPr>
      </w:pPr>
      <w:r w:rsidRPr="00E51C9D">
        <w:rPr>
          <w:sz w:val="24"/>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rsidR="0088233B" w:rsidRPr="00E51C9D" w:rsidRDefault="0088233B" w:rsidP="0088233B">
      <w:pPr>
        <w:pStyle w:val="ConsPlusNormal"/>
        <w:ind w:firstLine="709"/>
        <w:rPr>
          <w:rFonts w:ascii="Times New Roman" w:hAnsi="Times New Roman" w:cs="Calibri"/>
          <w:sz w:val="24"/>
          <w:szCs w:val="24"/>
        </w:rPr>
      </w:pPr>
      <w:r w:rsidRPr="00E51C9D">
        <w:rPr>
          <w:rFonts w:ascii="Times New Roman" w:hAnsi="Times New Roman" w:cs="Calibri"/>
          <w:sz w:val="24"/>
          <w:szCs w:val="24"/>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88233B" w:rsidRPr="00E51C9D" w:rsidRDefault="0088233B" w:rsidP="0088233B">
      <w:pPr>
        <w:pStyle w:val="ConsPlusNormal"/>
        <w:ind w:firstLine="709"/>
        <w:rPr>
          <w:rFonts w:ascii="Times New Roman" w:hAnsi="Times New Roman" w:cs="Calibri"/>
          <w:sz w:val="24"/>
          <w:szCs w:val="24"/>
        </w:rPr>
      </w:pPr>
      <w:r w:rsidRPr="00E51C9D">
        <w:rPr>
          <w:rFonts w:ascii="Times New Roman" w:hAnsi="Times New Roman" w:cs="Calibri"/>
          <w:sz w:val="24"/>
          <w:szCs w:val="24"/>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РФ для территориальных зон.</w:t>
      </w:r>
    </w:p>
    <w:p w:rsidR="0088233B" w:rsidRPr="00E51C9D" w:rsidRDefault="0088233B" w:rsidP="0088233B">
      <w:pPr>
        <w:pStyle w:val="af4"/>
        <w:spacing w:after="0"/>
        <w:rPr>
          <w:sz w:val="24"/>
        </w:rPr>
      </w:pPr>
      <w:r w:rsidRPr="00E51C9D">
        <w:rPr>
          <w:sz w:val="24"/>
        </w:rPr>
        <w:t>6. На чертежах межевания территории отображаются:</w:t>
      </w:r>
    </w:p>
    <w:p w:rsidR="0088233B" w:rsidRPr="00E51C9D" w:rsidRDefault="0088233B" w:rsidP="0088233B">
      <w:pPr>
        <w:pStyle w:val="af4"/>
        <w:spacing w:after="0"/>
        <w:rPr>
          <w:sz w:val="24"/>
        </w:rPr>
      </w:pPr>
      <w:r w:rsidRPr="00E51C9D">
        <w:rPr>
          <w:sz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88233B" w:rsidRPr="00E51C9D" w:rsidRDefault="0088233B" w:rsidP="0088233B">
      <w:pPr>
        <w:pStyle w:val="af4"/>
        <w:spacing w:after="0"/>
        <w:rPr>
          <w:sz w:val="24"/>
        </w:rPr>
      </w:pPr>
      <w:r w:rsidRPr="00E51C9D">
        <w:rPr>
          <w:sz w:val="24"/>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абзацем 2 пункта 2 настоящей статьи;</w:t>
      </w:r>
    </w:p>
    <w:p w:rsidR="0088233B" w:rsidRPr="00E51C9D" w:rsidRDefault="0088233B" w:rsidP="0088233B">
      <w:pPr>
        <w:pStyle w:val="af4"/>
        <w:spacing w:after="0"/>
        <w:rPr>
          <w:sz w:val="24"/>
        </w:rPr>
      </w:pPr>
      <w:r w:rsidRPr="00E51C9D">
        <w:rPr>
          <w:sz w:val="24"/>
        </w:rPr>
        <w:t>3) линии отступа от красных линий в целях определения мест допустимого размещения зданий, строений, сооружений;</w:t>
      </w:r>
    </w:p>
    <w:p w:rsidR="0088233B" w:rsidRPr="00E51C9D" w:rsidRDefault="0088233B" w:rsidP="0088233B">
      <w:pPr>
        <w:pStyle w:val="af4"/>
        <w:spacing w:after="0"/>
        <w:rPr>
          <w:sz w:val="24"/>
        </w:rPr>
      </w:pPr>
      <w:r w:rsidRPr="00E51C9D">
        <w:rPr>
          <w:sz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88233B" w:rsidRPr="00E51C9D" w:rsidRDefault="0088233B" w:rsidP="0088233B">
      <w:pPr>
        <w:pStyle w:val="af4"/>
        <w:spacing w:after="0"/>
        <w:rPr>
          <w:sz w:val="24"/>
        </w:rPr>
      </w:pPr>
      <w:r w:rsidRPr="00E51C9D">
        <w:rPr>
          <w:sz w:val="24"/>
        </w:rPr>
        <w:t>5) границы публичных сервитутов.</w:t>
      </w:r>
    </w:p>
    <w:p w:rsidR="0088233B" w:rsidRPr="00E51C9D" w:rsidRDefault="0088233B" w:rsidP="0088233B">
      <w:pPr>
        <w:pStyle w:val="af4"/>
        <w:spacing w:after="0"/>
        <w:rPr>
          <w:sz w:val="24"/>
        </w:rPr>
      </w:pPr>
      <w:r w:rsidRPr="00E51C9D">
        <w:rPr>
          <w:sz w:val="24"/>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88233B" w:rsidRPr="00E51C9D" w:rsidRDefault="0088233B" w:rsidP="0088233B">
      <w:pPr>
        <w:pStyle w:val="af4"/>
        <w:spacing w:after="0"/>
        <w:rPr>
          <w:sz w:val="24"/>
        </w:rPr>
      </w:pPr>
      <w:r w:rsidRPr="00E51C9D">
        <w:rPr>
          <w:sz w:val="24"/>
        </w:rPr>
        <w:t>7. Материалы по обоснованию проекта межевания территории включают в себя чертежи, на которых отображаются:</w:t>
      </w:r>
    </w:p>
    <w:p w:rsidR="0088233B" w:rsidRPr="00E51C9D" w:rsidRDefault="0088233B" w:rsidP="0088233B">
      <w:pPr>
        <w:pStyle w:val="af4"/>
        <w:spacing w:after="0"/>
        <w:rPr>
          <w:sz w:val="24"/>
        </w:rPr>
      </w:pPr>
      <w:r w:rsidRPr="00E51C9D">
        <w:rPr>
          <w:sz w:val="24"/>
        </w:rPr>
        <w:lastRenderedPageBreak/>
        <w:t>1) границы существующих земельных участков;</w:t>
      </w:r>
    </w:p>
    <w:p w:rsidR="0088233B" w:rsidRPr="00E51C9D" w:rsidRDefault="0088233B" w:rsidP="0088233B">
      <w:pPr>
        <w:pStyle w:val="af4"/>
        <w:spacing w:after="0"/>
        <w:rPr>
          <w:sz w:val="24"/>
        </w:rPr>
      </w:pPr>
      <w:r w:rsidRPr="00E51C9D">
        <w:rPr>
          <w:sz w:val="24"/>
        </w:rPr>
        <w:t>2) границы зон с особыми условиями использования территорий;</w:t>
      </w:r>
    </w:p>
    <w:p w:rsidR="0088233B" w:rsidRPr="00E51C9D" w:rsidRDefault="0088233B" w:rsidP="0088233B">
      <w:pPr>
        <w:pStyle w:val="af4"/>
        <w:spacing w:after="0"/>
        <w:rPr>
          <w:sz w:val="24"/>
        </w:rPr>
      </w:pPr>
      <w:r w:rsidRPr="00E51C9D">
        <w:rPr>
          <w:sz w:val="24"/>
        </w:rPr>
        <w:t>3) местоположение существующих объектов капитального строительства;</w:t>
      </w:r>
    </w:p>
    <w:p w:rsidR="0088233B" w:rsidRPr="00E51C9D" w:rsidRDefault="0088233B" w:rsidP="0088233B">
      <w:pPr>
        <w:pStyle w:val="af4"/>
        <w:spacing w:after="0"/>
        <w:rPr>
          <w:sz w:val="24"/>
        </w:rPr>
      </w:pPr>
      <w:r w:rsidRPr="00E51C9D">
        <w:rPr>
          <w:sz w:val="24"/>
        </w:rPr>
        <w:t>4) границы особо охраняемых природных территорий;</w:t>
      </w:r>
    </w:p>
    <w:p w:rsidR="0088233B" w:rsidRPr="00E51C9D" w:rsidRDefault="0088233B" w:rsidP="0088233B">
      <w:pPr>
        <w:pStyle w:val="af4"/>
        <w:spacing w:after="0"/>
        <w:rPr>
          <w:sz w:val="24"/>
        </w:rPr>
      </w:pPr>
      <w:r w:rsidRPr="00E51C9D">
        <w:rPr>
          <w:sz w:val="24"/>
        </w:rPr>
        <w:t>5) границы территорий объектов культурного наследия;</w:t>
      </w:r>
    </w:p>
    <w:p w:rsidR="0088233B" w:rsidRPr="00E51C9D" w:rsidRDefault="0088233B" w:rsidP="0088233B">
      <w:pPr>
        <w:pStyle w:val="af4"/>
        <w:spacing w:after="0"/>
        <w:rPr>
          <w:sz w:val="24"/>
        </w:rPr>
      </w:pPr>
      <w:r w:rsidRPr="00E51C9D">
        <w:rPr>
          <w:sz w:val="24"/>
        </w:rPr>
        <w:t>6) границы лесничеств, лесопарков, участковых лесничеств, лесных кварталов, лесотаксационных выделов или частей лесотаксационных выделов.</w:t>
      </w:r>
    </w:p>
    <w:p w:rsidR="0088233B" w:rsidRPr="00E51C9D" w:rsidRDefault="0088233B" w:rsidP="0088233B">
      <w:pPr>
        <w:pStyle w:val="af4"/>
        <w:spacing w:after="0"/>
        <w:rPr>
          <w:sz w:val="24"/>
        </w:rPr>
      </w:pPr>
      <w:r w:rsidRPr="00E51C9D">
        <w:rPr>
          <w:sz w:val="24"/>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88233B" w:rsidRPr="00E51C9D" w:rsidRDefault="0088233B" w:rsidP="0088233B">
      <w:pPr>
        <w:pStyle w:val="af4"/>
        <w:spacing w:after="0"/>
        <w:rPr>
          <w:sz w:val="24"/>
        </w:rPr>
      </w:pPr>
      <w:r w:rsidRPr="00E51C9D">
        <w:rPr>
          <w:sz w:val="24"/>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88233B" w:rsidRPr="00E51C9D" w:rsidRDefault="0088233B" w:rsidP="0088233B">
      <w:pPr>
        <w:pStyle w:val="af4"/>
        <w:spacing w:after="0"/>
        <w:rPr>
          <w:sz w:val="24"/>
        </w:rPr>
      </w:pPr>
      <w:r w:rsidRPr="00E51C9D">
        <w:rPr>
          <w:sz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88233B" w:rsidRPr="00E51C9D" w:rsidRDefault="0088233B" w:rsidP="0088233B">
      <w:pPr>
        <w:pStyle w:val="af4"/>
        <w:spacing w:after="0"/>
        <w:rPr>
          <w:sz w:val="24"/>
        </w:rPr>
      </w:pPr>
      <w:r w:rsidRPr="00E51C9D">
        <w:rPr>
          <w:sz w:val="24"/>
        </w:rPr>
        <w:t>11.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A14CE4" w:rsidRPr="00E51C9D" w:rsidRDefault="00A14CE4" w:rsidP="004516E3">
      <w:pPr>
        <w:pStyle w:val="20"/>
        <w:spacing w:after="100"/>
        <w:rPr>
          <w:rFonts w:ascii="Times New Roman" w:hAnsi="Times New Roman" w:cs="Times New Roman"/>
          <w:color w:val="auto"/>
          <w:sz w:val="24"/>
          <w:szCs w:val="24"/>
        </w:rPr>
      </w:pPr>
      <w:bookmarkStart w:id="234" w:name="_Toc7446383"/>
      <w:r w:rsidRPr="00E51C9D">
        <w:rPr>
          <w:rFonts w:ascii="Times New Roman" w:hAnsi="Times New Roman" w:cs="Times New Roman"/>
          <w:color w:val="auto"/>
          <w:sz w:val="24"/>
          <w:szCs w:val="24"/>
        </w:rPr>
        <w:t xml:space="preserve">Статья </w:t>
      </w:r>
      <w:r w:rsidR="00995140" w:rsidRPr="00E51C9D">
        <w:rPr>
          <w:rFonts w:ascii="Times New Roman" w:hAnsi="Times New Roman" w:cs="Times New Roman"/>
          <w:color w:val="auto"/>
          <w:sz w:val="24"/>
          <w:szCs w:val="24"/>
        </w:rPr>
        <w:t>2</w:t>
      </w:r>
      <w:r w:rsidR="00580EE7" w:rsidRPr="00E51C9D">
        <w:rPr>
          <w:rFonts w:ascii="Times New Roman" w:hAnsi="Times New Roman" w:cs="Times New Roman"/>
          <w:color w:val="auto"/>
          <w:sz w:val="24"/>
          <w:szCs w:val="24"/>
        </w:rPr>
        <w:t>3</w:t>
      </w:r>
      <w:r w:rsidRPr="00E51C9D">
        <w:rPr>
          <w:rFonts w:ascii="Times New Roman" w:hAnsi="Times New Roman" w:cs="Times New Roman"/>
          <w:color w:val="auto"/>
          <w:sz w:val="24"/>
          <w:szCs w:val="24"/>
        </w:rPr>
        <w:t xml:space="preserve">. </w:t>
      </w:r>
      <w:r w:rsidR="00580EE7" w:rsidRPr="00E51C9D">
        <w:rPr>
          <w:rFonts w:ascii="Times New Roman" w:hAnsi="Times New Roman" w:cs="Times New Roman"/>
          <w:color w:val="auto"/>
          <w:sz w:val="24"/>
          <w:szCs w:val="24"/>
        </w:rPr>
        <w:t>Г</w:t>
      </w:r>
      <w:r w:rsidRPr="00E51C9D">
        <w:rPr>
          <w:rFonts w:ascii="Times New Roman" w:hAnsi="Times New Roman" w:cs="Times New Roman"/>
          <w:color w:val="auto"/>
          <w:sz w:val="24"/>
          <w:szCs w:val="24"/>
        </w:rPr>
        <w:t>радостроительны</w:t>
      </w:r>
      <w:r w:rsidR="00580EE7" w:rsidRPr="00E51C9D">
        <w:rPr>
          <w:rFonts w:ascii="Times New Roman" w:hAnsi="Times New Roman" w:cs="Times New Roman"/>
          <w:color w:val="auto"/>
          <w:sz w:val="24"/>
          <w:szCs w:val="24"/>
        </w:rPr>
        <w:t>е</w:t>
      </w:r>
      <w:r w:rsidRPr="00E51C9D">
        <w:rPr>
          <w:rFonts w:ascii="Times New Roman" w:hAnsi="Times New Roman" w:cs="Times New Roman"/>
          <w:color w:val="auto"/>
          <w:sz w:val="24"/>
          <w:szCs w:val="24"/>
        </w:rPr>
        <w:t xml:space="preserve"> план</w:t>
      </w:r>
      <w:r w:rsidR="0088233B" w:rsidRPr="00E51C9D">
        <w:rPr>
          <w:rFonts w:ascii="Times New Roman" w:hAnsi="Times New Roman" w:cs="Times New Roman"/>
          <w:color w:val="auto"/>
          <w:sz w:val="24"/>
          <w:szCs w:val="24"/>
        </w:rPr>
        <w:t>ы</w:t>
      </w:r>
      <w:r w:rsidRPr="00E51C9D">
        <w:rPr>
          <w:rFonts w:ascii="Times New Roman" w:hAnsi="Times New Roman" w:cs="Times New Roman"/>
          <w:color w:val="auto"/>
          <w:sz w:val="24"/>
          <w:szCs w:val="24"/>
        </w:rPr>
        <w:t xml:space="preserve"> земельных участков</w:t>
      </w:r>
      <w:bookmarkEnd w:id="232"/>
      <w:bookmarkEnd w:id="233"/>
      <w:bookmarkEnd w:id="234"/>
    </w:p>
    <w:p w:rsidR="0088233B" w:rsidRPr="00E51C9D" w:rsidRDefault="0088233B" w:rsidP="0088233B">
      <w:pPr>
        <w:pStyle w:val="ConsPlusNormal"/>
        <w:ind w:firstLine="540"/>
        <w:rPr>
          <w:rFonts w:ascii="Times New Roman" w:hAnsi="Times New Roman" w:cs="Times New Roman"/>
          <w:sz w:val="24"/>
          <w:szCs w:val="24"/>
        </w:rPr>
      </w:pPr>
      <w:bookmarkStart w:id="235" w:name="_Toc387084730"/>
      <w:r w:rsidRPr="00E51C9D">
        <w:rPr>
          <w:rFonts w:ascii="Times New Roman" w:hAnsi="Times New Roman" w:cs="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3. В градостроительном плане земельного участка содержится информация:</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lastRenderedPageBreak/>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2) о границах земельного участка и о кадастровом номере земельного участка (при его наличии);</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 иным федеральным законом;</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w:t>
      </w:r>
      <w:hyperlink w:anchor="Par1511" w:tooltip="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 w:history="1">
        <w:r w:rsidRPr="00E51C9D">
          <w:rPr>
            <w:rFonts w:ascii="Times New Roman" w:hAnsi="Times New Roman" w:cs="Times New Roman"/>
            <w:sz w:val="24"/>
            <w:szCs w:val="24"/>
          </w:rPr>
          <w:t>частью 7 статьи 14</w:t>
        </w:r>
      </w:hyperlink>
      <w:r w:rsidRPr="00E51C9D">
        <w:rPr>
          <w:rFonts w:ascii="Times New Roman" w:hAnsi="Times New Roman" w:cs="Times New Roman"/>
          <w:sz w:val="24"/>
          <w:szCs w:val="24"/>
        </w:rPr>
        <w:t xml:space="preserve"> настоящих Правил,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w:t>
      </w:r>
      <w:hyperlink w:anchor="Par4573" w:tooltip="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 w:history="1">
        <w:r w:rsidRPr="00E51C9D">
          <w:rPr>
            <w:rFonts w:ascii="Times New Roman" w:hAnsi="Times New Roman" w:cs="Times New Roman"/>
            <w:sz w:val="24"/>
            <w:szCs w:val="24"/>
          </w:rPr>
          <w:t>пунктом 7.1</w:t>
        </w:r>
      </w:hyperlink>
      <w:r w:rsidRPr="00E51C9D">
        <w:rPr>
          <w:rFonts w:ascii="Times New Roman" w:hAnsi="Times New Roman" w:cs="Times New Roman"/>
          <w:sz w:val="24"/>
          <w:szCs w:val="24"/>
        </w:rPr>
        <w:t xml:space="preserve"> настоящей части;</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11) о границах публичных сервитутов;</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12) о номере и (или) наименовании элемента планировочной структуры, в границах которого расположен земельный участок;</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14) о наличии или отсутствии в границах земельного участка объектов культурного наследия, о границах территорий таких объектов;</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17) о красных линиях.</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lastRenderedPageBreak/>
        <w:t>4. В случае,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88233B" w:rsidRPr="00E51C9D" w:rsidRDefault="0088233B" w:rsidP="0088233B">
      <w:pPr>
        <w:pStyle w:val="ConsPlusNormal"/>
        <w:ind w:firstLine="540"/>
        <w:rPr>
          <w:rFonts w:ascii="Times New Roman" w:hAnsi="Times New Roman" w:cs="Times New Roman"/>
          <w:sz w:val="24"/>
          <w:szCs w:val="24"/>
        </w:rPr>
      </w:pPr>
      <w:bookmarkStart w:id="236" w:name="Par3873"/>
      <w:bookmarkEnd w:id="236"/>
      <w:r w:rsidRPr="00E51C9D">
        <w:rPr>
          <w:rFonts w:ascii="Times New Roman" w:hAnsi="Times New Roman" w:cs="Times New Roman"/>
          <w:sz w:val="24"/>
          <w:szCs w:val="24"/>
        </w:rPr>
        <w:t>5.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 xml:space="preserve">6. Орган местного самоуправления в течение двадцати рабочих дней после получения заявления, указанного в </w:t>
      </w:r>
      <w:hyperlink w:anchor="Par3873" w:tooltip="5.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 w:history="1">
        <w:r w:rsidRPr="00E51C9D">
          <w:rPr>
            <w:rFonts w:ascii="Times New Roman" w:hAnsi="Times New Roman" w:cs="Times New Roman"/>
            <w:sz w:val="24"/>
            <w:szCs w:val="24"/>
          </w:rPr>
          <w:t>части 5</w:t>
        </w:r>
      </w:hyperlink>
      <w:r w:rsidRPr="00E51C9D">
        <w:rPr>
          <w:rFonts w:ascii="Times New Roman" w:hAnsi="Times New Roman" w:cs="Times New Roman"/>
          <w:sz w:val="24"/>
          <w:szCs w:val="24"/>
        </w:rPr>
        <w:t xml:space="preserve">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 xml:space="preserve">7.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w:t>
      </w:r>
      <w:hyperlink w:anchor="Par2147" w:tooltip="7.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ате з" w:history="1">
        <w:r w:rsidRPr="00E51C9D">
          <w:rPr>
            <w:rFonts w:ascii="Times New Roman" w:hAnsi="Times New Roman" w:cs="Times New Roman"/>
            <w:sz w:val="24"/>
            <w:szCs w:val="24"/>
          </w:rPr>
          <w:t>частью 7 статьи 48</w:t>
        </w:r>
      </w:hyperlink>
      <w:r w:rsidRPr="00E51C9D">
        <w:rPr>
          <w:rFonts w:ascii="Times New Roman" w:hAnsi="Times New Roman" w:cs="Times New Roman"/>
          <w:sz w:val="24"/>
          <w:szCs w:val="24"/>
        </w:rPr>
        <w:t xml:space="preserve"> Градостроительного Кодекса РФ.</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9. Форма градостроительного плана земельного участка, порядок ее заполнения устанавливаются уполномоченным Правительством Российской Федерации федеральным органом исполнительной власти.</w:t>
      </w:r>
    </w:p>
    <w:p w:rsidR="0088233B" w:rsidRPr="00E51C9D" w:rsidRDefault="0088233B" w:rsidP="0088233B">
      <w:pPr>
        <w:pStyle w:val="ConsPlusNormal"/>
        <w:ind w:firstLine="540"/>
        <w:rPr>
          <w:rFonts w:ascii="Times New Roman" w:hAnsi="Times New Roman" w:cs="Times New Roman"/>
          <w:sz w:val="24"/>
          <w:szCs w:val="24"/>
        </w:rPr>
      </w:pPr>
      <w:r w:rsidRPr="00E51C9D">
        <w:rPr>
          <w:rFonts w:ascii="Times New Roman" w:hAnsi="Times New Roman" w:cs="Times New Roman"/>
          <w:sz w:val="24"/>
          <w:szCs w:val="24"/>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F562F8" w:rsidRPr="00E51C9D" w:rsidRDefault="00F562F8" w:rsidP="00F562F8">
      <w:pPr>
        <w:pStyle w:val="20"/>
        <w:spacing w:after="100"/>
        <w:rPr>
          <w:rFonts w:ascii="Times New Roman" w:hAnsi="Times New Roman" w:cs="Times New Roman"/>
          <w:color w:val="auto"/>
          <w:sz w:val="24"/>
          <w:szCs w:val="24"/>
        </w:rPr>
      </w:pPr>
      <w:bookmarkStart w:id="237" w:name="_Toc7446384"/>
      <w:r w:rsidRPr="00E51C9D">
        <w:rPr>
          <w:rFonts w:ascii="Times New Roman" w:hAnsi="Times New Roman" w:cs="Times New Roman"/>
          <w:color w:val="auto"/>
          <w:sz w:val="24"/>
          <w:szCs w:val="24"/>
        </w:rPr>
        <w:t>Статья 24. Согласование архитектурно-градостроительного облика</w:t>
      </w:r>
      <w:bookmarkEnd w:id="237"/>
    </w:p>
    <w:p w:rsidR="00F562F8" w:rsidRPr="00E51C9D" w:rsidRDefault="00F562F8" w:rsidP="00F562F8">
      <w:pPr>
        <w:spacing w:after="20"/>
        <w:rPr>
          <w:rFonts w:ascii="Times New Roman" w:hAnsi="Times New Roman" w:cs="Times New Roman"/>
          <w:sz w:val="24"/>
          <w:szCs w:val="24"/>
        </w:rPr>
      </w:pPr>
      <w:r w:rsidRPr="00E51C9D">
        <w:rPr>
          <w:rFonts w:ascii="Times New Roman" w:hAnsi="Times New Roman" w:cs="Times New Roman"/>
          <w:sz w:val="24"/>
          <w:szCs w:val="24"/>
        </w:rPr>
        <w:t>1. 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июня 2016 года №167 в соответствии с постановлением Правительства Российской Федерации от 30 апреля 2014 года №403 «Об исчерпывающем перечне процедур в сфере жилищного строительства»</w:t>
      </w:r>
    </w:p>
    <w:p w:rsidR="00F562F8" w:rsidRPr="00E51C9D" w:rsidRDefault="00F562F8" w:rsidP="00F562F8">
      <w:pPr>
        <w:spacing w:after="20"/>
        <w:rPr>
          <w:rFonts w:ascii="Times New Roman" w:hAnsi="Times New Roman" w:cs="Times New Roman"/>
          <w:sz w:val="24"/>
          <w:szCs w:val="24"/>
        </w:rPr>
      </w:pPr>
      <w:r w:rsidRPr="00E51C9D">
        <w:rPr>
          <w:rFonts w:ascii="Times New Roman" w:hAnsi="Times New Roman" w:cs="Times New Roman"/>
          <w:sz w:val="24"/>
          <w:szCs w:val="24"/>
        </w:rPr>
        <w:t>2. Основными целями рассмотрения архитектурно-градостроительного облика объекта капитального строительства являются:</w:t>
      </w:r>
    </w:p>
    <w:p w:rsidR="00F562F8" w:rsidRPr="00E51C9D" w:rsidRDefault="00F562F8" w:rsidP="00F562F8">
      <w:pPr>
        <w:spacing w:after="20"/>
        <w:rPr>
          <w:rFonts w:ascii="Times New Roman" w:hAnsi="Times New Roman" w:cs="Times New Roman"/>
          <w:sz w:val="24"/>
          <w:szCs w:val="24"/>
        </w:rPr>
      </w:pPr>
      <w:r w:rsidRPr="00E51C9D">
        <w:rPr>
          <w:rFonts w:ascii="Times New Roman" w:hAnsi="Times New Roman" w:cs="Times New Roman"/>
          <w:sz w:val="24"/>
          <w:szCs w:val="24"/>
        </w:rPr>
        <w:t>- 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rsidR="00F562F8" w:rsidRPr="00E51C9D" w:rsidRDefault="00F562F8" w:rsidP="00F562F8">
      <w:pPr>
        <w:spacing w:after="20"/>
        <w:rPr>
          <w:rFonts w:ascii="Times New Roman" w:hAnsi="Times New Roman" w:cs="Times New Roman"/>
          <w:sz w:val="24"/>
          <w:szCs w:val="24"/>
        </w:rPr>
      </w:pPr>
      <w:r w:rsidRPr="00E51C9D">
        <w:rPr>
          <w:rFonts w:ascii="Times New Roman" w:hAnsi="Times New Roman" w:cs="Times New Roman"/>
          <w:sz w:val="24"/>
          <w:szCs w:val="24"/>
        </w:rPr>
        <w:t>- 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рекреационных территорий;</w:t>
      </w:r>
    </w:p>
    <w:p w:rsidR="00F562F8" w:rsidRPr="00E51C9D" w:rsidRDefault="00F562F8" w:rsidP="00F562F8">
      <w:pPr>
        <w:spacing w:after="20"/>
        <w:rPr>
          <w:rFonts w:ascii="Times New Roman" w:hAnsi="Times New Roman" w:cs="Times New Roman"/>
          <w:sz w:val="24"/>
          <w:szCs w:val="24"/>
        </w:rPr>
      </w:pPr>
      <w:r w:rsidRPr="00E51C9D">
        <w:rPr>
          <w:rFonts w:ascii="Times New Roman" w:hAnsi="Times New Roman" w:cs="Times New Roman"/>
          <w:sz w:val="24"/>
          <w:szCs w:val="24"/>
        </w:rPr>
        <w:lastRenderedPageBreak/>
        <w:t>- обеспечение пространственной связности отдельных элементов планировочной структуры в условиях необходимости повышения эффективности использования территорий Краснодарского края.</w:t>
      </w:r>
    </w:p>
    <w:p w:rsidR="00F562F8" w:rsidRPr="00E51C9D" w:rsidRDefault="00F562F8" w:rsidP="00F562F8">
      <w:pPr>
        <w:spacing w:after="20"/>
        <w:rPr>
          <w:rFonts w:ascii="Times New Roman" w:hAnsi="Times New Roman" w:cs="Times New Roman"/>
          <w:sz w:val="24"/>
          <w:szCs w:val="24"/>
        </w:rPr>
      </w:pPr>
      <w:r w:rsidRPr="00E51C9D">
        <w:rPr>
          <w:rFonts w:ascii="Times New Roman" w:hAnsi="Times New Roman" w:cs="Times New Roman"/>
          <w:sz w:val="24"/>
          <w:szCs w:val="24"/>
        </w:rPr>
        <w:t>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rsidR="00F562F8" w:rsidRPr="00E51C9D" w:rsidRDefault="00F562F8" w:rsidP="00F562F8">
      <w:pPr>
        <w:spacing w:after="20"/>
        <w:rPr>
          <w:rFonts w:ascii="Times New Roman" w:hAnsi="Times New Roman" w:cs="Times New Roman"/>
          <w:sz w:val="24"/>
          <w:szCs w:val="24"/>
        </w:rPr>
      </w:pPr>
      <w:r w:rsidRPr="00E51C9D">
        <w:rPr>
          <w:rFonts w:ascii="Times New Roman" w:hAnsi="Times New Roman" w:cs="Times New Roman"/>
          <w:sz w:val="24"/>
          <w:szCs w:val="24"/>
        </w:rPr>
        <w:t>- соответствия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rsidR="00F562F8" w:rsidRPr="00E51C9D" w:rsidRDefault="00F562F8" w:rsidP="00F562F8">
      <w:pPr>
        <w:spacing w:after="20"/>
        <w:rPr>
          <w:rFonts w:ascii="Times New Roman" w:hAnsi="Times New Roman" w:cs="Times New Roman"/>
          <w:sz w:val="24"/>
          <w:szCs w:val="24"/>
        </w:rPr>
      </w:pPr>
      <w:r w:rsidRPr="00E51C9D">
        <w:rPr>
          <w:rFonts w:ascii="Times New Roman" w:hAnsi="Times New Roman" w:cs="Times New Roman"/>
          <w:sz w:val="24"/>
          <w:szCs w:val="24"/>
        </w:rPr>
        <w:t>- 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объекта капитального строительства в существующую среду и сложившуюся застройку;</w:t>
      </w:r>
    </w:p>
    <w:p w:rsidR="00F562F8" w:rsidRPr="00E51C9D" w:rsidRDefault="00F562F8" w:rsidP="00F562F8">
      <w:pPr>
        <w:spacing w:after="20"/>
        <w:rPr>
          <w:rFonts w:ascii="Times New Roman" w:hAnsi="Times New Roman" w:cs="Times New Roman"/>
          <w:sz w:val="24"/>
          <w:szCs w:val="24"/>
        </w:rPr>
      </w:pPr>
      <w:r w:rsidRPr="00E51C9D">
        <w:rPr>
          <w:rFonts w:ascii="Times New Roman" w:hAnsi="Times New Roman" w:cs="Times New Roman"/>
          <w:sz w:val="24"/>
          <w:szCs w:val="24"/>
        </w:rPr>
        <w:t>- 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Краснодарского края;</w:t>
      </w:r>
    </w:p>
    <w:p w:rsidR="00F562F8" w:rsidRPr="00E51C9D" w:rsidRDefault="00F562F8" w:rsidP="00F562F8">
      <w:pPr>
        <w:spacing w:after="20"/>
        <w:rPr>
          <w:rFonts w:ascii="Times New Roman" w:hAnsi="Times New Roman" w:cs="Times New Roman"/>
          <w:sz w:val="24"/>
          <w:szCs w:val="24"/>
        </w:rPr>
      </w:pPr>
      <w:r w:rsidRPr="00E51C9D">
        <w:rPr>
          <w:rFonts w:ascii="Times New Roman" w:hAnsi="Times New Roman" w:cs="Times New Roman"/>
          <w:sz w:val="24"/>
          <w:szCs w:val="24"/>
        </w:rPr>
        <w:t>- недопущения ухудшения средовых характеристик и обеспечения устойчивого формирования среды, благоприятной для жизнедеятельности населения.</w:t>
      </w:r>
    </w:p>
    <w:p w:rsidR="00F562F8" w:rsidRPr="00E51C9D" w:rsidRDefault="00F562F8" w:rsidP="00F562F8">
      <w:pPr>
        <w:spacing w:after="20"/>
        <w:rPr>
          <w:rFonts w:ascii="Times New Roman" w:hAnsi="Times New Roman" w:cs="Times New Roman"/>
          <w:sz w:val="24"/>
          <w:szCs w:val="24"/>
        </w:rPr>
      </w:pPr>
      <w:r w:rsidRPr="00E51C9D">
        <w:rPr>
          <w:rFonts w:ascii="Times New Roman" w:hAnsi="Times New Roman" w:cs="Times New Roman"/>
          <w:sz w:val="24"/>
          <w:szCs w:val="24"/>
        </w:rPr>
        <w:t>4.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rsidR="00F562F8" w:rsidRPr="00E51C9D" w:rsidRDefault="00F562F8" w:rsidP="00F562F8">
      <w:pPr>
        <w:spacing w:after="20"/>
        <w:rPr>
          <w:rFonts w:ascii="Times New Roman" w:hAnsi="Times New Roman" w:cs="Times New Roman"/>
          <w:sz w:val="24"/>
          <w:szCs w:val="24"/>
        </w:rPr>
      </w:pPr>
      <w:r w:rsidRPr="00E51C9D">
        <w:rPr>
          <w:rFonts w:ascii="Times New Roman" w:hAnsi="Times New Roman" w:cs="Times New Roman"/>
          <w:sz w:val="24"/>
          <w:szCs w:val="24"/>
        </w:rPr>
        <w:t>1) объекты краевого значения;</w:t>
      </w:r>
    </w:p>
    <w:p w:rsidR="00F562F8" w:rsidRPr="00E51C9D" w:rsidRDefault="00F562F8" w:rsidP="00F562F8">
      <w:pPr>
        <w:spacing w:after="20"/>
        <w:rPr>
          <w:rFonts w:ascii="Times New Roman" w:hAnsi="Times New Roman" w:cs="Times New Roman"/>
          <w:sz w:val="24"/>
          <w:szCs w:val="24"/>
        </w:rPr>
      </w:pPr>
      <w:r w:rsidRPr="00E51C9D">
        <w:rPr>
          <w:rFonts w:ascii="Times New Roman" w:hAnsi="Times New Roman" w:cs="Times New Roman"/>
          <w:sz w:val="24"/>
          <w:szCs w:val="24"/>
        </w:rPr>
        <w:t>2) уникальные объекты;</w:t>
      </w:r>
    </w:p>
    <w:p w:rsidR="00F562F8" w:rsidRPr="00E51C9D" w:rsidRDefault="00F562F8" w:rsidP="00F562F8">
      <w:pPr>
        <w:spacing w:after="20"/>
        <w:rPr>
          <w:rFonts w:ascii="Times New Roman" w:hAnsi="Times New Roman" w:cs="Times New Roman"/>
          <w:sz w:val="24"/>
          <w:szCs w:val="24"/>
        </w:rPr>
      </w:pPr>
      <w:r w:rsidRPr="00E51C9D">
        <w:rPr>
          <w:rFonts w:ascii="Times New Roman" w:hAnsi="Times New Roman" w:cs="Times New Roman"/>
          <w:sz w:val="24"/>
          <w:szCs w:val="24"/>
        </w:rPr>
        <w:t>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
    <w:p w:rsidR="00F562F8" w:rsidRPr="00E51C9D" w:rsidRDefault="00F562F8" w:rsidP="00F562F8">
      <w:pPr>
        <w:spacing w:after="20"/>
        <w:rPr>
          <w:rFonts w:ascii="Times New Roman" w:hAnsi="Times New Roman" w:cs="Times New Roman"/>
          <w:sz w:val="24"/>
          <w:szCs w:val="24"/>
        </w:rPr>
      </w:pPr>
      <w:r w:rsidRPr="00E51C9D">
        <w:rPr>
          <w:rFonts w:ascii="Times New Roman" w:hAnsi="Times New Roman" w:cs="Times New Roman"/>
          <w:sz w:val="24"/>
          <w:szCs w:val="24"/>
        </w:rPr>
        <w:t>5. 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rsidR="00F562F8" w:rsidRPr="00E51C9D" w:rsidRDefault="00F562F8" w:rsidP="00F562F8">
      <w:pPr>
        <w:spacing w:after="20"/>
        <w:rPr>
          <w:rFonts w:ascii="Times New Roman" w:hAnsi="Times New Roman" w:cs="Times New Roman"/>
          <w:sz w:val="24"/>
          <w:szCs w:val="24"/>
        </w:rPr>
      </w:pPr>
      <w:r w:rsidRPr="00E51C9D">
        <w:rPr>
          <w:rFonts w:ascii="Times New Roman" w:hAnsi="Times New Roman" w:cs="Times New Roman"/>
          <w:sz w:val="24"/>
          <w:szCs w:val="24"/>
        </w:rPr>
        <w:t>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 Тбилисский район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rsidR="00F562F8" w:rsidRPr="00E51C9D" w:rsidRDefault="00F562F8" w:rsidP="00F562F8">
      <w:pPr>
        <w:spacing w:after="20"/>
        <w:rPr>
          <w:rFonts w:ascii="Times New Roman" w:hAnsi="Times New Roman" w:cs="Times New Roman"/>
          <w:sz w:val="24"/>
          <w:szCs w:val="24"/>
        </w:rPr>
      </w:pPr>
      <w:r w:rsidRPr="00E51C9D">
        <w:rPr>
          <w:rFonts w:ascii="Times New Roman" w:hAnsi="Times New Roman" w:cs="Times New Roman"/>
          <w:sz w:val="24"/>
          <w:szCs w:val="24"/>
        </w:rPr>
        <w:t>7. 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rsidR="00A14CE4" w:rsidRPr="00E51C9D" w:rsidRDefault="0088233B" w:rsidP="00F562F8">
      <w:pPr>
        <w:pStyle w:val="20"/>
        <w:spacing w:after="100"/>
        <w:rPr>
          <w:rFonts w:ascii="Times New Roman" w:hAnsi="Times New Roman" w:cs="Times New Roman"/>
          <w:color w:val="auto"/>
          <w:sz w:val="24"/>
          <w:szCs w:val="24"/>
        </w:rPr>
      </w:pPr>
      <w:bookmarkStart w:id="238" w:name="_Toc7446385"/>
      <w:r w:rsidRPr="00E51C9D">
        <w:rPr>
          <w:rFonts w:ascii="Times New Roman" w:hAnsi="Times New Roman" w:cs="Times New Roman"/>
          <w:color w:val="auto"/>
          <w:sz w:val="24"/>
          <w:szCs w:val="24"/>
        </w:rPr>
        <w:t>Статья 25</w:t>
      </w:r>
      <w:r w:rsidR="00A14CE4" w:rsidRPr="00E51C9D">
        <w:rPr>
          <w:rFonts w:ascii="Times New Roman" w:hAnsi="Times New Roman" w:cs="Times New Roman"/>
          <w:color w:val="auto"/>
          <w:sz w:val="24"/>
          <w:szCs w:val="24"/>
        </w:rPr>
        <w:t xml:space="preserve">. </w:t>
      </w:r>
      <w:bookmarkEnd w:id="235"/>
      <w:r w:rsidR="00F562F8" w:rsidRPr="00E51C9D">
        <w:rPr>
          <w:rFonts w:ascii="Times New Roman" w:hAnsi="Times New Roman" w:cs="Times New Roman"/>
          <w:color w:val="auto"/>
          <w:sz w:val="24"/>
          <w:szCs w:val="24"/>
        </w:rPr>
        <w:t>Особенности подготовки документации по планировке территории, разрабатываемой на основании решения органа местного самоуправления</w:t>
      </w:r>
      <w:bookmarkEnd w:id="238"/>
    </w:p>
    <w:p w:rsidR="00DE10D5" w:rsidRPr="00E51C9D" w:rsidRDefault="00DE10D5" w:rsidP="00DE10D5">
      <w:pPr>
        <w:rPr>
          <w:rFonts w:ascii="Times New Roman" w:hAnsi="Times New Roman" w:cs="Times New Roman"/>
          <w:sz w:val="24"/>
          <w:szCs w:val="24"/>
        </w:rPr>
      </w:pPr>
      <w:bookmarkStart w:id="239" w:name="_Toc332875282"/>
      <w:bookmarkStart w:id="240" w:name="_Toc387084731"/>
      <w:r w:rsidRPr="00E51C9D">
        <w:rPr>
          <w:rFonts w:ascii="Times New Roman" w:hAnsi="Times New Roman" w:cs="Times New Roman"/>
          <w:sz w:val="24"/>
          <w:szCs w:val="24"/>
        </w:rPr>
        <w:t xml:space="preserve">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w:t>
      </w:r>
      <w:r w:rsidRPr="00E51C9D">
        <w:rPr>
          <w:rFonts w:ascii="Times New Roman" w:hAnsi="Times New Roman" w:cs="Times New Roman"/>
          <w:sz w:val="24"/>
          <w:szCs w:val="24"/>
        </w:rPr>
        <w:lastRenderedPageBreak/>
        <w:t>принятие органом местного самоуправления решения о подготовке документации по планировке территории не требуется.</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1.1. Решения о подготовке документации по планировке территории принимаются самостоятельно:</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2) правообладателями земельных участков и (или) объектов недвижимого имущества, расположенных в границах территории, подлежащей комплексному развитию;</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1.2. В случаях, предусмотренных пунктами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2. Уполномоченные органы местного самоуправления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пунктах 1.1 настоящей статьи, и утверждают документацию по планировке территории, предусматривающую размещение объектов местного значения и иных объектов капитального строительства, размещение которых планируется на территориях двух и более поселений в границах муниципального района, за исключением случаев, указанных в пунктах 2.1, 2.2 настоящей статьи.</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2.1.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имеющих общую границу, в границах субъекта Российской Федерации, осуществляются органом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2.2. В случае отказа в согласовании документации по планировке территории одного или нескольких органов местного самоуправления муниципальных районов, на территориях которых планируются строительство, реконструкция объекта местного значения муниципального района,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 xml:space="preserve">3. Органы местного самоуправления муниципального образования Тбилисский район принимают решение о подготовке документации по планировке территории, обеспечивают </w:t>
      </w:r>
      <w:r w:rsidRPr="00E51C9D">
        <w:rPr>
          <w:rFonts w:ascii="Times New Roman" w:hAnsi="Times New Roman" w:cs="Times New Roman"/>
          <w:sz w:val="24"/>
          <w:szCs w:val="24"/>
        </w:rPr>
        <w:lastRenderedPageBreak/>
        <w:t>подготовку документации по планировке территории, за исключением случаев, указанных в пунктах 1.1 настоящей статьи, и утверждают документацию по планировке территории в границах муниципального образования Тбилисский район, за исключением случаев, указанных в пункте 2 и пунктах - 2.2, 3.2 настоящей статьи.</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муниципального района, за счет средств местного бюджета поселения, которым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3.2.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4.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федерального значения в областях, указанных в части 1 статьи 10 Градостроительного кодекса Российской Федерации,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в областях, указанных в пункте 1 части 5 статьи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территориального планирования субъекта 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 поселений в областях, указанных в пункте 1 части 5 статьи 23 Градостроительного кодекса Российской Федерации.</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5.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пункте 1.1 настоящей статьи, в течение десяти дней со дня принятия такого решения направляют уведомление о принятом решении главе поселения, применительно к территориям которых принято такое решение.</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 xml:space="preserve">6.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w:t>
      </w:r>
      <w:r w:rsidRPr="00E51C9D">
        <w:rPr>
          <w:rFonts w:ascii="Times New Roman" w:hAnsi="Times New Roman" w:cs="Times New Roman"/>
          <w:sz w:val="24"/>
          <w:szCs w:val="24"/>
        </w:rPr>
        <w:lastRenderedPageBreak/>
        <w:t>исключением случаев, предусмотренных пунктом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6.1. Особенности подготовки документации по планировке территории лицами, указанными в части 3 статьи 46.9 Градостроительного кодекса Российской Федерации, и лицами, с которыми заключен договор о комплексном развитии территории по инициативе органа местного самоуправления, устанавливаются соответственно статьей 46.9 и статьей 46.10 Градостроительного кодекса Российской Федерации.</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7.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8. Лица, указанные в подпунктах 3 и 4 пунктах 1.1 настоящей статьи, осуществляют подготовку документации по планировке территории в соответствии с требованиями, указанными в пункта 7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пунктах 2 - 5 настоящей статьи.</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9.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10.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11.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12. 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пункте 7 настоящей статьи, такими органами не представлены возражения относительно данного проекта планировки, он считается согласованным.</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lastRenderedPageBreak/>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трех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14.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15. В течение тридцати дней со дня получения указанной в пункте 14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1) несоответствие планируемого размещения объектов, указанных в пункте 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16. В случае, если по истечении тридцати дней с момента поступления главе поселения предусмотренной пунктом 14 настоящей статьи документации по планировке территории, таким главой поселения не направлен предусмотренный пунктом 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17. Особенности подготовки документации по планировке территории применительно к территориям поселения устанавливаются статьей 46 Градостроительного кодекса Российской Федерации.</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18. Документация по планировке территории, представленная уполномоченными органами исполнительной власти субъекта Российской Федерации, органами местного самоуправления, утверждается соответственно высшим исполнительным органом государственной власти субъекта Российской Федерации, главой администрации в течение четырнадцати дней со дня поступления указанной документации.</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19. 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главой администрации муниципального района, направляется главе поселения, применительно к территориям которых осуществлялась подготовка такой документации, в течение семи дней со дня ее утверждения.</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lastRenderedPageBreak/>
        <w:t>20. Глава администрации обеспечивает опубликование указанной в пункте 19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администрации муниципального образования Тбилисский район в сети «Интернет».</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21.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22.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пункте 2 настоящей статьи, подготовленной в том числе лицами, указанными в подпунктах 3 и 4 пункта 1.1 настоящей статьи, 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23.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пункте 3 и пункте 3.1 настоящей статьи, подготовленной в том числе лицами, указанными в подпунктах 3 и 4 пункта 1.1 настоящей статьи, устанавливаются Градостроительным кодексом Российской Федерации и законами субъектов Российской Федерации.</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24.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устанавливаются Градостроительным кодексом Российской Федерации и нормативными правовыми актами органов местного самоуправления.</w:t>
      </w:r>
    </w:p>
    <w:p w:rsidR="00EB1C80"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25.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DE10D5" w:rsidRPr="00E51C9D" w:rsidRDefault="00DE10D5" w:rsidP="00DE10D5">
      <w:pPr>
        <w:pStyle w:val="20"/>
        <w:spacing w:after="100"/>
        <w:rPr>
          <w:rFonts w:ascii="Times New Roman" w:hAnsi="Times New Roman" w:cs="Times New Roman"/>
          <w:color w:val="auto"/>
          <w:sz w:val="24"/>
          <w:szCs w:val="24"/>
        </w:rPr>
      </w:pPr>
      <w:bookmarkStart w:id="241" w:name="_Toc7446386"/>
      <w:r w:rsidRPr="00E51C9D">
        <w:rPr>
          <w:rFonts w:ascii="Times New Roman" w:hAnsi="Times New Roman" w:cs="Times New Roman"/>
          <w:color w:val="auto"/>
          <w:sz w:val="24"/>
          <w:szCs w:val="24"/>
        </w:rPr>
        <w:t>Статья 26. Особенности подготовки документации по планировке территории применительно к территории муниципального образования</w:t>
      </w:r>
      <w:bookmarkEnd w:id="241"/>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образования Тбилисский район,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решения о подготовке документации по планировке территории не требуется.</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2. Указанное в пункте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администрации муниципального образования Тбилисский район в сети «Интернет».</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w:t>
      </w:r>
      <w:r w:rsidRPr="00E51C9D">
        <w:rPr>
          <w:rFonts w:ascii="Times New Roman" w:hAnsi="Times New Roman" w:cs="Times New Roman"/>
          <w:sz w:val="24"/>
          <w:szCs w:val="24"/>
        </w:rPr>
        <w:lastRenderedPageBreak/>
        <w:t>самоуправления муниципального образования Тбилисский район свои предложения о порядке, сроках подготовки и содержании документации по планировке территории.</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3.1. Заинтересованные лица, указанные в части 1.1 статьи 45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Российской Федерации, и направляют ее для утверждения в орган местного самоуправления муниципального образования Тбилисский район.</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4. Орган местного самоуправления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указанные органы принимают соответствующее решение о направлении документации по планировке территории главе муниципального образования или об отклонении такой документации и о направлении ее на доработку.</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публичных слушаниях.</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5.1. Публичные слушания по проекту планировки территории и проекту межевания территории не проводятся, если они подготовлены в отношении:</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3) территории для размещения линейных объектов в границах земель лесного фонда.</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6.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Тбилисский район и (или) нормативными правовыми актами представительного органа муниципального образования Тбилисский район с учетом положений настоящей статьи.</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8.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9.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муниципального образования Тбилисский район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10.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муниципального образования Тбилисский район в сети «Интернет».</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 xml:space="preserve">11. Срок проведения публичных слушаний со дня оповещения жителей муниципального образования Тбилисский район о времени и месте их проведения до дня опубликования заключения о результатах публичных слушаний определяется уставом муниципального </w:t>
      </w:r>
      <w:r w:rsidRPr="00E51C9D">
        <w:rPr>
          <w:rFonts w:ascii="Times New Roman" w:hAnsi="Times New Roman" w:cs="Times New Roman"/>
          <w:sz w:val="24"/>
          <w:szCs w:val="24"/>
        </w:rPr>
        <w:lastRenderedPageBreak/>
        <w:t>образования Тбилисский район и (или) нормативными правовыми актами представительного органа муниципального образования Тбилисский район и не может быть менее одного месяца и более трех месяцев.</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12. Орган местного самоуправления направляет соответственно главе администрации муниципального образования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13. Глава администрации муниципального образования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13.1. Основанием для отклонения документации по планировке территории, подготовленной лицами, указанными в части 1.1 статьи 45 Градостроительного кодекса Российской Федерации,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rsidR="00DE10D5" w:rsidRPr="00E51C9D" w:rsidRDefault="00DE10D5" w:rsidP="00DE10D5">
      <w:pPr>
        <w:rPr>
          <w:rFonts w:ascii="Times New Roman" w:hAnsi="Times New Roman" w:cs="Times New Roman"/>
          <w:sz w:val="24"/>
          <w:szCs w:val="24"/>
        </w:rPr>
      </w:pPr>
      <w:r w:rsidRPr="00E51C9D">
        <w:rPr>
          <w:rFonts w:ascii="Times New Roman" w:hAnsi="Times New Roman" w:cs="Times New Roman"/>
          <w:sz w:val="24"/>
          <w:szCs w:val="24"/>
        </w:rPr>
        <w:t>14.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администрации муниципального образования Тбилисский район в сети «Интернет».</w:t>
      </w:r>
    </w:p>
    <w:p w:rsidR="00DE10D5" w:rsidRPr="00E51C9D" w:rsidRDefault="00DE10D5" w:rsidP="00DE10D5">
      <w:pPr>
        <w:rPr>
          <w:sz w:val="24"/>
          <w:szCs w:val="24"/>
          <w:lang w:eastAsia="ru-RU"/>
        </w:rPr>
        <w:sectPr w:rsidR="00DE10D5" w:rsidRPr="00E51C9D" w:rsidSect="00C1721F">
          <w:pgSz w:w="11906" w:h="16838"/>
          <w:pgMar w:top="680" w:right="680" w:bottom="680" w:left="1304" w:header="709" w:footer="709" w:gutter="0"/>
          <w:pgNumType w:chapStyle="1"/>
          <w:cols w:space="708"/>
          <w:titlePg/>
          <w:docGrid w:linePitch="360"/>
        </w:sectPr>
      </w:pPr>
    </w:p>
    <w:p w:rsidR="006F32E5" w:rsidRPr="00E51C9D" w:rsidRDefault="006F32E5" w:rsidP="006F32E5">
      <w:pPr>
        <w:pStyle w:val="1"/>
        <w:spacing w:before="0" w:after="0"/>
        <w:rPr>
          <w:rFonts w:ascii="Times New Roman" w:hAnsi="Times New Roman"/>
          <w:sz w:val="28"/>
          <w:szCs w:val="28"/>
        </w:rPr>
      </w:pPr>
      <w:bookmarkStart w:id="242" w:name="_Toc486599998"/>
      <w:bookmarkStart w:id="243" w:name="_Toc2849221"/>
      <w:bookmarkStart w:id="244" w:name="_Toc7446387"/>
      <w:bookmarkStart w:id="245" w:name="_Toc387084732"/>
      <w:bookmarkEnd w:id="239"/>
      <w:bookmarkEnd w:id="240"/>
      <w:r w:rsidRPr="00E51C9D">
        <w:rPr>
          <w:rFonts w:ascii="Times New Roman" w:hAnsi="Times New Roman"/>
          <w:sz w:val="28"/>
          <w:szCs w:val="28"/>
        </w:rPr>
        <w:lastRenderedPageBreak/>
        <w:t xml:space="preserve">Глава </w:t>
      </w:r>
      <w:r w:rsidR="00164BF9" w:rsidRPr="00E51C9D">
        <w:rPr>
          <w:rFonts w:ascii="Times New Roman" w:hAnsi="Times New Roman"/>
          <w:sz w:val="28"/>
          <w:szCs w:val="28"/>
        </w:rPr>
        <w:t>4</w:t>
      </w:r>
      <w:r w:rsidRPr="00E51C9D">
        <w:rPr>
          <w:rFonts w:ascii="Times New Roman" w:hAnsi="Times New Roman"/>
          <w:sz w:val="28"/>
          <w:szCs w:val="28"/>
        </w:rPr>
        <w:t xml:space="preserve">. </w:t>
      </w:r>
      <w:r w:rsidR="00164BF9" w:rsidRPr="00E51C9D">
        <w:rPr>
          <w:rFonts w:ascii="Times New Roman" w:hAnsi="Times New Roman"/>
          <w:sz w:val="28"/>
          <w:szCs w:val="28"/>
        </w:rPr>
        <w:t>Проведение общественных обсуждений и публичных</w:t>
      </w:r>
      <w:r w:rsidRPr="00E51C9D">
        <w:rPr>
          <w:rFonts w:ascii="Times New Roman" w:hAnsi="Times New Roman"/>
          <w:sz w:val="28"/>
          <w:szCs w:val="28"/>
        </w:rPr>
        <w:t xml:space="preserve"> слушани</w:t>
      </w:r>
      <w:r w:rsidR="00164BF9" w:rsidRPr="00E51C9D">
        <w:rPr>
          <w:rFonts w:ascii="Times New Roman" w:hAnsi="Times New Roman"/>
          <w:sz w:val="28"/>
          <w:szCs w:val="28"/>
        </w:rPr>
        <w:t>й</w:t>
      </w:r>
      <w:r w:rsidRPr="00E51C9D">
        <w:rPr>
          <w:rFonts w:ascii="Times New Roman" w:hAnsi="Times New Roman"/>
          <w:sz w:val="28"/>
          <w:szCs w:val="28"/>
        </w:rPr>
        <w:t xml:space="preserve"> по вопросам землепользования и застройки</w:t>
      </w:r>
      <w:bookmarkEnd w:id="242"/>
      <w:bookmarkEnd w:id="243"/>
      <w:bookmarkEnd w:id="244"/>
    </w:p>
    <w:p w:rsidR="006F32E5" w:rsidRPr="00E51C9D" w:rsidRDefault="00164BF9" w:rsidP="006F32E5">
      <w:pPr>
        <w:pStyle w:val="20"/>
        <w:spacing w:after="100"/>
        <w:rPr>
          <w:rFonts w:ascii="Times New Roman" w:hAnsi="Times New Roman" w:cs="Times New Roman"/>
          <w:color w:val="auto"/>
          <w:sz w:val="24"/>
          <w:szCs w:val="24"/>
        </w:rPr>
      </w:pPr>
      <w:bookmarkStart w:id="246" w:name="_Toc536808435"/>
      <w:bookmarkStart w:id="247" w:name="_Toc2849222"/>
      <w:bookmarkStart w:id="248" w:name="_Toc7446388"/>
      <w:bookmarkStart w:id="249" w:name="_Toc387084737"/>
      <w:bookmarkEnd w:id="245"/>
      <w:r w:rsidRPr="00E51C9D">
        <w:rPr>
          <w:rFonts w:ascii="Times New Roman" w:hAnsi="Times New Roman" w:cs="Times New Roman"/>
          <w:color w:val="auto"/>
          <w:sz w:val="24"/>
          <w:szCs w:val="24"/>
        </w:rPr>
        <w:t>Статья 27</w:t>
      </w:r>
      <w:r w:rsidR="006F32E5" w:rsidRPr="00E51C9D">
        <w:rPr>
          <w:rFonts w:ascii="Times New Roman" w:hAnsi="Times New Roman" w:cs="Times New Roman"/>
          <w:color w:val="auto"/>
          <w:sz w:val="24"/>
          <w:szCs w:val="24"/>
        </w:rPr>
        <w:t xml:space="preserve">. </w:t>
      </w:r>
      <w:r w:rsidR="006F32E5" w:rsidRPr="00E51C9D">
        <w:rPr>
          <w:rFonts w:ascii="Times New Roman" w:hAnsi="Times New Roman"/>
          <w:color w:val="auto"/>
          <w:sz w:val="24"/>
          <w:szCs w:val="24"/>
        </w:rPr>
        <w:t>Общественные обсуждения и публичные слушания по вопросам землепользования и застройки</w:t>
      </w:r>
      <w:bookmarkEnd w:id="246"/>
      <w:bookmarkEnd w:id="247"/>
      <w:bookmarkEnd w:id="248"/>
      <w:r w:rsidR="006F32E5" w:rsidRPr="00E51C9D">
        <w:rPr>
          <w:rFonts w:ascii="Times New Roman" w:hAnsi="Times New Roman"/>
          <w:color w:val="auto"/>
          <w:sz w:val="24"/>
          <w:szCs w:val="24"/>
        </w:rPr>
        <w:t> </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РФ проводятся общественные обсуждения или публичные слушания, за исключением случаев, предусмотренных Градостроительным Кодексом РФ, другими федеральными законами и настоящими Правилами.</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6F32E5" w:rsidRPr="00E51C9D" w:rsidRDefault="006F32E5" w:rsidP="006F32E5">
      <w:pPr>
        <w:pStyle w:val="ConsPlusNormal"/>
        <w:ind w:firstLine="709"/>
        <w:rPr>
          <w:rFonts w:ascii="Times New Roman" w:hAnsi="Times New Roman" w:cs="Times New Roman"/>
          <w:sz w:val="24"/>
          <w:szCs w:val="24"/>
        </w:rPr>
      </w:pPr>
      <w:bookmarkStart w:id="250" w:name="Par197"/>
      <w:bookmarkEnd w:id="250"/>
      <w:r w:rsidRPr="00E51C9D">
        <w:rPr>
          <w:rFonts w:ascii="Times New Roman" w:hAnsi="Times New Roman" w:cs="Times New Roman"/>
          <w:sz w:val="24"/>
          <w:szCs w:val="24"/>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w:anchor="Par1514"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history="1">
        <w:r w:rsidRPr="00E51C9D">
          <w:rPr>
            <w:rFonts w:ascii="Times New Roman" w:hAnsi="Times New Roman" w:cs="Times New Roman"/>
            <w:sz w:val="24"/>
            <w:szCs w:val="24"/>
          </w:rPr>
          <w:t>частью 3 статьи 39</w:t>
        </w:r>
      </w:hyperlink>
      <w:r w:rsidRPr="00E51C9D">
        <w:rPr>
          <w:rFonts w:ascii="Times New Roman" w:hAnsi="Times New Roman" w:cs="Times New Roman"/>
          <w:sz w:val="24"/>
          <w:szCs w:val="24"/>
        </w:rPr>
        <w:t xml:space="preserve">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4. Процедура проведения общественных обсуждений состоит из следующих этапов:</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1) оповещение о начале общественных обсуждений;</w:t>
      </w:r>
    </w:p>
    <w:p w:rsidR="006F32E5" w:rsidRPr="00E51C9D" w:rsidRDefault="006F32E5" w:rsidP="006F32E5">
      <w:pPr>
        <w:pStyle w:val="ConsPlusNormal"/>
        <w:ind w:firstLine="709"/>
        <w:rPr>
          <w:rFonts w:ascii="Times New Roman" w:hAnsi="Times New Roman" w:cs="Times New Roman"/>
          <w:sz w:val="24"/>
          <w:szCs w:val="24"/>
        </w:rPr>
      </w:pPr>
      <w:bookmarkStart w:id="251" w:name="Par200"/>
      <w:bookmarkEnd w:id="251"/>
      <w:r w:rsidRPr="00E51C9D">
        <w:rPr>
          <w:rFonts w:ascii="Times New Roman" w:hAnsi="Times New Roman" w:cs="Times New Roman"/>
          <w:sz w:val="24"/>
          <w:szCs w:val="24"/>
        </w:rPr>
        <w:t xml:space="preserve">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w:t>
      </w:r>
      <w:r w:rsidRPr="00E51C9D">
        <w:rPr>
          <w:rFonts w:ascii="Times New Roman" w:hAnsi="Times New Roman" w:cs="Times New Roman"/>
          <w:sz w:val="24"/>
          <w:szCs w:val="24"/>
        </w:rPr>
        <w:lastRenderedPageBreak/>
        <w:t>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3) проведение экспозиции или экспозиций проекта, подлежащего рассмотрению на общественных обсуждениях;</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4) подготовка и оформление протокола общественных обсуждений;</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5) подготовка и опубликование заключения о результатах общественных обсуждений.</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5. Процедура проведения публичных слушаний состоит из следующих этапов:</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1) оповещение о начале публичных слушаний;</w:t>
      </w:r>
    </w:p>
    <w:p w:rsidR="006F32E5" w:rsidRPr="00E51C9D" w:rsidRDefault="006F32E5" w:rsidP="006F32E5">
      <w:pPr>
        <w:pStyle w:val="ConsPlusNormal"/>
        <w:ind w:firstLine="709"/>
        <w:rPr>
          <w:rFonts w:ascii="Times New Roman" w:hAnsi="Times New Roman" w:cs="Times New Roman"/>
          <w:sz w:val="24"/>
          <w:szCs w:val="24"/>
        </w:rPr>
      </w:pPr>
      <w:bookmarkStart w:id="252" w:name="Par206"/>
      <w:bookmarkEnd w:id="252"/>
      <w:r w:rsidRPr="00E51C9D">
        <w:rPr>
          <w:rFonts w:ascii="Times New Roman" w:hAnsi="Times New Roman" w:cs="Times New Roman"/>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3) проведение экспозиции или экспозиций проекта, подлежащего рассмотрению на публичных слушаниях;</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4) проведение собрания или собраний участников публичных слушаний;</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5) подготовка и оформление протокола публичных слушаний;</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6) подготовка и опубликование заключения о результатах публичных слушаний.</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6. Оповещение о начале общественных обсуждений или публичных слушаний должно содержать:</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8. Оповещение о начале общественных обсуждений или публичных слушаний:</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 xml:space="preserve">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197" w:tooltip="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 w:history="1">
        <w:r w:rsidRPr="00E51C9D">
          <w:rPr>
            <w:rFonts w:ascii="Times New Roman" w:hAnsi="Times New Roman" w:cs="Times New Roman"/>
            <w:sz w:val="24"/>
            <w:szCs w:val="24"/>
          </w:rPr>
          <w:t>части 3</w:t>
        </w:r>
      </w:hyperlink>
      <w:r w:rsidRPr="00E51C9D">
        <w:rPr>
          <w:rFonts w:ascii="Times New Roman" w:hAnsi="Times New Roman" w:cs="Times New Roman"/>
          <w:sz w:val="24"/>
          <w:szCs w:val="24"/>
        </w:rPr>
        <w:t xml:space="preserve"> настоящей статьи (далее - территория, в пределах которой проводятся общественные </w:t>
      </w:r>
      <w:r w:rsidRPr="00E51C9D">
        <w:rPr>
          <w:rFonts w:ascii="Times New Roman" w:hAnsi="Times New Roman" w:cs="Times New Roman"/>
          <w:sz w:val="24"/>
          <w:szCs w:val="24"/>
        </w:rPr>
        <w:lastRenderedPageBreak/>
        <w:t>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 xml:space="preserve">9. В течение всего периода размещения в соответствии с </w:t>
      </w:r>
      <w:hyperlink w:anchor="Par200" w:tooltip="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quot;Интернет&quot; (далее в настоящей статье -" w:history="1">
        <w:r w:rsidRPr="00E51C9D">
          <w:rPr>
            <w:rFonts w:ascii="Times New Roman" w:hAnsi="Times New Roman" w:cs="Times New Roman"/>
            <w:sz w:val="24"/>
            <w:szCs w:val="24"/>
          </w:rPr>
          <w:t>пунктом 2 части 4</w:t>
        </w:r>
      </w:hyperlink>
      <w:r w:rsidRPr="00E51C9D">
        <w:rPr>
          <w:rFonts w:ascii="Times New Roman" w:hAnsi="Times New Roman" w:cs="Times New Roman"/>
          <w:sz w:val="24"/>
          <w:szCs w:val="24"/>
        </w:rPr>
        <w:t xml:space="preserve"> и </w:t>
      </w:r>
      <w:hyperlink w:anchor="Par206" w:tooltip="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 w:history="1">
        <w:r w:rsidRPr="00E51C9D">
          <w:rPr>
            <w:rFonts w:ascii="Times New Roman" w:hAnsi="Times New Roman" w:cs="Times New Roman"/>
            <w:sz w:val="24"/>
            <w:szCs w:val="24"/>
          </w:rPr>
          <w:t>пунктом 2 части 5</w:t>
        </w:r>
      </w:hyperlink>
      <w:r w:rsidRPr="00E51C9D">
        <w:rPr>
          <w:rFonts w:ascii="Times New Roman" w:hAnsi="Times New Roman" w:cs="Times New Roman"/>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w:t>
      </w:r>
      <w:bookmarkStart w:id="253" w:name="Par221"/>
      <w:bookmarkEnd w:id="253"/>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 xml:space="preserve">10. В период размещения в соответствии с </w:t>
      </w:r>
      <w:hyperlink w:anchor="Par200" w:tooltip="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quot;Интернет&quot; (далее в настоящей статье -" w:history="1">
        <w:r w:rsidRPr="00E51C9D">
          <w:rPr>
            <w:rFonts w:ascii="Times New Roman" w:hAnsi="Times New Roman" w:cs="Times New Roman"/>
            <w:sz w:val="24"/>
            <w:szCs w:val="24"/>
          </w:rPr>
          <w:t>пунктом 2 части 4</w:t>
        </w:r>
      </w:hyperlink>
      <w:r w:rsidRPr="00E51C9D">
        <w:rPr>
          <w:rFonts w:ascii="Times New Roman" w:hAnsi="Times New Roman" w:cs="Times New Roman"/>
          <w:sz w:val="24"/>
          <w:szCs w:val="24"/>
        </w:rPr>
        <w:t xml:space="preserve"> и </w:t>
      </w:r>
      <w:hyperlink w:anchor="Par206" w:tooltip="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 w:history="1">
        <w:r w:rsidRPr="00E51C9D">
          <w:rPr>
            <w:rFonts w:ascii="Times New Roman" w:hAnsi="Times New Roman" w:cs="Times New Roman"/>
            <w:sz w:val="24"/>
            <w:szCs w:val="24"/>
          </w:rPr>
          <w:t>пунктом 2 части 5</w:t>
        </w:r>
      </w:hyperlink>
      <w:r w:rsidRPr="00E51C9D">
        <w:rPr>
          <w:rFonts w:ascii="Times New Roman" w:hAnsi="Times New Roman" w:cs="Times New Roman"/>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227" w:tooltip="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 w:history="1">
        <w:r w:rsidRPr="00E51C9D">
          <w:rPr>
            <w:rFonts w:ascii="Times New Roman" w:hAnsi="Times New Roman" w:cs="Times New Roman"/>
            <w:sz w:val="24"/>
            <w:szCs w:val="24"/>
          </w:rPr>
          <w:t>частью 12</w:t>
        </w:r>
      </w:hyperlink>
      <w:r w:rsidRPr="00E51C9D">
        <w:rPr>
          <w:rFonts w:ascii="Times New Roman" w:hAnsi="Times New Roman" w:cs="Times New Roman"/>
          <w:sz w:val="24"/>
          <w:szCs w:val="24"/>
        </w:rPr>
        <w:t xml:space="preserve"> настоящей статьи идентификацию, имеют право вносить предложения и замечания, касающиеся такого проекта:</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1) посредством официального сайта или информационных систем (в случае проведения общественных обсуждений);</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3) в письменной форме в адрес организатора общественных обсуждений или публичных слушаний;</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 xml:space="preserve">11. Предложения и замечания, внесенные в соответствии с </w:t>
      </w:r>
      <w:hyperlink w:anchor="Par221" w:tooltip="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 w:history="1">
        <w:r w:rsidRPr="00E51C9D">
          <w:rPr>
            <w:rFonts w:ascii="Times New Roman" w:hAnsi="Times New Roman" w:cs="Times New Roman"/>
            <w:sz w:val="24"/>
            <w:szCs w:val="24"/>
          </w:rPr>
          <w:t>частью 10</w:t>
        </w:r>
      </w:hyperlink>
      <w:r w:rsidRPr="00E51C9D">
        <w:rPr>
          <w:rFonts w:ascii="Times New Roman" w:hAnsi="Times New Roman" w:cs="Times New Roman"/>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230" w:tooltip="15. 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 w:history="1">
        <w:r w:rsidRPr="00E51C9D">
          <w:rPr>
            <w:rFonts w:ascii="Times New Roman" w:hAnsi="Times New Roman" w:cs="Times New Roman"/>
            <w:sz w:val="24"/>
            <w:szCs w:val="24"/>
          </w:rPr>
          <w:t>частью 15</w:t>
        </w:r>
      </w:hyperlink>
      <w:r w:rsidRPr="00E51C9D">
        <w:rPr>
          <w:rFonts w:ascii="Times New Roman" w:hAnsi="Times New Roman" w:cs="Times New Roman"/>
          <w:sz w:val="24"/>
          <w:szCs w:val="24"/>
        </w:rPr>
        <w:t xml:space="preserve"> настоящей статьи.</w:t>
      </w:r>
    </w:p>
    <w:p w:rsidR="006F32E5" w:rsidRPr="00E51C9D" w:rsidRDefault="006F32E5" w:rsidP="006F32E5">
      <w:pPr>
        <w:pStyle w:val="ConsPlusNormal"/>
        <w:ind w:firstLine="709"/>
        <w:rPr>
          <w:rFonts w:ascii="Times New Roman" w:hAnsi="Times New Roman" w:cs="Times New Roman"/>
          <w:sz w:val="24"/>
          <w:szCs w:val="24"/>
        </w:rPr>
      </w:pPr>
      <w:bookmarkStart w:id="254" w:name="Par227"/>
      <w:bookmarkEnd w:id="254"/>
      <w:r w:rsidRPr="00E51C9D">
        <w:rPr>
          <w:rFonts w:ascii="Times New Roman" w:hAnsi="Times New Roman" w:cs="Times New Roman"/>
          <w:sz w:val="24"/>
          <w:szCs w:val="24"/>
        </w:rP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 xml:space="preserve">13. Не требуется представление указанных в </w:t>
      </w:r>
      <w:hyperlink w:anchor="Par227" w:tooltip="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 w:history="1">
        <w:r w:rsidRPr="00E51C9D">
          <w:rPr>
            <w:rFonts w:ascii="Times New Roman" w:hAnsi="Times New Roman" w:cs="Times New Roman"/>
            <w:sz w:val="24"/>
            <w:szCs w:val="24"/>
          </w:rPr>
          <w:t>части 12</w:t>
        </w:r>
      </w:hyperlink>
      <w:r w:rsidRPr="00E51C9D">
        <w:rPr>
          <w:rFonts w:ascii="Times New Roman" w:hAnsi="Times New Roman" w:cs="Times New Roman"/>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ar227" w:tooltip="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 w:history="1">
        <w:r w:rsidRPr="00E51C9D">
          <w:rPr>
            <w:rFonts w:ascii="Times New Roman" w:hAnsi="Times New Roman" w:cs="Times New Roman"/>
            <w:sz w:val="24"/>
            <w:szCs w:val="24"/>
          </w:rPr>
          <w:t>части 12</w:t>
        </w:r>
      </w:hyperlink>
      <w:r w:rsidRPr="00E51C9D">
        <w:rPr>
          <w:rFonts w:ascii="Times New Roman" w:hAnsi="Times New Roman" w:cs="Times New Roman"/>
          <w:sz w:val="24"/>
          <w:szCs w:val="24"/>
        </w:rPr>
        <w:t xml:space="preserve"> настоящей статьи, может использоваться единая система идентификации и аутентификации.</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rsidR="006F32E5" w:rsidRPr="00E51C9D" w:rsidRDefault="006F32E5" w:rsidP="006F32E5">
      <w:pPr>
        <w:pStyle w:val="ConsPlusNormal"/>
        <w:ind w:firstLine="709"/>
        <w:rPr>
          <w:rFonts w:ascii="Times New Roman" w:hAnsi="Times New Roman" w:cs="Times New Roman"/>
          <w:sz w:val="24"/>
          <w:szCs w:val="24"/>
        </w:rPr>
      </w:pPr>
      <w:bookmarkStart w:id="255" w:name="Par230"/>
      <w:bookmarkEnd w:id="255"/>
      <w:r w:rsidRPr="00E51C9D">
        <w:rPr>
          <w:rFonts w:ascii="Times New Roman" w:hAnsi="Times New Roman" w:cs="Times New Roman"/>
          <w:sz w:val="24"/>
          <w:szCs w:val="24"/>
        </w:rPr>
        <w:lastRenderedPageBreak/>
        <w:t xml:space="preserve">15. Предложения и замечания, внесенные в соответствии с </w:t>
      </w:r>
      <w:hyperlink w:anchor="Par221" w:tooltip="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 w:history="1">
        <w:r w:rsidRPr="00E51C9D">
          <w:rPr>
            <w:rFonts w:ascii="Times New Roman" w:hAnsi="Times New Roman" w:cs="Times New Roman"/>
            <w:sz w:val="24"/>
            <w:szCs w:val="24"/>
          </w:rPr>
          <w:t>частью 10</w:t>
        </w:r>
      </w:hyperlink>
      <w:r w:rsidRPr="00E51C9D">
        <w:rPr>
          <w:rFonts w:ascii="Times New Roman" w:hAnsi="Times New Roman" w:cs="Times New Roman"/>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17. Официальный сайт и (или) информационные системы должны обеспечивать возможность:</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2) представления информации о результатах общественных обсуждений, количестве участников общественных обсуждений.</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соответствии с пунктом 18 статьи 5.1 Градостроительного Кодекса РФ.</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 в соответствии с пунктом 22 статьи 5.1 Градостроительного Кодекса РФ.</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22.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6F32E5" w:rsidRPr="00E51C9D" w:rsidRDefault="006F32E5" w:rsidP="006F32E5">
      <w:pPr>
        <w:pStyle w:val="ConsPlusNormal"/>
        <w:ind w:firstLine="709"/>
        <w:rPr>
          <w:rFonts w:ascii="Times New Roman" w:hAnsi="Times New Roman" w:cs="Times New Roman"/>
          <w:sz w:val="24"/>
          <w:szCs w:val="24"/>
        </w:rPr>
      </w:pPr>
      <w:bookmarkStart w:id="256" w:name="Par251"/>
      <w:bookmarkEnd w:id="256"/>
      <w:r w:rsidRPr="00E51C9D">
        <w:rPr>
          <w:rFonts w:ascii="Times New Roman" w:hAnsi="Times New Roman" w:cs="Times New Roman"/>
          <w:sz w:val="24"/>
          <w:szCs w:val="24"/>
        </w:rPr>
        <w:t>23.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РФ определяются:</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1) порядок организации и проведения общественных обсуждений или публичных слушаний по проектам;</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2) организатор общественных обсуждений или публичных слушаний;</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3) срок проведения общественных обсуждений или публичных слушаний;</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4) официальный сайт и (или) информационные системы;</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5) требования к информационным стендам, на которых размещаются оповещения о начале общественных обсуждений или публичных слушаний;</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6F32E5" w:rsidRPr="00E51C9D" w:rsidRDefault="006F32E5" w:rsidP="006F32E5">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lastRenderedPageBreak/>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6F32E5" w:rsidRPr="00E51C9D" w:rsidRDefault="006F32E5" w:rsidP="006F32E5">
      <w:pPr>
        <w:widowControl w:val="0"/>
        <w:rPr>
          <w:rFonts w:ascii="Times New Roman" w:hAnsi="Times New Roman" w:cs="Times New Roman"/>
          <w:sz w:val="24"/>
          <w:szCs w:val="24"/>
        </w:rPr>
      </w:pPr>
      <w:r w:rsidRPr="00E51C9D">
        <w:rPr>
          <w:rFonts w:ascii="Times New Roman" w:hAnsi="Times New Roman" w:cs="Times New Roman"/>
          <w:sz w:val="24"/>
          <w:szCs w:val="24"/>
        </w:rPr>
        <w:t>24.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6F32E5" w:rsidRPr="00E51C9D" w:rsidRDefault="006F32E5" w:rsidP="006F32E5">
      <w:pPr>
        <w:widowControl w:val="0"/>
        <w:rPr>
          <w:rFonts w:ascii="Times New Roman" w:hAnsi="Times New Roman" w:cs="Times New Roman"/>
          <w:sz w:val="24"/>
          <w:szCs w:val="24"/>
        </w:rPr>
      </w:pPr>
      <w:bookmarkStart w:id="257" w:name="Par1320"/>
      <w:bookmarkEnd w:id="257"/>
      <w:r w:rsidRPr="00E51C9D">
        <w:rPr>
          <w:rFonts w:ascii="Times New Roman" w:hAnsi="Times New Roman" w:cs="Times New Roman"/>
          <w:sz w:val="24"/>
          <w:szCs w:val="24"/>
        </w:rPr>
        <w:t>25.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6F32E5" w:rsidRPr="00E51C9D" w:rsidRDefault="006F32E5" w:rsidP="006F32E5">
      <w:pPr>
        <w:widowControl w:val="0"/>
        <w:rPr>
          <w:rFonts w:ascii="Times New Roman" w:hAnsi="Times New Roman" w:cs="Times New Roman"/>
          <w:sz w:val="24"/>
          <w:szCs w:val="24"/>
        </w:rPr>
      </w:pPr>
      <w:bookmarkStart w:id="258" w:name="Par1322"/>
      <w:bookmarkEnd w:id="258"/>
      <w:r w:rsidRPr="00E51C9D">
        <w:rPr>
          <w:rFonts w:ascii="Times New Roman" w:hAnsi="Times New Roman" w:cs="Times New Roman"/>
          <w:sz w:val="24"/>
          <w:szCs w:val="24"/>
        </w:rPr>
        <w:t>26.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РФ и настоящими Правилами не требуется.</w:t>
      </w:r>
    </w:p>
    <w:p w:rsidR="006F32E5" w:rsidRPr="00E51C9D" w:rsidRDefault="006F32E5" w:rsidP="006F32E5">
      <w:pPr>
        <w:widowControl w:val="0"/>
        <w:rPr>
          <w:rFonts w:ascii="Times New Roman" w:hAnsi="Times New Roman" w:cs="Times New Roman"/>
          <w:sz w:val="24"/>
          <w:szCs w:val="24"/>
        </w:rPr>
      </w:pPr>
      <w:r w:rsidRPr="00E51C9D">
        <w:rPr>
          <w:rFonts w:ascii="Times New Roman" w:hAnsi="Times New Roman" w:cs="Times New Roman"/>
          <w:sz w:val="24"/>
          <w:szCs w:val="24"/>
        </w:rPr>
        <w:t>27.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6F32E5" w:rsidRPr="00E51C9D" w:rsidRDefault="006F32E5" w:rsidP="006F32E5">
      <w:pPr>
        <w:widowControl w:val="0"/>
        <w:rPr>
          <w:rFonts w:ascii="Times New Roman" w:hAnsi="Times New Roman" w:cs="Times New Roman"/>
          <w:sz w:val="24"/>
          <w:szCs w:val="24"/>
        </w:rPr>
      </w:pPr>
      <w:r w:rsidRPr="00E51C9D">
        <w:rPr>
          <w:rFonts w:ascii="Times New Roman" w:hAnsi="Times New Roman" w:cs="Times New Roman"/>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6F32E5" w:rsidRPr="00E51C9D" w:rsidRDefault="006F32E5" w:rsidP="006F32E5">
      <w:pPr>
        <w:widowControl w:val="0"/>
        <w:rPr>
          <w:rFonts w:ascii="Times New Roman" w:hAnsi="Times New Roman" w:cs="Times New Roman"/>
          <w:sz w:val="24"/>
          <w:szCs w:val="24"/>
        </w:rPr>
      </w:pPr>
      <w:r w:rsidRPr="00E51C9D">
        <w:rPr>
          <w:rFonts w:ascii="Times New Roman" w:hAnsi="Times New Roman" w:cs="Times New Roman"/>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6F32E5" w:rsidRPr="00E51C9D" w:rsidRDefault="006F32E5" w:rsidP="006F32E5">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3) территории для размещения линейных объектов в границах земель лесного фонда. </w:t>
      </w:r>
    </w:p>
    <w:p w:rsidR="006F32E5" w:rsidRPr="00E51C9D" w:rsidRDefault="006F32E5" w:rsidP="006F32E5">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28.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Par191"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E51C9D">
          <w:rPr>
            <w:rFonts w:ascii="Times New Roman" w:hAnsi="Times New Roman" w:cs="Times New Roman"/>
            <w:sz w:val="24"/>
            <w:szCs w:val="24"/>
          </w:rPr>
          <w:t>статьей 5.1</w:t>
        </w:r>
      </w:hyperlink>
      <w:r w:rsidRPr="00E51C9D">
        <w:rPr>
          <w:rFonts w:ascii="Times New Roman" w:hAnsi="Times New Roman" w:cs="Times New Roman"/>
          <w:sz w:val="24"/>
          <w:szCs w:val="24"/>
        </w:rPr>
        <w:t xml:space="preserve"> Градостроительного Кодекса РФ, с учетом положений настоящей статьи.</w:t>
      </w:r>
    </w:p>
    <w:p w:rsidR="00A14CE4" w:rsidRPr="00E51C9D" w:rsidRDefault="006F32E5" w:rsidP="006F32E5">
      <w:pPr>
        <w:widowControl w:val="0"/>
        <w:rPr>
          <w:rFonts w:ascii="Times New Roman" w:hAnsi="Times New Roman" w:cs="Times New Roman"/>
          <w:sz w:val="24"/>
          <w:szCs w:val="24"/>
        </w:rPr>
      </w:pPr>
      <w:r w:rsidRPr="00E51C9D">
        <w:rPr>
          <w:rFonts w:ascii="Times New Roman" w:hAnsi="Times New Roman" w:cs="Times New Roman"/>
          <w:sz w:val="24"/>
          <w:szCs w:val="24"/>
        </w:rPr>
        <w:t>29.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6F32E5" w:rsidRPr="00E51C9D" w:rsidRDefault="006F32E5" w:rsidP="006F32E5">
      <w:pPr>
        <w:rPr>
          <w:lang w:eastAsia="ru-RU"/>
        </w:rPr>
        <w:sectPr w:rsidR="006F32E5" w:rsidRPr="00E51C9D" w:rsidSect="00C1721F">
          <w:pgSz w:w="11906" w:h="16838"/>
          <w:pgMar w:top="680" w:right="680" w:bottom="680" w:left="1304" w:header="709" w:footer="709" w:gutter="0"/>
          <w:pgNumType w:chapStyle="1"/>
          <w:cols w:space="708"/>
          <w:titlePg/>
          <w:docGrid w:linePitch="360"/>
        </w:sectPr>
      </w:pPr>
    </w:p>
    <w:p w:rsidR="00A14CE4" w:rsidRPr="00E51C9D" w:rsidRDefault="00A14CE4" w:rsidP="00A14CE4">
      <w:pPr>
        <w:pStyle w:val="1"/>
        <w:rPr>
          <w:rFonts w:ascii="Times New Roman" w:hAnsi="Times New Roman"/>
          <w:sz w:val="28"/>
          <w:szCs w:val="28"/>
        </w:rPr>
      </w:pPr>
      <w:bookmarkStart w:id="259" w:name="_Toc7446389"/>
      <w:r w:rsidRPr="00E51C9D">
        <w:rPr>
          <w:rFonts w:ascii="Times New Roman" w:hAnsi="Times New Roman"/>
          <w:sz w:val="28"/>
          <w:szCs w:val="28"/>
        </w:rPr>
        <w:lastRenderedPageBreak/>
        <w:t xml:space="preserve">Глава </w:t>
      </w:r>
      <w:r w:rsidR="00164BF9" w:rsidRPr="00E51C9D">
        <w:rPr>
          <w:rFonts w:ascii="Times New Roman" w:hAnsi="Times New Roman"/>
          <w:sz w:val="28"/>
          <w:szCs w:val="28"/>
        </w:rPr>
        <w:t>5</w:t>
      </w:r>
      <w:r w:rsidRPr="00E51C9D">
        <w:rPr>
          <w:rFonts w:ascii="Times New Roman" w:hAnsi="Times New Roman"/>
          <w:sz w:val="28"/>
          <w:szCs w:val="28"/>
        </w:rPr>
        <w:t xml:space="preserve">. </w:t>
      </w:r>
      <w:r w:rsidR="006F32E5" w:rsidRPr="00E51C9D">
        <w:rPr>
          <w:rFonts w:ascii="Times New Roman" w:hAnsi="Times New Roman"/>
          <w:sz w:val="28"/>
          <w:szCs w:val="28"/>
        </w:rPr>
        <w:t>Внесение изменений в правила землепользования и застройки</w:t>
      </w:r>
      <w:bookmarkEnd w:id="249"/>
      <w:bookmarkEnd w:id="259"/>
    </w:p>
    <w:p w:rsidR="00A14CE4" w:rsidRPr="00E51C9D" w:rsidRDefault="00A14CE4" w:rsidP="00B50DA5">
      <w:pPr>
        <w:pStyle w:val="20"/>
        <w:spacing w:after="100"/>
        <w:rPr>
          <w:rFonts w:ascii="Times New Roman" w:hAnsi="Times New Roman" w:cs="Times New Roman"/>
          <w:color w:val="auto"/>
          <w:sz w:val="24"/>
          <w:szCs w:val="24"/>
        </w:rPr>
      </w:pPr>
      <w:bookmarkStart w:id="260" w:name="_Toc277336816"/>
      <w:bookmarkStart w:id="261" w:name="_Toc277337149"/>
      <w:bookmarkStart w:id="262" w:name="_Toc344077842"/>
      <w:bookmarkStart w:id="263" w:name="_Toc358208444"/>
      <w:bookmarkStart w:id="264" w:name="_Toc387084739"/>
      <w:bookmarkStart w:id="265" w:name="_Toc7446390"/>
      <w:r w:rsidRPr="00E51C9D">
        <w:rPr>
          <w:rFonts w:ascii="Times New Roman" w:hAnsi="Times New Roman" w:cs="Times New Roman"/>
          <w:color w:val="auto"/>
          <w:sz w:val="24"/>
          <w:szCs w:val="24"/>
        </w:rPr>
        <w:t xml:space="preserve">Статья </w:t>
      </w:r>
      <w:r w:rsidR="00164BF9" w:rsidRPr="00E51C9D">
        <w:rPr>
          <w:rFonts w:ascii="Times New Roman" w:hAnsi="Times New Roman" w:cs="Times New Roman"/>
          <w:color w:val="auto"/>
          <w:sz w:val="24"/>
          <w:szCs w:val="24"/>
        </w:rPr>
        <w:t>28</w:t>
      </w:r>
      <w:r w:rsidRPr="00E51C9D">
        <w:rPr>
          <w:rFonts w:ascii="Times New Roman" w:hAnsi="Times New Roman" w:cs="Times New Roman"/>
          <w:color w:val="auto"/>
          <w:sz w:val="24"/>
          <w:szCs w:val="24"/>
        </w:rPr>
        <w:t xml:space="preserve">. </w:t>
      </w:r>
      <w:r w:rsidR="00164BF9" w:rsidRPr="00E51C9D">
        <w:rPr>
          <w:rFonts w:ascii="Times New Roman" w:hAnsi="Times New Roman" w:cs="Times New Roman"/>
          <w:color w:val="auto"/>
          <w:sz w:val="24"/>
          <w:szCs w:val="24"/>
        </w:rPr>
        <w:t>Порядок и основания для</w:t>
      </w:r>
      <w:r w:rsidRPr="00E51C9D">
        <w:rPr>
          <w:rFonts w:ascii="Times New Roman" w:hAnsi="Times New Roman" w:cs="Times New Roman"/>
          <w:color w:val="auto"/>
          <w:sz w:val="24"/>
          <w:szCs w:val="24"/>
        </w:rPr>
        <w:t xml:space="preserve"> внесения изменений в Правила</w:t>
      </w:r>
      <w:bookmarkEnd w:id="260"/>
      <w:bookmarkEnd w:id="261"/>
      <w:bookmarkEnd w:id="262"/>
      <w:bookmarkEnd w:id="263"/>
      <w:bookmarkEnd w:id="264"/>
      <w:bookmarkEnd w:id="265"/>
      <w:r w:rsidR="00164BF9" w:rsidRPr="00E51C9D">
        <w:rPr>
          <w:rFonts w:ascii="Times New Roman" w:hAnsi="Times New Roman" w:cs="Times New Roman"/>
          <w:color w:val="auto"/>
          <w:sz w:val="24"/>
          <w:szCs w:val="24"/>
        </w:rPr>
        <w:t xml:space="preserve"> </w:t>
      </w:r>
    </w:p>
    <w:p w:rsidR="00164BF9" w:rsidRPr="00E51C9D" w:rsidRDefault="00164BF9" w:rsidP="00164BF9">
      <w:pPr>
        <w:rPr>
          <w:rFonts w:ascii="Times New Roman" w:hAnsi="Times New Roman" w:cs="Times New Roman"/>
          <w:sz w:val="24"/>
          <w:szCs w:val="24"/>
        </w:rPr>
      </w:pPr>
      <w:bookmarkStart w:id="266" w:name="_Toc277336817"/>
      <w:bookmarkStart w:id="267" w:name="_Toc277337150"/>
      <w:bookmarkStart w:id="268" w:name="_Toc344077843"/>
      <w:r w:rsidRPr="00E51C9D">
        <w:rPr>
          <w:rFonts w:ascii="Times New Roman" w:hAnsi="Times New Roman" w:cs="Times New Roman"/>
          <w:sz w:val="24"/>
          <w:szCs w:val="24"/>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A14CE4" w:rsidRPr="00E51C9D" w:rsidRDefault="00164BF9" w:rsidP="00B50DA5">
      <w:pPr>
        <w:spacing w:after="20"/>
        <w:rPr>
          <w:rFonts w:ascii="Times New Roman" w:hAnsi="Times New Roman" w:cs="Times New Roman"/>
          <w:sz w:val="24"/>
          <w:szCs w:val="24"/>
        </w:rPr>
      </w:pPr>
      <w:r w:rsidRPr="00E51C9D">
        <w:rPr>
          <w:rFonts w:ascii="Times New Roman" w:hAnsi="Times New Roman" w:cs="Times New Roman"/>
          <w:sz w:val="24"/>
          <w:szCs w:val="24"/>
        </w:rPr>
        <w:t>2</w:t>
      </w:r>
      <w:r w:rsidR="00A14CE4" w:rsidRPr="00E51C9D">
        <w:rPr>
          <w:rFonts w:ascii="Times New Roman" w:hAnsi="Times New Roman" w:cs="Times New Roman"/>
          <w:sz w:val="24"/>
          <w:szCs w:val="24"/>
        </w:rPr>
        <w:t xml:space="preserve">. </w:t>
      </w:r>
      <w:r w:rsidRPr="00E51C9D">
        <w:rPr>
          <w:rFonts w:ascii="Times New Roman" w:hAnsi="Times New Roman" w:cs="Times New Roman"/>
          <w:sz w:val="24"/>
          <w:szCs w:val="24"/>
        </w:rPr>
        <w:t>Основаниями для рассмотрения вопроса о внесении изменений в настоящие Правила являются</w:t>
      </w:r>
      <w:r w:rsidR="00A14CE4" w:rsidRPr="00E51C9D">
        <w:rPr>
          <w:rFonts w:ascii="Times New Roman" w:hAnsi="Times New Roman" w:cs="Times New Roman"/>
          <w:sz w:val="24"/>
          <w:szCs w:val="24"/>
        </w:rPr>
        <w:t>:</w:t>
      </w:r>
    </w:p>
    <w:p w:rsidR="006F32E5" w:rsidRPr="00E51C9D" w:rsidRDefault="006F32E5" w:rsidP="006F32E5">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1) несоответствие правил землепользования и застройки генеральному плану </w:t>
      </w:r>
      <w:r w:rsidR="00164BF9" w:rsidRPr="00E51C9D">
        <w:rPr>
          <w:rFonts w:ascii="Times New Roman" w:hAnsi="Times New Roman" w:cs="Times New Roman"/>
          <w:sz w:val="24"/>
          <w:szCs w:val="24"/>
        </w:rPr>
        <w:t xml:space="preserve">Ловлинского сельского </w:t>
      </w:r>
      <w:r w:rsidRPr="00E51C9D">
        <w:rPr>
          <w:rFonts w:ascii="Times New Roman" w:hAnsi="Times New Roman" w:cs="Times New Roman"/>
          <w:sz w:val="24"/>
          <w:szCs w:val="24"/>
        </w:rPr>
        <w:t xml:space="preserve">поселения, схеме территориального планирования </w:t>
      </w:r>
      <w:r w:rsidR="00164BF9" w:rsidRPr="00E51C9D">
        <w:rPr>
          <w:rFonts w:ascii="Times New Roman" w:hAnsi="Times New Roman" w:cs="Times New Roman"/>
          <w:sz w:val="24"/>
          <w:szCs w:val="24"/>
        </w:rPr>
        <w:t>Тбилисского</w:t>
      </w:r>
      <w:r w:rsidRPr="00E51C9D">
        <w:rPr>
          <w:rFonts w:ascii="Times New Roman" w:hAnsi="Times New Roman" w:cs="Times New Roman"/>
          <w:sz w:val="24"/>
          <w:szCs w:val="24"/>
        </w:rPr>
        <w:t xml:space="preserve"> района, возникшее в результате внесения в генеральный план или схему территориального планирования муниципального района изменений;</w:t>
      </w:r>
    </w:p>
    <w:p w:rsidR="006F32E5" w:rsidRPr="00E51C9D" w:rsidRDefault="006F32E5" w:rsidP="006F32E5">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E51C9D">
        <w:rPr>
          <w:rFonts w:ascii="Times New Roman" w:hAnsi="Times New Roman" w:cs="Times New Roman"/>
          <w:sz w:val="24"/>
          <w:szCs w:val="24"/>
        </w:rPr>
        <w:t>приаэродромной</w:t>
      </w:r>
      <w:proofErr w:type="spellEnd"/>
      <w:r w:rsidRPr="00E51C9D">
        <w:rPr>
          <w:rFonts w:ascii="Times New Roman" w:hAnsi="Times New Roman" w:cs="Times New Roman"/>
          <w:sz w:val="24"/>
          <w:szCs w:val="24"/>
        </w:rPr>
        <w:t xml:space="preserve"> территории, которые допущены в правилах землепользования и застройки поселения, городского округа, межселенной территории;</w:t>
      </w:r>
    </w:p>
    <w:p w:rsidR="00A14CE4" w:rsidRPr="00E51C9D" w:rsidRDefault="00A14CE4" w:rsidP="00B50DA5">
      <w:pPr>
        <w:spacing w:after="20"/>
        <w:rPr>
          <w:rFonts w:ascii="Times New Roman" w:hAnsi="Times New Roman" w:cs="Times New Roman"/>
          <w:sz w:val="24"/>
          <w:szCs w:val="24"/>
        </w:rPr>
      </w:pPr>
      <w:r w:rsidRPr="00E51C9D">
        <w:rPr>
          <w:rFonts w:ascii="Times New Roman" w:hAnsi="Times New Roman" w:cs="Times New Roman"/>
          <w:sz w:val="24"/>
          <w:szCs w:val="24"/>
        </w:rPr>
        <w:t>2) поступление предложений об изменении границ территориальных зон, изменении градостроительных регламентов;</w:t>
      </w:r>
    </w:p>
    <w:p w:rsidR="006F32E5" w:rsidRPr="00E51C9D" w:rsidRDefault="006F32E5" w:rsidP="006F32E5">
      <w:pPr>
        <w:widowControl w:val="0"/>
        <w:rPr>
          <w:rFonts w:ascii="Times New Roman" w:hAnsi="Times New Roman" w:cs="Times New Roman"/>
          <w:sz w:val="24"/>
          <w:szCs w:val="24"/>
        </w:rPr>
      </w:pPr>
      <w:r w:rsidRPr="00E51C9D">
        <w:rPr>
          <w:rFonts w:ascii="Times New Roman" w:hAnsi="Times New Roman" w:cs="Times New Roman"/>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6F32E5" w:rsidRPr="00E51C9D" w:rsidRDefault="006F32E5" w:rsidP="006F32E5">
      <w:pPr>
        <w:widowControl w:val="0"/>
        <w:rPr>
          <w:rFonts w:ascii="Times New Roman" w:hAnsi="Times New Roman" w:cs="Times New Roman"/>
          <w:sz w:val="24"/>
          <w:szCs w:val="24"/>
        </w:rPr>
      </w:pPr>
      <w:r w:rsidRPr="00E51C9D">
        <w:rPr>
          <w:rFonts w:ascii="Times New Roman" w:hAnsi="Times New Roman" w:cs="Times New Roman"/>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6F32E5" w:rsidRPr="00E51C9D" w:rsidRDefault="006F32E5" w:rsidP="006F32E5">
      <w:pPr>
        <w:widowControl w:val="0"/>
        <w:rPr>
          <w:rFonts w:ascii="Times New Roman" w:hAnsi="Times New Roman" w:cs="Times New Roman"/>
          <w:sz w:val="24"/>
          <w:szCs w:val="24"/>
        </w:rPr>
      </w:pPr>
      <w:bookmarkStart w:id="269" w:name="Par1384"/>
      <w:bookmarkEnd w:id="269"/>
      <w:r w:rsidRPr="00E51C9D">
        <w:rPr>
          <w:rFonts w:ascii="Times New Roman" w:hAnsi="Times New Roman" w:cs="Times New Roman"/>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164BF9" w:rsidRPr="00E51C9D" w:rsidRDefault="00164BF9" w:rsidP="00164BF9">
      <w:pPr>
        <w:rPr>
          <w:rFonts w:ascii="Times New Roman" w:hAnsi="Times New Roman" w:cs="Times New Roman"/>
          <w:sz w:val="24"/>
          <w:szCs w:val="24"/>
        </w:rPr>
      </w:pPr>
      <w:r w:rsidRPr="00E51C9D">
        <w:rPr>
          <w:rFonts w:ascii="Times New Roman" w:hAnsi="Times New Roman" w:cs="Times New Roman"/>
          <w:sz w:val="24"/>
          <w:szCs w:val="24"/>
        </w:rPr>
        <w:t>3</w:t>
      </w:r>
      <w:r w:rsidR="00A14CE4" w:rsidRPr="00E51C9D">
        <w:rPr>
          <w:rFonts w:ascii="Times New Roman" w:hAnsi="Times New Roman" w:cs="Times New Roman"/>
          <w:sz w:val="24"/>
          <w:szCs w:val="24"/>
        </w:rPr>
        <w:t xml:space="preserve">. </w:t>
      </w:r>
      <w:r w:rsidRPr="00E51C9D">
        <w:rPr>
          <w:rFonts w:ascii="Times New Roman" w:hAnsi="Times New Roman" w:cs="Times New Roman"/>
          <w:sz w:val="24"/>
          <w:szCs w:val="24"/>
        </w:rPr>
        <w:t>С предложениями о внесении изменений в настоящие Правила могут выступать:</w:t>
      </w:r>
    </w:p>
    <w:p w:rsidR="00164BF9" w:rsidRPr="00E51C9D" w:rsidRDefault="00164BF9" w:rsidP="00164BF9">
      <w:pPr>
        <w:rPr>
          <w:rFonts w:ascii="Times New Roman" w:hAnsi="Times New Roman" w:cs="Times New Roman"/>
          <w:sz w:val="24"/>
          <w:szCs w:val="24"/>
        </w:rPr>
      </w:pPr>
      <w:r w:rsidRPr="00E51C9D">
        <w:rPr>
          <w:rFonts w:ascii="Times New Roman" w:hAnsi="Times New Roman" w:cs="Times New Roman"/>
          <w:sz w:val="24"/>
          <w:szCs w:val="24"/>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164BF9" w:rsidRPr="00E51C9D" w:rsidRDefault="00164BF9" w:rsidP="00164BF9">
      <w:pPr>
        <w:rPr>
          <w:rFonts w:ascii="Times New Roman" w:hAnsi="Times New Roman" w:cs="Times New Roman"/>
          <w:sz w:val="24"/>
          <w:szCs w:val="24"/>
        </w:rPr>
      </w:pPr>
      <w:r w:rsidRPr="00E51C9D">
        <w:rPr>
          <w:rFonts w:ascii="Times New Roman" w:hAnsi="Times New Roman" w:cs="Times New Roman"/>
          <w:sz w:val="24"/>
          <w:szCs w:val="24"/>
        </w:rPr>
        <w:t>2) органы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164BF9" w:rsidRPr="00E51C9D" w:rsidRDefault="00164BF9" w:rsidP="00164BF9">
      <w:pPr>
        <w:spacing w:after="20"/>
        <w:rPr>
          <w:rFonts w:ascii="Times New Roman" w:hAnsi="Times New Roman" w:cs="Times New Roman"/>
          <w:sz w:val="24"/>
          <w:szCs w:val="24"/>
        </w:rPr>
      </w:pPr>
      <w:r w:rsidRPr="00E51C9D">
        <w:rPr>
          <w:rFonts w:ascii="Times New Roman" w:hAnsi="Times New Roman" w:cs="Times New Roman"/>
          <w:sz w:val="24"/>
          <w:szCs w:val="24"/>
        </w:rPr>
        <w:t>3) органы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 если необходимо совершенствовать порядок регулирования землепользования и застройки на соответствующих территории поселения.</w:t>
      </w:r>
    </w:p>
    <w:p w:rsidR="00164BF9" w:rsidRPr="00E51C9D" w:rsidRDefault="00164BF9" w:rsidP="00164BF9">
      <w:pPr>
        <w:rPr>
          <w:rFonts w:ascii="Times New Roman" w:hAnsi="Times New Roman" w:cs="Times New Roman"/>
          <w:sz w:val="24"/>
          <w:szCs w:val="24"/>
        </w:rPr>
      </w:pPr>
      <w:r w:rsidRPr="00E51C9D">
        <w:rPr>
          <w:rFonts w:ascii="Times New Roman" w:hAnsi="Times New Roman" w:cs="Times New Roman"/>
          <w:sz w:val="24"/>
          <w:szCs w:val="24"/>
        </w:rPr>
        <w:t>4)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14CE4" w:rsidRPr="00E51C9D" w:rsidRDefault="00164BF9" w:rsidP="00B50DA5">
      <w:pPr>
        <w:spacing w:after="20"/>
        <w:rPr>
          <w:rFonts w:ascii="Times New Roman" w:hAnsi="Times New Roman" w:cs="Times New Roman"/>
          <w:sz w:val="24"/>
          <w:szCs w:val="24"/>
        </w:rPr>
      </w:pPr>
      <w:r w:rsidRPr="00E51C9D">
        <w:rPr>
          <w:rFonts w:ascii="Times New Roman" w:hAnsi="Times New Roman" w:cs="Times New Roman"/>
          <w:sz w:val="24"/>
          <w:szCs w:val="24"/>
        </w:rPr>
        <w:t>3.1</w:t>
      </w:r>
      <w:r w:rsidR="00573C64" w:rsidRPr="00E51C9D">
        <w:rPr>
          <w:rFonts w:ascii="Times New Roman" w:hAnsi="Times New Roman" w:cs="Times New Roman"/>
          <w:sz w:val="24"/>
          <w:szCs w:val="24"/>
        </w:rPr>
        <w:t xml:space="preserve">. В случае, если правилами землепользования и застройки не обеспечена в соответствии с </w:t>
      </w:r>
      <w:hyperlink w:anchor="Par1039" w:tooltip="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 w:history="1">
        <w:r w:rsidR="00573C64" w:rsidRPr="00E51C9D">
          <w:rPr>
            <w:rFonts w:ascii="Times New Roman" w:hAnsi="Times New Roman" w:cs="Times New Roman"/>
            <w:sz w:val="24"/>
            <w:szCs w:val="24"/>
          </w:rPr>
          <w:t>частью 3.1 статьи 31</w:t>
        </w:r>
      </w:hyperlink>
      <w:r w:rsidR="00573C64" w:rsidRPr="00E51C9D">
        <w:rPr>
          <w:rFonts w:ascii="Times New Roman" w:hAnsi="Times New Roman" w:cs="Times New Roman"/>
          <w:sz w:val="24"/>
          <w:szCs w:val="24"/>
        </w:rPr>
        <w:t xml:space="preserve"> Градостроительного Кодекса РФ возможность размещения </w:t>
      </w:r>
      <w:r w:rsidR="00573C64" w:rsidRPr="00E51C9D">
        <w:rPr>
          <w:rFonts w:ascii="Times New Roman" w:hAnsi="Times New Roman" w:cs="Times New Roman"/>
          <w:sz w:val="24"/>
          <w:szCs w:val="24"/>
        </w:rPr>
        <w:lastRenderedPageBreak/>
        <w:t xml:space="preserve">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w:t>
      </w:r>
      <w:r w:rsidR="00D25CC2" w:rsidRPr="00E51C9D">
        <w:rPr>
          <w:rFonts w:ascii="Times New Roman" w:hAnsi="Times New Roman" w:cs="Times New Roman"/>
          <w:sz w:val="24"/>
          <w:szCs w:val="24"/>
        </w:rPr>
        <w:t>муниципального образования</w:t>
      </w:r>
      <w:r w:rsidR="00573C64" w:rsidRPr="00E51C9D">
        <w:rPr>
          <w:rFonts w:ascii="Times New Roman" w:hAnsi="Times New Roman" w:cs="Times New Roman"/>
          <w:sz w:val="24"/>
          <w:szCs w:val="24"/>
        </w:rPr>
        <w:t xml:space="preserve"> требование о внесении изменений в правила землепользования и застройки в целях обеспечения размещения указанных объектов.</w:t>
      </w:r>
      <w:r w:rsidR="0079498D" w:rsidRPr="00E51C9D">
        <w:rPr>
          <w:rFonts w:ascii="Times New Roman" w:hAnsi="Times New Roman" w:cs="Times New Roman"/>
          <w:sz w:val="24"/>
          <w:szCs w:val="24"/>
        </w:rPr>
        <w:t xml:space="preserve"> В данном случае </w:t>
      </w:r>
      <w:r w:rsidR="00573C64" w:rsidRPr="00E51C9D">
        <w:rPr>
          <w:rFonts w:ascii="Times New Roman" w:hAnsi="Times New Roman" w:cs="Times New Roman"/>
          <w:sz w:val="24"/>
          <w:szCs w:val="24"/>
        </w:rPr>
        <w:t xml:space="preserve">глава </w:t>
      </w:r>
      <w:r w:rsidR="00D25CC2" w:rsidRPr="00E51C9D">
        <w:rPr>
          <w:rFonts w:ascii="Times New Roman" w:hAnsi="Times New Roman" w:cs="Times New Roman"/>
          <w:sz w:val="24"/>
          <w:szCs w:val="24"/>
        </w:rPr>
        <w:t>муниципального образования</w:t>
      </w:r>
      <w:r w:rsidR="00573C64" w:rsidRPr="00E51C9D">
        <w:rPr>
          <w:rFonts w:ascii="Times New Roman" w:hAnsi="Times New Roman" w:cs="Times New Roman"/>
          <w:sz w:val="24"/>
          <w:szCs w:val="24"/>
        </w:rPr>
        <w:t xml:space="preserve"> обеспечива</w:t>
      </w:r>
      <w:r w:rsidR="0079498D" w:rsidRPr="00E51C9D">
        <w:rPr>
          <w:rFonts w:ascii="Times New Roman" w:hAnsi="Times New Roman" w:cs="Times New Roman"/>
          <w:sz w:val="24"/>
          <w:szCs w:val="24"/>
        </w:rPr>
        <w:t>е</w:t>
      </w:r>
      <w:r w:rsidR="00573C64" w:rsidRPr="00E51C9D">
        <w:rPr>
          <w:rFonts w:ascii="Times New Roman" w:hAnsi="Times New Roman" w:cs="Times New Roman"/>
          <w:sz w:val="24"/>
          <w:szCs w:val="24"/>
        </w:rPr>
        <w:t>т внесение изменений в правила землепользования и застройки в течение тридцати дней со дня получения указанного требования.</w:t>
      </w:r>
      <w:r w:rsidR="0079498D" w:rsidRPr="00E51C9D">
        <w:rPr>
          <w:rFonts w:ascii="Times New Roman" w:hAnsi="Times New Roman" w:cs="Times New Roman"/>
          <w:sz w:val="24"/>
          <w:szCs w:val="24"/>
        </w:rPr>
        <w:t xml:space="preserve"> </w:t>
      </w:r>
      <w:r w:rsidR="00573C64" w:rsidRPr="00E51C9D">
        <w:rPr>
          <w:rFonts w:ascii="Times New Roman" w:hAnsi="Times New Roman" w:cs="Times New Roman"/>
          <w:sz w:val="24"/>
          <w:szCs w:val="24"/>
        </w:rPr>
        <w:t xml:space="preserve">В целях внесения изменений в правила землепользования и застройки в </w:t>
      </w:r>
      <w:r w:rsidR="0079498D" w:rsidRPr="00E51C9D">
        <w:rPr>
          <w:rFonts w:ascii="Times New Roman" w:hAnsi="Times New Roman" w:cs="Times New Roman"/>
          <w:sz w:val="24"/>
          <w:szCs w:val="24"/>
        </w:rPr>
        <w:t xml:space="preserve">данном </w:t>
      </w:r>
      <w:r w:rsidR="00573C64" w:rsidRPr="00E51C9D">
        <w:rPr>
          <w:rFonts w:ascii="Times New Roman" w:hAnsi="Times New Roman" w:cs="Times New Roman"/>
          <w:sz w:val="24"/>
          <w:szCs w:val="24"/>
        </w:rPr>
        <w:t>случае</w:t>
      </w:r>
      <w:r w:rsidR="0079498D" w:rsidRPr="00E51C9D">
        <w:rPr>
          <w:rFonts w:ascii="Times New Roman" w:hAnsi="Times New Roman" w:cs="Times New Roman"/>
          <w:sz w:val="24"/>
          <w:szCs w:val="24"/>
        </w:rPr>
        <w:t xml:space="preserve"> </w:t>
      </w:r>
      <w:r w:rsidR="00573C64" w:rsidRPr="00E51C9D">
        <w:rPr>
          <w:rFonts w:ascii="Times New Roman" w:hAnsi="Times New Roman" w:cs="Times New Roman"/>
          <w:sz w:val="24"/>
          <w:szCs w:val="24"/>
        </w:rPr>
        <w:t>проведение публичных слушаний не требуется.</w:t>
      </w:r>
    </w:p>
    <w:p w:rsidR="0056223D" w:rsidRPr="00E51C9D" w:rsidRDefault="0056223D" w:rsidP="0056223D">
      <w:pPr>
        <w:rPr>
          <w:rFonts w:ascii="Times New Roman" w:hAnsi="Times New Roman" w:cs="Times New Roman"/>
          <w:sz w:val="24"/>
          <w:szCs w:val="24"/>
        </w:rPr>
      </w:pPr>
      <w:bookmarkStart w:id="270" w:name="_Toc387084741"/>
      <w:bookmarkEnd w:id="266"/>
      <w:bookmarkEnd w:id="267"/>
      <w:bookmarkEnd w:id="268"/>
      <w:r w:rsidRPr="00E51C9D">
        <w:rPr>
          <w:rFonts w:ascii="Times New Roman" w:hAnsi="Times New Roman" w:cs="Times New Roman"/>
          <w:sz w:val="24"/>
          <w:szCs w:val="24"/>
        </w:rPr>
        <w:t>4. Предложение о внесении изменений в настоящие Правила направляются в письменной форме в комиссию по подготовке проекта правил землепользования и застройки на территории сельских поселений муниципального образования Тбилисский район (</w:t>
      </w:r>
      <w:proofErr w:type="spellStart"/>
      <w:r w:rsidRPr="00E51C9D">
        <w:rPr>
          <w:rFonts w:ascii="Times New Roman" w:hAnsi="Times New Roman" w:cs="Times New Roman"/>
          <w:sz w:val="24"/>
          <w:szCs w:val="24"/>
        </w:rPr>
        <w:t>далее-Комиссия</w:t>
      </w:r>
      <w:proofErr w:type="spellEnd"/>
      <w:r w:rsidRPr="00E51C9D">
        <w:rPr>
          <w:rFonts w:ascii="Times New Roman" w:hAnsi="Times New Roman" w:cs="Times New Roman"/>
          <w:sz w:val="24"/>
          <w:szCs w:val="24"/>
        </w:rPr>
        <w:t xml:space="preserve">). </w:t>
      </w:r>
    </w:p>
    <w:p w:rsidR="00637DFA" w:rsidRPr="00E51C9D" w:rsidRDefault="0056223D" w:rsidP="00637DFA">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5</w:t>
      </w:r>
      <w:r w:rsidR="00637DFA" w:rsidRPr="00E51C9D">
        <w:rPr>
          <w:rFonts w:ascii="Times New Roman" w:eastAsiaTheme="minorHAnsi" w:hAnsi="Times New Roman" w:cs="Times New Roman"/>
          <w:sz w:val="24"/>
          <w:szCs w:val="24"/>
          <w:lang w:eastAsia="en-US"/>
        </w:rPr>
        <w:t>.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администрации.</w:t>
      </w:r>
    </w:p>
    <w:p w:rsidR="00637DFA" w:rsidRPr="00E51C9D" w:rsidRDefault="0056223D" w:rsidP="00637DFA">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5.1</w:t>
      </w:r>
      <w:r w:rsidR="00637DFA" w:rsidRPr="00E51C9D">
        <w:rPr>
          <w:rFonts w:ascii="Times New Roman" w:eastAsiaTheme="minorHAnsi" w:hAnsi="Times New Roman" w:cs="Times New Roman"/>
          <w:sz w:val="24"/>
          <w:szCs w:val="24"/>
          <w:lang w:eastAsia="en-US"/>
        </w:rPr>
        <w:t xml:space="preserve">.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00637DFA" w:rsidRPr="00E51C9D">
        <w:rPr>
          <w:rFonts w:ascii="Times New Roman" w:eastAsiaTheme="minorHAnsi" w:hAnsi="Times New Roman" w:cs="Times New Roman"/>
          <w:sz w:val="24"/>
          <w:szCs w:val="24"/>
          <w:lang w:eastAsia="en-US"/>
        </w:rPr>
        <w:t>приаэродромной</w:t>
      </w:r>
      <w:proofErr w:type="spellEnd"/>
      <w:r w:rsidR="00637DFA" w:rsidRPr="00E51C9D">
        <w:rPr>
          <w:rFonts w:ascii="Times New Roman" w:eastAsiaTheme="minorHAnsi" w:hAnsi="Times New Roman" w:cs="Times New Roman"/>
          <w:sz w:val="24"/>
          <w:szCs w:val="24"/>
          <w:lang w:eastAsia="en-US"/>
        </w:rPr>
        <w:t xml:space="preserve"> территории, рассмотрению комиссией не подлежит.</w:t>
      </w:r>
    </w:p>
    <w:p w:rsidR="00637DFA" w:rsidRPr="00E51C9D" w:rsidRDefault="0056223D" w:rsidP="00637DFA">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6</w:t>
      </w:r>
      <w:r w:rsidR="00637DFA" w:rsidRPr="00E51C9D">
        <w:rPr>
          <w:rFonts w:ascii="Times New Roman" w:eastAsiaTheme="minorHAnsi" w:hAnsi="Times New Roman" w:cs="Times New Roman"/>
          <w:sz w:val="24"/>
          <w:szCs w:val="24"/>
          <w:lang w:eastAsia="en-US"/>
        </w:rPr>
        <w:t>.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637DFA" w:rsidRPr="00E51C9D" w:rsidRDefault="0056223D" w:rsidP="00637DFA">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6.1</w:t>
      </w:r>
      <w:r w:rsidR="00637DFA" w:rsidRPr="00E51C9D">
        <w:rPr>
          <w:rFonts w:ascii="Times New Roman" w:eastAsiaTheme="minorHAnsi" w:hAnsi="Times New Roman" w:cs="Times New Roman"/>
          <w:sz w:val="24"/>
          <w:szCs w:val="24"/>
          <w:lang w:eastAsia="en-US"/>
        </w:rPr>
        <w:t xml:space="preserve">.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Par1377"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history="1">
        <w:r w:rsidR="00637DFA" w:rsidRPr="00E51C9D">
          <w:rPr>
            <w:rFonts w:ascii="Times New Roman" w:eastAsiaTheme="minorHAnsi" w:hAnsi="Times New Roman" w:cs="Times New Roman"/>
            <w:sz w:val="24"/>
            <w:szCs w:val="24"/>
            <w:lang w:eastAsia="en-US"/>
          </w:rPr>
          <w:t xml:space="preserve">пункте 1.1 части </w:t>
        </w:r>
      </w:hyperlink>
      <w:r w:rsidRPr="00E51C9D">
        <w:t>2</w:t>
      </w:r>
      <w:r w:rsidR="00637DFA" w:rsidRPr="00E51C9D">
        <w:rPr>
          <w:rFonts w:ascii="Times New Roman" w:eastAsiaTheme="minorHAnsi" w:hAnsi="Times New Roman" w:cs="Times New Roman"/>
          <w:sz w:val="24"/>
          <w:szCs w:val="24"/>
          <w:lang w:eastAsia="en-US"/>
        </w:rPr>
        <w:t xml:space="preserve"> </w:t>
      </w:r>
      <w:r w:rsidRPr="00E51C9D">
        <w:rPr>
          <w:rFonts w:ascii="Times New Roman" w:eastAsiaTheme="minorHAnsi" w:hAnsi="Times New Roman" w:cs="Times New Roman"/>
          <w:sz w:val="24"/>
          <w:szCs w:val="24"/>
          <w:lang w:eastAsia="en-US"/>
        </w:rPr>
        <w:t>настоящей статьи</w:t>
      </w:r>
      <w:r w:rsidR="00637DFA" w:rsidRPr="00E51C9D">
        <w:rPr>
          <w:rFonts w:ascii="Times New Roman" w:eastAsiaTheme="minorHAnsi" w:hAnsi="Times New Roman" w:cs="Times New Roman"/>
          <w:sz w:val="24"/>
          <w:szCs w:val="24"/>
          <w:lang w:eastAsia="en-US"/>
        </w:rPr>
        <w:t xml:space="preserve">, обязан принять решение о внесении изменений в правила землепользования и застройки. Предписание, указанное в </w:t>
      </w:r>
      <w:hyperlink w:anchor="Par1377"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history="1">
        <w:r w:rsidR="00637DFA" w:rsidRPr="00E51C9D">
          <w:rPr>
            <w:rFonts w:ascii="Times New Roman" w:eastAsiaTheme="minorHAnsi" w:hAnsi="Times New Roman" w:cs="Times New Roman"/>
            <w:sz w:val="24"/>
            <w:szCs w:val="24"/>
            <w:lang w:eastAsia="en-US"/>
          </w:rPr>
          <w:t xml:space="preserve">пункте 1.1 части </w:t>
        </w:r>
        <w:r w:rsidRPr="00E51C9D">
          <w:rPr>
            <w:rFonts w:ascii="Times New Roman" w:eastAsiaTheme="minorHAnsi" w:hAnsi="Times New Roman" w:cs="Times New Roman"/>
            <w:sz w:val="24"/>
            <w:szCs w:val="24"/>
            <w:lang w:eastAsia="en-US"/>
          </w:rPr>
          <w:t>2</w:t>
        </w:r>
      </w:hyperlink>
      <w:r w:rsidR="00637DFA" w:rsidRPr="00E51C9D">
        <w:rPr>
          <w:rFonts w:ascii="Times New Roman" w:eastAsiaTheme="minorHAnsi" w:hAnsi="Times New Roman" w:cs="Times New Roman"/>
          <w:sz w:val="24"/>
          <w:szCs w:val="24"/>
          <w:lang w:eastAsia="en-US"/>
        </w:rPr>
        <w:t xml:space="preserve"> </w:t>
      </w:r>
      <w:r w:rsidRPr="00E51C9D">
        <w:rPr>
          <w:rFonts w:ascii="Times New Roman" w:eastAsiaTheme="minorHAnsi" w:hAnsi="Times New Roman" w:cs="Times New Roman"/>
          <w:sz w:val="24"/>
          <w:szCs w:val="24"/>
          <w:lang w:eastAsia="en-US"/>
        </w:rPr>
        <w:t>настоящей статьи</w:t>
      </w:r>
      <w:r w:rsidR="00637DFA" w:rsidRPr="00E51C9D">
        <w:rPr>
          <w:rFonts w:ascii="Times New Roman" w:eastAsiaTheme="minorHAnsi" w:hAnsi="Times New Roman" w:cs="Times New Roman"/>
          <w:sz w:val="24"/>
          <w:szCs w:val="24"/>
          <w:lang w:eastAsia="en-US"/>
        </w:rPr>
        <w:t>, может быть обжаловано главой местной администрации в суд.</w:t>
      </w:r>
    </w:p>
    <w:p w:rsidR="00637DFA" w:rsidRPr="00E51C9D" w:rsidRDefault="00637DFA" w:rsidP="00637DFA">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6.</w:t>
      </w:r>
      <w:r w:rsidR="0056223D" w:rsidRPr="00E51C9D">
        <w:rPr>
          <w:rFonts w:ascii="Times New Roman" w:eastAsiaTheme="minorHAnsi" w:hAnsi="Times New Roman" w:cs="Times New Roman"/>
          <w:sz w:val="24"/>
          <w:szCs w:val="24"/>
          <w:lang w:eastAsia="en-US"/>
        </w:rPr>
        <w:t>2.</w:t>
      </w:r>
      <w:r w:rsidRPr="00E51C9D">
        <w:rPr>
          <w:rFonts w:ascii="Times New Roman" w:eastAsiaTheme="minorHAnsi" w:hAnsi="Times New Roman" w:cs="Times New Roman"/>
          <w:sz w:val="24"/>
          <w:szCs w:val="24"/>
          <w:lang w:eastAsia="en-US"/>
        </w:rPr>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64"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E51C9D">
          <w:rPr>
            <w:rFonts w:ascii="Times New Roman" w:eastAsiaTheme="minorHAnsi" w:hAnsi="Times New Roman" w:cs="Times New Roman"/>
            <w:sz w:val="24"/>
            <w:szCs w:val="24"/>
            <w:lang w:eastAsia="en-US"/>
          </w:rPr>
          <w:t>части 2 статьи 55.32</w:t>
        </w:r>
      </w:hyperlink>
      <w:r w:rsidRPr="00E51C9D">
        <w:rPr>
          <w:rFonts w:ascii="Times New Roman" w:eastAsiaTheme="minorHAnsi" w:hAnsi="Times New Roman" w:cs="Times New Roman"/>
          <w:sz w:val="24"/>
          <w:szCs w:val="24"/>
          <w:lang w:eastAsia="en-US"/>
        </w:rPr>
        <w:t xml:space="preserve">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w:anchor="Par4264"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E51C9D">
          <w:rPr>
            <w:rFonts w:ascii="Times New Roman" w:eastAsiaTheme="minorHAnsi" w:hAnsi="Times New Roman" w:cs="Times New Roman"/>
            <w:sz w:val="24"/>
            <w:szCs w:val="24"/>
            <w:lang w:eastAsia="en-US"/>
          </w:rPr>
          <w:t>части 2 статьи 55.32</w:t>
        </w:r>
      </w:hyperlink>
      <w:r w:rsidRPr="00E51C9D">
        <w:rPr>
          <w:rFonts w:ascii="Times New Roman" w:eastAsiaTheme="minorHAnsi" w:hAnsi="Times New Roman" w:cs="Times New Roman"/>
          <w:sz w:val="24"/>
          <w:szCs w:val="24"/>
          <w:lang w:eastAsia="en-US"/>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37DFA" w:rsidRPr="00E51C9D" w:rsidRDefault="00084707" w:rsidP="00637DFA">
      <w:pPr>
        <w:pStyle w:val="ConsPlusNormal"/>
        <w:ind w:firstLine="540"/>
        <w:rPr>
          <w:rFonts w:ascii="Times New Roman" w:eastAsiaTheme="minorHAnsi" w:hAnsi="Times New Roman" w:cs="Times New Roman"/>
          <w:sz w:val="24"/>
          <w:szCs w:val="24"/>
          <w:lang w:eastAsia="en-US"/>
        </w:rPr>
      </w:pPr>
      <w:bookmarkStart w:id="271" w:name="Par1406"/>
      <w:bookmarkEnd w:id="271"/>
      <w:r w:rsidRPr="00E51C9D">
        <w:rPr>
          <w:rFonts w:ascii="Times New Roman" w:eastAsiaTheme="minorHAnsi" w:hAnsi="Times New Roman" w:cs="Times New Roman"/>
          <w:sz w:val="24"/>
          <w:szCs w:val="24"/>
          <w:lang w:eastAsia="en-US"/>
        </w:rPr>
        <w:t>6.3</w:t>
      </w:r>
      <w:r w:rsidR="00637DFA" w:rsidRPr="00E51C9D">
        <w:rPr>
          <w:rFonts w:ascii="Times New Roman" w:eastAsiaTheme="minorHAnsi" w:hAnsi="Times New Roman" w:cs="Times New Roman"/>
          <w:sz w:val="24"/>
          <w:szCs w:val="24"/>
          <w:lang w:eastAsia="en-US"/>
        </w:rPr>
        <w:t xml:space="preserve">. В случаях, предусмотренных </w:t>
      </w:r>
      <w:hyperlink w:anchor="Par1380"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00637DFA" w:rsidRPr="00E51C9D">
          <w:rPr>
            <w:rFonts w:ascii="Times New Roman" w:eastAsiaTheme="minorHAnsi" w:hAnsi="Times New Roman" w:cs="Times New Roman"/>
            <w:sz w:val="24"/>
            <w:szCs w:val="24"/>
            <w:lang w:eastAsia="en-US"/>
          </w:rPr>
          <w:t>пунктами 3</w:t>
        </w:r>
      </w:hyperlink>
      <w:r w:rsidR="00637DFA" w:rsidRPr="00E51C9D">
        <w:rPr>
          <w:rFonts w:ascii="Times New Roman" w:eastAsiaTheme="minorHAnsi" w:hAnsi="Times New Roman" w:cs="Times New Roman"/>
          <w:sz w:val="24"/>
          <w:szCs w:val="24"/>
          <w:lang w:eastAsia="en-US"/>
        </w:rPr>
        <w:t xml:space="preserve"> - </w:t>
      </w:r>
      <w:hyperlink w:anchor="Par1384"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00637DFA" w:rsidRPr="00E51C9D">
          <w:rPr>
            <w:rFonts w:ascii="Times New Roman" w:eastAsiaTheme="minorHAnsi" w:hAnsi="Times New Roman" w:cs="Times New Roman"/>
            <w:sz w:val="24"/>
            <w:szCs w:val="24"/>
            <w:lang w:eastAsia="en-US"/>
          </w:rPr>
          <w:t xml:space="preserve">5 части </w:t>
        </w:r>
        <w:r w:rsidR="0056223D" w:rsidRPr="00E51C9D">
          <w:rPr>
            <w:rFonts w:ascii="Times New Roman" w:eastAsiaTheme="minorHAnsi" w:hAnsi="Times New Roman" w:cs="Times New Roman"/>
            <w:sz w:val="24"/>
            <w:szCs w:val="24"/>
            <w:lang w:eastAsia="en-US"/>
          </w:rPr>
          <w:t>2</w:t>
        </w:r>
      </w:hyperlink>
      <w:r w:rsidR="00637DFA" w:rsidRPr="00E51C9D">
        <w:rPr>
          <w:rFonts w:ascii="Times New Roman" w:eastAsiaTheme="minorHAnsi" w:hAnsi="Times New Roman" w:cs="Times New Roman"/>
          <w:sz w:val="24"/>
          <w:szCs w:val="24"/>
          <w:lang w:eastAsia="en-US"/>
        </w:rPr>
        <w:t xml:space="preserve"> </w:t>
      </w:r>
      <w:r w:rsidR="0056223D" w:rsidRPr="00E51C9D">
        <w:rPr>
          <w:rFonts w:ascii="Times New Roman" w:eastAsiaTheme="minorHAnsi" w:hAnsi="Times New Roman" w:cs="Times New Roman"/>
          <w:sz w:val="24"/>
          <w:szCs w:val="24"/>
          <w:lang w:eastAsia="en-US"/>
        </w:rPr>
        <w:t>настоящей статьи</w:t>
      </w:r>
      <w:r w:rsidR="00637DFA" w:rsidRPr="00E51C9D">
        <w:rPr>
          <w:rFonts w:ascii="Times New Roman" w:eastAsiaTheme="minorHAnsi" w:hAnsi="Times New Roman" w:cs="Times New Roman"/>
          <w:sz w:val="24"/>
          <w:szCs w:val="24"/>
          <w:lang w:eastAsia="en-US"/>
        </w:rPr>
        <w:t xml:space="preserve">, исполнительный орган государственной власти или орган местного самоуправления, </w:t>
      </w:r>
      <w:r w:rsidR="00637DFA" w:rsidRPr="00E51C9D">
        <w:rPr>
          <w:rFonts w:ascii="Times New Roman" w:eastAsiaTheme="minorHAnsi" w:hAnsi="Times New Roman" w:cs="Times New Roman"/>
          <w:sz w:val="24"/>
          <w:szCs w:val="24"/>
          <w:lang w:eastAsia="en-US"/>
        </w:rPr>
        <w:lastRenderedPageBreak/>
        <w:t>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637DFA" w:rsidRPr="00E51C9D" w:rsidRDefault="00084707" w:rsidP="00637DFA">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6.4</w:t>
      </w:r>
      <w:r w:rsidR="00637DFA" w:rsidRPr="00E51C9D">
        <w:rPr>
          <w:rFonts w:ascii="Times New Roman" w:eastAsiaTheme="minorHAnsi" w:hAnsi="Times New Roman" w:cs="Times New Roman"/>
          <w:sz w:val="24"/>
          <w:szCs w:val="24"/>
          <w:lang w:eastAsia="en-US"/>
        </w:rPr>
        <w:t xml:space="preserve">. В случае поступления требования, предусмотренного </w:t>
      </w:r>
      <w:hyperlink w:anchor="Par1406"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00EF735E" w:rsidRPr="00E51C9D">
          <w:rPr>
            <w:rFonts w:ascii="Times New Roman" w:eastAsiaTheme="minorHAnsi" w:hAnsi="Times New Roman" w:cs="Times New Roman"/>
            <w:sz w:val="24"/>
            <w:szCs w:val="24"/>
            <w:lang w:eastAsia="en-US"/>
          </w:rPr>
          <w:t>7</w:t>
        </w:r>
      </w:hyperlink>
      <w:r w:rsidR="00637DFA" w:rsidRPr="00E51C9D">
        <w:rPr>
          <w:rFonts w:ascii="Times New Roman" w:eastAsiaTheme="minorHAnsi" w:hAnsi="Times New Roman" w:cs="Times New Roman"/>
          <w:sz w:val="24"/>
          <w:szCs w:val="24"/>
          <w:lang w:eastAsia="en-US"/>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80"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00637DFA" w:rsidRPr="00E51C9D">
          <w:rPr>
            <w:rFonts w:ascii="Times New Roman" w:eastAsiaTheme="minorHAnsi" w:hAnsi="Times New Roman" w:cs="Times New Roman"/>
            <w:sz w:val="24"/>
            <w:szCs w:val="24"/>
            <w:lang w:eastAsia="en-US"/>
          </w:rPr>
          <w:t>пунктами 3</w:t>
        </w:r>
      </w:hyperlink>
      <w:r w:rsidR="00637DFA" w:rsidRPr="00E51C9D">
        <w:rPr>
          <w:rFonts w:ascii="Times New Roman" w:eastAsiaTheme="minorHAnsi" w:hAnsi="Times New Roman" w:cs="Times New Roman"/>
          <w:sz w:val="24"/>
          <w:szCs w:val="24"/>
          <w:lang w:eastAsia="en-US"/>
        </w:rPr>
        <w:t xml:space="preserve"> - </w:t>
      </w:r>
      <w:hyperlink w:anchor="Par1384"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00637DFA" w:rsidRPr="00E51C9D">
          <w:rPr>
            <w:rFonts w:ascii="Times New Roman" w:eastAsiaTheme="minorHAnsi" w:hAnsi="Times New Roman" w:cs="Times New Roman"/>
            <w:sz w:val="24"/>
            <w:szCs w:val="24"/>
            <w:lang w:eastAsia="en-US"/>
          </w:rPr>
          <w:t xml:space="preserve">5 части </w:t>
        </w:r>
      </w:hyperlink>
      <w:r w:rsidR="0056223D" w:rsidRPr="00E51C9D">
        <w:rPr>
          <w:rFonts w:ascii="Times New Roman" w:eastAsiaTheme="minorHAnsi" w:hAnsi="Times New Roman" w:cs="Times New Roman"/>
          <w:sz w:val="24"/>
          <w:szCs w:val="24"/>
          <w:lang w:eastAsia="en-US"/>
        </w:rPr>
        <w:t>2</w:t>
      </w:r>
      <w:r w:rsidR="00637DFA" w:rsidRPr="00E51C9D">
        <w:rPr>
          <w:rFonts w:ascii="Times New Roman" w:eastAsiaTheme="minorHAnsi" w:hAnsi="Times New Roman" w:cs="Times New Roman"/>
          <w:sz w:val="24"/>
          <w:szCs w:val="24"/>
          <w:lang w:eastAsia="en-US"/>
        </w:rPr>
        <w:t xml:space="preserve"> </w:t>
      </w:r>
      <w:r w:rsidR="0056223D" w:rsidRPr="00E51C9D">
        <w:rPr>
          <w:rFonts w:ascii="Times New Roman" w:eastAsiaTheme="minorHAnsi" w:hAnsi="Times New Roman" w:cs="Times New Roman"/>
          <w:sz w:val="24"/>
          <w:szCs w:val="24"/>
          <w:lang w:eastAsia="en-US"/>
        </w:rPr>
        <w:t>настоящей статьи</w:t>
      </w:r>
      <w:r w:rsidR="00637DFA" w:rsidRPr="00E51C9D">
        <w:rPr>
          <w:rFonts w:ascii="Times New Roman" w:eastAsiaTheme="minorHAnsi" w:hAnsi="Times New Roman" w:cs="Times New Roman"/>
          <w:sz w:val="24"/>
          <w:szCs w:val="24"/>
          <w:lang w:eastAsia="en-US"/>
        </w:rPr>
        <w:t xml:space="preserve"> оснований для внесения изменений в правила землепользования и застройки глава местной администрации обязан принять решение о подготовке проекта о внесении изменений в правила землепользования и застройки.</w:t>
      </w:r>
    </w:p>
    <w:p w:rsidR="00637DFA" w:rsidRPr="00E51C9D" w:rsidRDefault="00084707" w:rsidP="00637DFA">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6.5</w:t>
      </w:r>
      <w:r w:rsidR="00637DFA" w:rsidRPr="00E51C9D">
        <w:rPr>
          <w:rFonts w:ascii="Times New Roman" w:eastAsiaTheme="minorHAnsi" w:hAnsi="Times New Roman" w:cs="Times New Roman"/>
          <w:sz w:val="24"/>
          <w:szCs w:val="24"/>
          <w:lang w:eastAsia="en-US"/>
        </w:rPr>
        <w:t xml:space="preserve">. 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ar1406"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00637DFA" w:rsidRPr="00E51C9D">
          <w:rPr>
            <w:rFonts w:ascii="Times New Roman" w:eastAsiaTheme="minorHAnsi" w:hAnsi="Times New Roman" w:cs="Times New Roman"/>
            <w:sz w:val="24"/>
            <w:szCs w:val="24"/>
            <w:lang w:eastAsia="en-US"/>
          </w:rPr>
          <w:t>частью 8</w:t>
        </w:r>
      </w:hyperlink>
      <w:r w:rsidR="00637DFA" w:rsidRPr="00E51C9D">
        <w:rPr>
          <w:rFonts w:ascii="Times New Roman" w:eastAsiaTheme="minorHAnsi" w:hAnsi="Times New Roman" w:cs="Times New Roman"/>
          <w:sz w:val="24"/>
          <w:szCs w:val="24"/>
          <w:lang w:eastAsia="en-US"/>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80"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00637DFA" w:rsidRPr="00E51C9D">
          <w:rPr>
            <w:rFonts w:ascii="Times New Roman" w:eastAsiaTheme="minorHAnsi" w:hAnsi="Times New Roman" w:cs="Times New Roman"/>
            <w:sz w:val="24"/>
            <w:szCs w:val="24"/>
            <w:lang w:eastAsia="en-US"/>
          </w:rPr>
          <w:t>пунктами 3</w:t>
        </w:r>
      </w:hyperlink>
      <w:r w:rsidR="00637DFA" w:rsidRPr="00E51C9D">
        <w:rPr>
          <w:rFonts w:ascii="Times New Roman" w:eastAsiaTheme="minorHAnsi" w:hAnsi="Times New Roman" w:cs="Times New Roman"/>
          <w:sz w:val="24"/>
          <w:szCs w:val="24"/>
          <w:lang w:eastAsia="en-US"/>
        </w:rPr>
        <w:t xml:space="preserve"> - </w:t>
      </w:r>
      <w:r w:rsidRPr="00E51C9D">
        <w:rPr>
          <w:rFonts w:ascii="Times New Roman" w:eastAsiaTheme="minorHAnsi" w:hAnsi="Times New Roman" w:cs="Times New Roman"/>
          <w:sz w:val="24"/>
          <w:szCs w:val="24"/>
          <w:lang w:eastAsia="en-US"/>
        </w:rPr>
        <w:t>5 настоящей</w:t>
      </w:r>
      <w:r w:rsidR="00637DFA" w:rsidRPr="00E51C9D">
        <w:rPr>
          <w:rFonts w:ascii="Times New Roman" w:eastAsiaTheme="minorHAnsi" w:hAnsi="Times New Roman" w:cs="Times New Roman"/>
          <w:sz w:val="24"/>
          <w:szCs w:val="24"/>
          <w:lang w:eastAsia="en-US"/>
        </w:rPr>
        <w:t xml:space="preserve"> статьи оснований для внесения изменений в правила землепользования и застройки.</w:t>
      </w:r>
    </w:p>
    <w:p w:rsidR="00084707" w:rsidRPr="00E51C9D" w:rsidRDefault="00084707" w:rsidP="00084707">
      <w:pPr>
        <w:rPr>
          <w:rFonts w:ascii="Times New Roman" w:hAnsi="Times New Roman" w:cs="Times New Roman"/>
          <w:sz w:val="24"/>
          <w:szCs w:val="24"/>
        </w:rPr>
      </w:pPr>
      <w:r w:rsidRPr="00E51C9D">
        <w:rPr>
          <w:rFonts w:ascii="Times New Roman" w:hAnsi="Times New Roman" w:cs="Times New Roman"/>
          <w:sz w:val="24"/>
          <w:szCs w:val="24"/>
        </w:rPr>
        <w:t>7. По поручению главы муниципального образования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муниципального образования Тбилисский район в сети Интернет. Сообщение о принятии такого решения также может быть распространено по местному радио и телевидению.</w:t>
      </w:r>
    </w:p>
    <w:p w:rsidR="00084707" w:rsidRPr="00E51C9D" w:rsidRDefault="00084707" w:rsidP="00084707">
      <w:pPr>
        <w:rPr>
          <w:rFonts w:ascii="Times New Roman" w:hAnsi="Times New Roman" w:cs="Times New Roman"/>
          <w:sz w:val="24"/>
          <w:szCs w:val="24"/>
        </w:rPr>
      </w:pPr>
      <w:r w:rsidRPr="00E51C9D">
        <w:rPr>
          <w:rFonts w:ascii="Times New Roman" w:hAnsi="Times New Roman" w:cs="Times New Roman"/>
          <w:sz w:val="24"/>
          <w:szCs w:val="24"/>
        </w:rPr>
        <w:t>8. Проект решения о внесении изменения в настоящие Правила рассматривается на публичных слушаниях, проводимых в порядке, определяемом уставом муниципального образования Тбилисский район, постановлением администрации муниципального образования Тбилисский район от 18 января 2016 года № 18 «О подготовке проекта Правил землепользования и застройки муниципального образования Тбилисский район» и в соответствии со статьей 28 Градостроительного кодекса Российской Федерации.</w:t>
      </w:r>
    </w:p>
    <w:p w:rsidR="00084707" w:rsidRPr="00E51C9D" w:rsidRDefault="00084707" w:rsidP="00084707">
      <w:pPr>
        <w:rPr>
          <w:rFonts w:ascii="Times New Roman" w:hAnsi="Times New Roman" w:cs="Times New Roman"/>
          <w:sz w:val="24"/>
          <w:szCs w:val="24"/>
        </w:rPr>
      </w:pPr>
      <w:r w:rsidRPr="00E51C9D">
        <w:rPr>
          <w:rFonts w:ascii="Times New Roman" w:hAnsi="Times New Roman" w:cs="Times New Roman"/>
          <w:sz w:val="24"/>
          <w:szCs w:val="24"/>
        </w:rPr>
        <w:t>9. Продолжительность публичных слушаний по проекту внесения изменений в настоящие Правила составляет не менее двух и не более четырех месяцев со дня опубликования такого проекта.</w:t>
      </w:r>
    </w:p>
    <w:p w:rsidR="00084707" w:rsidRPr="00E51C9D" w:rsidRDefault="00084707" w:rsidP="00084707">
      <w:pPr>
        <w:rPr>
          <w:rFonts w:ascii="Times New Roman" w:hAnsi="Times New Roman" w:cs="Times New Roman"/>
          <w:sz w:val="24"/>
          <w:szCs w:val="24"/>
        </w:rPr>
      </w:pPr>
      <w:r w:rsidRPr="00E51C9D">
        <w:rPr>
          <w:rFonts w:ascii="Times New Roman" w:hAnsi="Times New Roman" w:cs="Times New Roman"/>
          <w:sz w:val="24"/>
          <w:szCs w:val="24"/>
        </w:rPr>
        <w:t xml:space="preserve">10.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w:t>
      </w:r>
      <w:r w:rsidRPr="00E51C9D">
        <w:rPr>
          <w:rFonts w:ascii="Times New Roman" w:hAnsi="Times New Roman" w:cs="Times New Roman"/>
          <w:sz w:val="24"/>
          <w:szCs w:val="24"/>
        </w:rPr>
        <w:lastRenderedPageBreak/>
        <w:t>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решения о проведении публичных слушаний по предложениям о внесении изменений в настоящие Правила.</w:t>
      </w:r>
    </w:p>
    <w:p w:rsidR="00084707" w:rsidRPr="00E51C9D" w:rsidRDefault="00084707" w:rsidP="00084707">
      <w:pPr>
        <w:rPr>
          <w:rFonts w:ascii="Times New Roman" w:hAnsi="Times New Roman" w:cs="Times New Roman"/>
          <w:sz w:val="24"/>
          <w:szCs w:val="24"/>
        </w:rPr>
      </w:pPr>
      <w:r w:rsidRPr="00E51C9D">
        <w:rPr>
          <w:rFonts w:ascii="Times New Roman" w:hAnsi="Times New Roman" w:cs="Times New Roman"/>
          <w:sz w:val="24"/>
          <w:szCs w:val="24"/>
        </w:rPr>
        <w:t>11.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муниципального образования.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084707" w:rsidRPr="00E51C9D" w:rsidRDefault="00084707" w:rsidP="00084707">
      <w:pPr>
        <w:rPr>
          <w:rFonts w:ascii="Times New Roman" w:hAnsi="Times New Roman" w:cs="Times New Roman"/>
          <w:sz w:val="24"/>
          <w:szCs w:val="24"/>
        </w:rPr>
      </w:pPr>
      <w:r w:rsidRPr="00E51C9D">
        <w:rPr>
          <w:rFonts w:ascii="Times New Roman" w:hAnsi="Times New Roman" w:cs="Times New Roman"/>
          <w:sz w:val="24"/>
          <w:szCs w:val="24"/>
        </w:rPr>
        <w:t>12. Глава муниципального образования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 или об отклонении проекта и направлении его на доработку с указанием даты его повторного представления.</w:t>
      </w:r>
    </w:p>
    <w:p w:rsidR="00084707" w:rsidRPr="00E51C9D" w:rsidRDefault="00084707" w:rsidP="00084707">
      <w:pPr>
        <w:rPr>
          <w:rFonts w:ascii="Times New Roman" w:hAnsi="Times New Roman" w:cs="Times New Roman"/>
          <w:sz w:val="24"/>
          <w:szCs w:val="24"/>
        </w:rPr>
      </w:pPr>
      <w:r w:rsidRPr="00E51C9D">
        <w:rPr>
          <w:rFonts w:ascii="Times New Roman" w:hAnsi="Times New Roman" w:cs="Times New Roman"/>
          <w:sz w:val="24"/>
          <w:szCs w:val="24"/>
        </w:rPr>
        <w:t>13. При внесении изменений в настоящие Правила на рассмотрение Совета муниципального образования Тбилисский район представляются:</w:t>
      </w:r>
    </w:p>
    <w:p w:rsidR="00084707" w:rsidRPr="00E51C9D" w:rsidRDefault="00084707" w:rsidP="00084707">
      <w:pPr>
        <w:rPr>
          <w:rFonts w:ascii="Times New Roman" w:hAnsi="Times New Roman" w:cs="Times New Roman"/>
          <w:sz w:val="24"/>
          <w:szCs w:val="24"/>
        </w:rPr>
      </w:pPr>
      <w:r w:rsidRPr="00E51C9D">
        <w:rPr>
          <w:rFonts w:ascii="Times New Roman" w:hAnsi="Times New Roman" w:cs="Times New Roman"/>
          <w:sz w:val="24"/>
          <w:szCs w:val="24"/>
        </w:rPr>
        <w:t>1) проект решения главы поселения о внесении изменений с обосновывающими материалами;</w:t>
      </w:r>
    </w:p>
    <w:p w:rsidR="00084707" w:rsidRPr="00E51C9D" w:rsidRDefault="00084707" w:rsidP="00084707">
      <w:pPr>
        <w:rPr>
          <w:rFonts w:ascii="Times New Roman" w:hAnsi="Times New Roman" w:cs="Times New Roman"/>
          <w:sz w:val="24"/>
          <w:szCs w:val="24"/>
        </w:rPr>
      </w:pPr>
      <w:r w:rsidRPr="00E51C9D">
        <w:rPr>
          <w:rFonts w:ascii="Times New Roman" w:hAnsi="Times New Roman" w:cs="Times New Roman"/>
          <w:sz w:val="24"/>
          <w:szCs w:val="24"/>
        </w:rPr>
        <w:t>2) заключение комиссии;</w:t>
      </w:r>
    </w:p>
    <w:p w:rsidR="00084707" w:rsidRPr="00E51C9D" w:rsidRDefault="00084707" w:rsidP="00084707">
      <w:pPr>
        <w:rPr>
          <w:rFonts w:ascii="Times New Roman" w:hAnsi="Times New Roman" w:cs="Times New Roman"/>
          <w:sz w:val="24"/>
          <w:szCs w:val="24"/>
        </w:rPr>
      </w:pPr>
      <w:r w:rsidRPr="00E51C9D">
        <w:rPr>
          <w:rFonts w:ascii="Times New Roman" w:hAnsi="Times New Roman" w:cs="Times New Roman"/>
          <w:sz w:val="24"/>
          <w:szCs w:val="24"/>
        </w:rPr>
        <w:t>3) протоколы публичных слушаний и заключение о результатах публичных слушаний.</w:t>
      </w:r>
    </w:p>
    <w:p w:rsidR="00084707" w:rsidRPr="00E51C9D" w:rsidRDefault="00084707" w:rsidP="00084707">
      <w:pPr>
        <w:rPr>
          <w:rFonts w:ascii="Times New Roman" w:hAnsi="Times New Roman" w:cs="Times New Roman"/>
          <w:sz w:val="24"/>
          <w:szCs w:val="24"/>
        </w:rPr>
      </w:pPr>
      <w:r w:rsidRPr="00E51C9D">
        <w:rPr>
          <w:rFonts w:ascii="Times New Roman" w:hAnsi="Times New Roman" w:cs="Times New Roman"/>
          <w:sz w:val="24"/>
          <w:szCs w:val="24"/>
        </w:rPr>
        <w:t>14. После утверждения Советом муниципального образования Тбилисский район изменений настоящие Правила подлежат опубликованию в течении пятнадцати дней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муниципального образования Тбилисский район в сети «Интернет».</w:t>
      </w:r>
    </w:p>
    <w:p w:rsidR="00084707" w:rsidRPr="00E51C9D" w:rsidRDefault="00084707" w:rsidP="00084707">
      <w:pPr>
        <w:rPr>
          <w:rFonts w:ascii="Times New Roman" w:hAnsi="Times New Roman" w:cs="Times New Roman"/>
          <w:sz w:val="24"/>
          <w:szCs w:val="24"/>
        </w:rPr>
      </w:pPr>
      <w:r w:rsidRPr="00E51C9D">
        <w:rPr>
          <w:rFonts w:ascii="Times New Roman" w:hAnsi="Times New Roman" w:cs="Times New Roman"/>
          <w:sz w:val="24"/>
          <w:szCs w:val="24"/>
        </w:rPr>
        <w:t>15. Физические и юридические лица вправе оспорить решение о внесении изменений в настоящие Правила в судебном порядке.</w:t>
      </w:r>
    </w:p>
    <w:p w:rsidR="00084707" w:rsidRPr="00E51C9D" w:rsidRDefault="00084707" w:rsidP="00084707">
      <w:pPr>
        <w:rPr>
          <w:rFonts w:ascii="Times New Roman" w:hAnsi="Times New Roman" w:cs="Times New Roman"/>
          <w:sz w:val="24"/>
          <w:szCs w:val="24"/>
        </w:rPr>
      </w:pPr>
      <w:r w:rsidRPr="00E51C9D">
        <w:rPr>
          <w:rFonts w:ascii="Times New Roman" w:hAnsi="Times New Roman" w:cs="Times New Roman"/>
          <w:sz w:val="24"/>
          <w:szCs w:val="24"/>
        </w:rPr>
        <w:t>16.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rsidR="00A14CE4" w:rsidRPr="00E51C9D" w:rsidRDefault="00A14CE4" w:rsidP="00B50DA5">
      <w:pPr>
        <w:pStyle w:val="1"/>
        <w:rPr>
          <w:rFonts w:ascii="Times New Roman" w:eastAsiaTheme="minorHAnsi" w:hAnsi="Times New Roman"/>
          <w:b w:val="0"/>
          <w:bCs w:val="0"/>
          <w:kern w:val="0"/>
          <w:sz w:val="24"/>
          <w:szCs w:val="24"/>
          <w:lang w:eastAsia="en-US"/>
        </w:rPr>
      </w:pPr>
    </w:p>
    <w:p w:rsidR="0079498D" w:rsidRPr="00E51C9D" w:rsidRDefault="0079498D" w:rsidP="00A14CE4">
      <w:pPr>
        <w:pStyle w:val="1"/>
        <w:rPr>
          <w:rFonts w:ascii="Times New Roman" w:hAnsi="Times New Roman"/>
          <w:sz w:val="28"/>
          <w:szCs w:val="28"/>
        </w:rPr>
        <w:sectPr w:rsidR="0079498D" w:rsidRPr="00E51C9D" w:rsidSect="00C1721F">
          <w:pgSz w:w="11906" w:h="16838"/>
          <w:pgMar w:top="680" w:right="680" w:bottom="680" w:left="1304" w:header="709" w:footer="709" w:gutter="0"/>
          <w:pgNumType w:chapStyle="1"/>
          <w:cols w:space="708"/>
          <w:titlePg/>
          <w:docGrid w:linePitch="360"/>
        </w:sectPr>
      </w:pPr>
    </w:p>
    <w:p w:rsidR="00A14CE4" w:rsidRPr="00E51C9D" w:rsidRDefault="00A14CE4" w:rsidP="00637DFA">
      <w:pPr>
        <w:pStyle w:val="1"/>
        <w:rPr>
          <w:rFonts w:ascii="Times New Roman" w:hAnsi="Times New Roman"/>
          <w:sz w:val="28"/>
          <w:szCs w:val="28"/>
        </w:rPr>
      </w:pPr>
      <w:bookmarkStart w:id="272" w:name="_Toc7446391"/>
      <w:r w:rsidRPr="00E51C9D">
        <w:rPr>
          <w:rFonts w:ascii="Times New Roman" w:hAnsi="Times New Roman"/>
          <w:sz w:val="28"/>
          <w:szCs w:val="28"/>
        </w:rPr>
        <w:lastRenderedPageBreak/>
        <w:t xml:space="preserve">Глава </w:t>
      </w:r>
      <w:r w:rsidR="00084707" w:rsidRPr="00E51C9D">
        <w:rPr>
          <w:rFonts w:ascii="Times New Roman" w:hAnsi="Times New Roman"/>
          <w:sz w:val="28"/>
          <w:szCs w:val="28"/>
        </w:rPr>
        <w:t>6</w:t>
      </w:r>
      <w:r w:rsidRPr="00E51C9D">
        <w:rPr>
          <w:rFonts w:ascii="Times New Roman" w:hAnsi="Times New Roman"/>
          <w:sz w:val="28"/>
          <w:szCs w:val="28"/>
        </w:rPr>
        <w:t xml:space="preserve">. </w:t>
      </w:r>
      <w:bookmarkEnd w:id="270"/>
      <w:r w:rsidR="00084707" w:rsidRPr="00E51C9D">
        <w:rPr>
          <w:rFonts w:ascii="Times New Roman" w:hAnsi="Times New Roman"/>
          <w:sz w:val="28"/>
          <w:szCs w:val="28"/>
        </w:rPr>
        <w:t>Регулирование иных вопросов землепользования и застройки</w:t>
      </w:r>
      <w:bookmarkEnd w:id="272"/>
      <w:r w:rsidR="00637DFA" w:rsidRPr="00E51C9D">
        <w:rPr>
          <w:rFonts w:ascii="Times New Roman" w:hAnsi="Times New Roman"/>
          <w:sz w:val="28"/>
          <w:szCs w:val="28"/>
        </w:rPr>
        <w:t xml:space="preserve"> </w:t>
      </w:r>
    </w:p>
    <w:p w:rsidR="00A14CE4" w:rsidRPr="00E51C9D" w:rsidRDefault="00A14CE4" w:rsidP="00EB1C80">
      <w:pPr>
        <w:rPr>
          <w:rFonts w:ascii="Times New Roman" w:hAnsi="Times New Roman" w:cs="Times New Roman"/>
          <w:sz w:val="24"/>
          <w:szCs w:val="24"/>
        </w:rPr>
      </w:pPr>
      <w:r w:rsidRPr="00E51C9D">
        <w:rPr>
          <w:rFonts w:ascii="Times New Roman" w:hAnsi="Times New Roman" w:cs="Times New Roman"/>
          <w:sz w:val="24"/>
          <w:szCs w:val="24"/>
        </w:rPr>
        <w:t xml:space="preserve">В соответствии с Градостроительным кодексом Российской Федерации нормы настоящей главы распространяются на земельные участки и иные объекты недвижимости, которые не являются недвижимыми памятниками истории и культуры. </w:t>
      </w:r>
    </w:p>
    <w:p w:rsidR="00A14CE4" w:rsidRPr="00E51C9D" w:rsidRDefault="00A14CE4" w:rsidP="00EB1C80">
      <w:pPr>
        <w:rPr>
          <w:rFonts w:ascii="Times New Roman" w:hAnsi="Times New Roman" w:cs="Times New Roman"/>
          <w:sz w:val="24"/>
          <w:szCs w:val="24"/>
        </w:rPr>
      </w:pPr>
      <w:r w:rsidRPr="00E51C9D">
        <w:rPr>
          <w:rFonts w:ascii="Times New Roman" w:hAnsi="Times New Roman" w:cs="Times New Roman"/>
          <w:sz w:val="24"/>
          <w:szCs w:val="24"/>
        </w:rPr>
        <w:t xml:space="preserve">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 </w:t>
      </w:r>
    </w:p>
    <w:p w:rsidR="00A14CE4" w:rsidRPr="00E51C9D" w:rsidRDefault="00A14CE4" w:rsidP="00EB1C80">
      <w:pPr>
        <w:pStyle w:val="20"/>
        <w:spacing w:after="100"/>
        <w:rPr>
          <w:rFonts w:ascii="Times New Roman" w:hAnsi="Times New Roman" w:cs="Times New Roman"/>
          <w:color w:val="auto"/>
          <w:sz w:val="24"/>
          <w:szCs w:val="24"/>
        </w:rPr>
      </w:pPr>
      <w:bookmarkStart w:id="273" w:name="_Toc387084742"/>
      <w:bookmarkStart w:id="274" w:name="_Toc7446392"/>
      <w:r w:rsidRPr="00E51C9D">
        <w:rPr>
          <w:rFonts w:ascii="Times New Roman" w:hAnsi="Times New Roman" w:cs="Times New Roman"/>
          <w:color w:val="auto"/>
          <w:sz w:val="24"/>
          <w:szCs w:val="24"/>
        </w:rPr>
        <w:t xml:space="preserve">Статья </w:t>
      </w:r>
      <w:r w:rsidR="00084707" w:rsidRPr="00E51C9D">
        <w:rPr>
          <w:rFonts w:ascii="Times New Roman" w:hAnsi="Times New Roman" w:cs="Times New Roman"/>
          <w:color w:val="auto"/>
          <w:sz w:val="24"/>
          <w:szCs w:val="24"/>
        </w:rPr>
        <w:t>28.1</w:t>
      </w:r>
      <w:r w:rsidRPr="00E51C9D">
        <w:rPr>
          <w:rFonts w:ascii="Times New Roman" w:hAnsi="Times New Roman" w:cs="Times New Roman"/>
          <w:color w:val="auto"/>
          <w:sz w:val="24"/>
          <w:szCs w:val="24"/>
        </w:rPr>
        <w:t>. Право на строительные изменения недвижимости и основание для его реализации. Виды строительных изменений недвижимости</w:t>
      </w:r>
      <w:bookmarkEnd w:id="273"/>
      <w:bookmarkEnd w:id="274"/>
    </w:p>
    <w:p w:rsidR="00A14CE4" w:rsidRPr="00E51C9D" w:rsidRDefault="00A14CE4" w:rsidP="00637DFA">
      <w:pPr>
        <w:rPr>
          <w:rFonts w:ascii="Times New Roman" w:hAnsi="Times New Roman" w:cs="Times New Roman"/>
          <w:sz w:val="24"/>
          <w:szCs w:val="24"/>
        </w:rPr>
      </w:pPr>
      <w:r w:rsidRPr="00E51C9D">
        <w:rPr>
          <w:rFonts w:ascii="Times New Roman" w:hAnsi="Times New Roman" w:cs="Times New Roman"/>
          <w:sz w:val="24"/>
          <w:szCs w:val="24"/>
        </w:rPr>
        <w:t xml:space="preserve">1. Правом производить строительные изменения недвижимости - осуществлять строительство, реконструкцию,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 </w:t>
      </w:r>
    </w:p>
    <w:p w:rsidR="00A14CE4" w:rsidRPr="00E51C9D" w:rsidRDefault="00A14CE4" w:rsidP="00637DFA">
      <w:pPr>
        <w:rPr>
          <w:rFonts w:ascii="Times New Roman" w:hAnsi="Times New Roman" w:cs="Times New Roman"/>
          <w:sz w:val="24"/>
          <w:szCs w:val="24"/>
        </w:rPr>
      </w:pPr>
      <w:r w:rsidRPr="00E51C9D">
        <w:rPr>
          <w:rFonts w:ascii="Times New Roman" w:hAnsi="Times New Roman" w:cs="Times New Roman"/>
          <w:sz w:val="24"/>
          <w:szCs w:val="24"/>
        </w:rPr>
        <w:t>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статьи 4</w:t>
      </w:r>
      <w:r w:rsidR="00D25CC2" w:rsidRPr="00E51C9D">
        <w:rPr>
          <w:rFonts w:ascii="Times New Roman" w:hAnsi="Times New Roman" w:cs="Times New Roman"/>
          <w:sz w:val="24"/>
          <w:szCs w:val="24"/>
        </w:rPr>
        <w:t>2</w:t>
      </w:r>
      <w:r w:rsidRPr="00E51C9D">
        <w:rPr>
          <w:rFonts w:ascii="Times New Roman" w:hAnsi="Times New Roman" w:cs="Times New Roman"/>
          <w:sz w:val="24"/>
          <w:szCs w:val="24"/>
        </w:rPr>
        <w:t xml:space="preserve"> настоящих Правил. Исключения составляют случаи, определенные градостроительным законодательством и в соответствии с ним - частью 3 настоящей статьи. </w:t>
      </w:r>
    </w:p>
    <w:p w:rsidR="00A14CE4" w:rsidRPr="00E51C9D" w:rsidRDefault="00A14CE4" w:rsidP="00637DFA">
      <w:pPr>
        <w:rPr>
          <w:rFonts w:ascii="Times New Roman" w:hAnsi="Times New Roman" w:cs="Times New Roman"/>
          <w:sz w:val="24"/>
          <w:szCs w:val="24"/>
        </w:rPr>
      </w:pPr>
      <w:r w:rsidRPr="00E51C9D">
        <w:rPr>
          <w:rFonts w:ascii="Times New Roman" w:hAnsi="Times New Roman" w:cs="Times New Roman"/>
          <w:sz w:val="24"/>
          <w:szCs w:val="24"/>
        </w:rPr>
        <w:t xml:space="preserve">2. Строительные изменения недвижимости подразделяются на изменения, для которых: </w:t>
      </w:r>
    </w:p>
    <w:p w:rsidR="00A14CE4" w:rsidRPr="00E51C9D" w:rsidRDefault="00A14CE4" w:rsidP="00637DFA">
      <w:pPr>
        <w:rPr>
          <w:rFonts w:ascii="Times New Roman" w:hAnsi="Times New Roman" w:cs="Times New Roman"/>
          <w:sz w:val="24"/>
          <w:szCs w:val="24"/>
        </w:rPr>
      </w:pPr>
      <w:r w:rsidRPr="00E51C9D">
        <w:rPr>
          <w:rFonts w:ascii="Times New Roman" w:hAnsi="Times New Roman" w:cs="Times New Roman"/>
          <w:sz w:val="24"/>
          <w:szCs w:val="24"/>
        </w:rPr>
        <w:t xml:space="preserve">- не требуется разрешения на строительство, </w:t>
      </w:r>
    </w:p>
    <w:p w:rsidR="00A14CE4" w:rsidRPr="00E51C9D" w:rsidRDefault="00A14CE4" w:rsidP="00637DFA">
      <w:pPr>
        <w:rPr>
          <w:rFonts w:ascii="Times New Roman" w:hAnsi="Times New Roman" w:cs="Times New Roman"/>
          <w:sz w:val="24"/>
          <w:szCs w:val="24"/>
        </w:rPr>
      </w:pPr>
      <w:r w:rsidRPr="00E51C9D">
        <w:rPr>
          <w:rFonts w:ascii="Times New Roman" w:hAnsi="Times New Roman" w:cs="Times New Roman"/>
          <w:sz w:val="24"/>
          <w:szCs w:val="24"/>
        </w:rPr>
        <w:t xml:space="preserve">- требуется разрешение на строительство. </w:t>
      </w:r>
    </w:p>
    <w:p w:rsidR="0095596F" w:rsidRPr="00E51C9D" w:rsidRDefault="0095596F" w:rsidP="0095596F">
      <w:pPr>
        <w:rPr>
          <w:rFonts w:ascii="Times New Roman" w:hAnsi="Times New Roman" w:cs="Times New Roman"/>
          <w:sz w:val="24"/>
          <w:szCs w:val="24"/>
        </w:rPr>
      </w:pPr>
      <w:r w:rsidRPr="00E51C9D">
        <w:rPr>
          <w:rFonts w:ascii="Times New Roman" w:hAnsi="Times New Roman" w:cs="Times New Roman"/>
          <w:sz w:val="24"/>
          <w:szCs w:val="24"/>
        </w:rPr>
        <w:t xml:space="preserve">3. Выдача разрешения на строительство не требуется в случае: </w:t>
      </w:r>
    </w:p>
    <w:p w:rsidR="0095596F" w:rsidRPr="00E51C9D" w:rsidRDefault="0095596F" w:rsidP="0095596F">
      <w:pPr>
        <w:rPr>
          <w:rFonts w:ascii="Times New Roman" w:hAnsi="Times New Roman" w:cs="Times New Roman"/>
          <w:sz w:val="24"/>
          <w:szCs w:val="24"/>
        </w:rPr>
      </w:pPr>
      <w:r w:rsidRPr="00E51C9D">
        <w:rPr>
          <w:rFonts w:ascii="Times New Roman" w:hAnsi="Times New Roman" w:cs="Times New Roman"/>
          <w:sz w:val="24"/>
          <w:szCs w:val="24"/>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95596F" w:rsidRPr="00E51C9D" w:rsidRDefault="0095596F" w:rsidP="0095596F">
      <w:pPr>
        <w:rPr>
          <w:rFonts w:ascii="Times New Roman" w:hAnsi="Times New Roman" w:cs="Times New Roman"/>
          <w:sz w:val="24"/>
          <w:szCs w:val="24"/>
        </w:rPr>
      </w:pPr>
      <w:r w:rsidRPr="00E51C9D">
        <w:rPr>
          <w:rFonts w:ascii="Times New Roman" w:hAnsi="Times New Roman" w:cs="Times New Roman"/>
          <w:sz w:val="24"/>
          <w:szCs w:val="24"/>
        </w:rPr>
        <w:t>1.1) строительства, реконструкции объектов индивидуального жилищного строительства;</w:t>
      </w:r>
    </w:p>
    <w:p w:rsidR="0095596F" w:rsidRPr="00E51C9D" w:rsidRDefault="0095596F" w:rsidP="0095596F">
      <w:pPr>
        <w:rPr>
          <w:rFonts w:ascii="Times New Roman" w:hAnsi="Times New Roman" w:cs="Times New Roman"/>
          <w:sz w:val="24"/>
          <w:szCs w:val="24"/>
        </w:rPr>
      </w:pPr>
      <w:r w:rsidRPr="00E51C9D">
        <w:rPr>
          <w:rFonts w:ascii="Times New Roman" w:hAnsi="Times New Roman" w:cs="Times New Roman"/>
          <w:sz w:val="24"/>
          <w:szCs w:val="24"/>
        </w:rPr>
        <w:t>2) строительства, реконструкции объектов, не являющихся объектами капитального строительства;</w:t>
      </w:r>
    </w:p>
    <w:p w:rsidR="0095596F" w:rsidRPr="00E51C9D" w:rsidRDefault="0095596F" w:rsidP="0095596F">
      <w:pPr>
        <w:rPr>
          <w:rFonts w:ascii="Times New Roman" w:hAnsi="Times New Roman" w:cs="Times New Roman"/>
          <w:sz w:val="24"/>
          <w:szCs w:val="24"/>
        </w:rPr>
      </w:pPr>
      <w:r w:rsidRPr="00E51C9D">
        <w:rPr>
          <w:rFonts w:ascii="Times New Roman" w:hAnsi="Times New Roman" w:cs="Times New Roman"/>
          <w:sz w:val="24"/>
          <w:szCs w:val="24"/>
        </w:rPr>
        <w:t>3) строительства на земельном участке строений и сооружений вспомогательного использования;</w:t>
      </w:r>
    </w:p>
    <w:p w:rsidR="0095596F" w:rsidRPr="00E51C9D" w:rsidRDefault="0095596F" w:rsidP="0095596F">
      <w:pPr>
        <w:rPr>
          <w:rFonts w:ascii="Times New Roman" w:hAnsi="Times New Roman" w:cs="Times New Roman"/>
          <w:sz w:val="24"/>
          <w:szCs w:val="24"/>
        </w:rPr>
      </w:pPr>
      <w:r w:rsidRPr="00E51C9D">
        <w:rPr>
          <w:rFonts w:ascii="Times New Roman" w:hAnsi="Times New Roman" w:cs="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5596F" w:rsidRPr="00E51C9D" w:rsidRDefault="0095596F" w:rsidP="0095596F">
      <w:pPr>
        <w:rPr>
          <w:rFonts w:ascii="Times New Roman" w:hAnsi="Times New Roman" w:cs="Times New Roman"/>
          <w:sz w:val="24"/>
          <w:szCs w:val="24"/>
        </w:rPr>
      </w:pPr>
      <w:r w:rsidRPr="00E51C9D">
        <w:rPr>
          <w:rFonts w:ascii="Times New Roman" w:hAnsi="Times New Roman" w:cs="Times New Roman"/>
          <w:sz w:val="24"/>
          <w:szCs w:val="24"/>
        </w:rPr>
        <w:t>4.1) капитального ремонта объектов капитального строительства;</w:t>
      </w:r>
    </w:p>
    <w:p w:rsidR="0095596F" w:rsidRPr="00E51C9D" w:rsidRDefault="0095596F" w:rsidP="0095596F">
      <w:pPr>
        <w:rPr>
          <w:rFonts w:ascii="Times New Roman" w:hAnsi="Times New Roman" w:cs="Times New Roman"/>
          <w:sz w:val="24"/>
          <w:szCs w:val="24"/>
        </w:rPr>
      </w:pPr>
      <w:r w:rsidRPr="00E51C9D">
        <w:rPr>
          <w:rFonts w:ascii="Times New Roman" w:hAnsi="Times New Roman" w:cs="Times New Roman"/>
          <w:sz w:val="24"/>
          <w:szCs w:val="24"/>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5596F" w:rsidRPr="00E51C9D" w:rsidRDefault="0095596F" w:rsidP="0095596F">
      <w:pPr>
        <w:rPr>
          <w:rFonts w:ascii="Times New Roman" w:hAnsi="Times New Roman" w:cs="Times New Roman"/>
          <w:sz w:val="24"/>
          <w:szCs w:val="24"/>
        </w:rPr>
      </w:pPr>
      <w:r w:rsidRPr="00E51C9D">
        <w:rPr>
          <w:rFonts w:ascii="Times New Roman" w:hAnsi="Times New Roman" w:cs="Times New Roman"/>
          <w:sz w:val="24"/>
          <w:szCs w:val="24"/>
        </w:rPr>
        <w:t>4.3) строительства, реконструкции посольств, консульств и представительств Российской Федерации за рубежом;</w:t>
      </w:r>
    </w:p>
    <w:p w:rsidR="0095596F" w:rsidRPr="00E51C9D" w:rsidRDefault="0095596F" w:rsidP="0095596F">
      <w:pPr>
        <w:rPr>
          <w:rFonts w:ascii="Times New Roman" w:hAnsi="Times New Roman" w:cs="Times New Roman"/>
          <w:sz w:val="24"/>
          <w:szCs w:val="24"/>
        </w:rPr>
      </w:pPr>
      <w:r w:rsidRPr="00E51C9D">
        <w:rPr>
          <w:rFonts w:ascii="Times New Roman" w:hAnsi="Times New Roman" w:cs="Times New Roman"/>
          <w:sz w:val="24"/>
          <w:szCs w:val="24"/>
        </w:rPr>
        <w:t xml:space="preserve">4.4) строительства, реконструкции объектов, предназначенных для транспортировки природного газа под давлением до 0,6 </w:t>
      </w:r>
      <w:proofErr w:type="spellStart"/>
      <w:r w:rsidRPr="00E51C9D">
        <w:rPr>
          <w:rFonts w:ascii="Times New Roman" w:hAnsi="Times New Roman" w:cs="Times New Roman"/>
          <w:sz w:val="24"/>
          <w:szCs w:val="24"/>
        </w:rPr>
        <w:t>мегапаскаля</w:t>
      </w:r>
      <w:proofErr w:type="spellEnd"/>
      <w:r w:rsidRPr="00E51C9D">
        <w:rPr>
          <w:rFonts w:ascii="Times New Roman" w:hAnsi="Times New Roman" w:cs="Times New Roman"/>
          <w:sz w:val="24"/>
          <w:szCs w:val="24"/>
        </w:rPr>
        <w:t xml:space="preserve"> включительно;</w:t>
      </w:r>
    </w:p>
    <w:p w:rsidR="0095596F" w:rsidRPr="00E51C9D" w:rsidRDefault="0095596F" w:rsidP="0095596F">
      <w:pPr>
        <w:rPr>
          <w:rFonts w:ascii="Times New Roman" w:hAnsi="Times New Roman" w:cs="Times New Roman"/>
          <w:sz w:val="24"/>
          <w:szCs w:val="24"/>
        </w:rPr>
      </w:pPr>
      <w:r w:rsidRPr="00E51C9D">
        <w:rPr>
          <w:rFonts w:ascii="Times New Roman" w:hAnsi="Times New Roman" w:cs="Times New Roman"/>
          <w:sz w:val="24"/>
          <w:szCs w:val="24"/>
        </w:rPr>
        <w:t xml:space="preserve">5) иных случаях, если в соответствии с Градостроительным Кодексом РФ, нормативными правовыми актами Правительства Российской Федерации, законодательством </w:t>
      </w:r>
      <w:r w:rsidRPr="00E51C9D">
        <w:rPr>
          <w:rFonts w:ascii="Times New Roman" w:hAnsi="Times New Roman" w:cs="Times New Roman"/>
          <w:sz w:val="24"/>
          <w:szCs w:val="24"/>
        </w:rPr>
        <w:lastRenderedPageBreak/>
        <w:t>субъектов Российской Федерации о градостроительной деятельности получение разрешения на строительство не требуется.</w:t>
      </w:r>
    </w:p>
    <w:p w:rsidR="0095596F" w:rsidRPr="00E51C9D" w:rsidRDefault="0095596F" w:rsidP="0095596F">
      <w:pPr>
        <w:rPr>
          <w:rFonts w:ascii="Times New Roman" w:hAnsi="Times New Roman" w:cs="Times New Roman"/>
          <w:sz w:val="24"/>
          <w:szCs w:val="24"/>
        </w:rPr>
      </w:pPr>
      <w:r w:rsidRPr="00E51C9D">
        <w:rPr>
          <w:rFonts w:ascii="Times New Roman" w:hAnsi="Times New Roman" w:cs="Times New Roman"/>
          <w:sz w:val="24"/>
          <w:szCs w:val="24"/>
        </w:rPr>
        <w:t xml:space="preserve">4. Кроме того, не требуется также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 </w:t>
      </w:r>
    </w:p>
    <w:p w:rsidR="0095596F" w:rsidRPr="00E51C9D" w:rsidRDefault="0095596F" w:rsidP="0095596F">
      <w:pPr>
        <w:rPr>
          <w:rFonts w:ascii="Times New Roman" w:hAnsi="Times New Roman" w:cs="Times New Roman"/>
          <w:sz w:val="24"/>
          <w:szCs w:val="24"/>
        </w:rPr>
      </w:pPr>
      <w:r w:rsidRPr="00E51C9D">
        <w:rPr>
          <w:rFonts w:ascii="Times New Roman" w:hAnsi="Times New Roman" w:cs="Times New Roman"/>
          <w:sz w:val="24"/>
          <w:szCs w:val="24"/>
        </w:rPr>
        <w:t xml:space="preserve">- выбираемый правообладателем недвижимости вид разрешенного использования обозначен в настоящих Правилах как основной или вспомогательный (для соответствующей территориальной зоны, обозначенной на карте градостроительного зонирования); </w:t>
      </w:r>
    </w:p>
    <w:p w:rsidR="0095596F" w:rsidRPr="00E51C9D" w:rsidRDefault="0095596F" w:rsidP="0095596F">
      <w:pPr>
        <w:rPr>
          <w:rFonts w:ascii="Times New Roman" w:hAnsi="Times New Roman" w:cs="Times New Roman"/>
          <w:sz w:val="24"/>
          <w:szCs w:val="24"/>
        </w:rPr>
      </w:pPr>
      <w:r w:rsidRPr="00E51C9D">
        <w:rPr>
          <w:rFonts w:ascii="Times New Roman" w:hAnsi="Times New Roman" w:cs="Times New Roman"/>
          <w:sz w:val="24"/>
          <w:szCs w:val="24"/>
        </w:rPr>
        <w:t xml:space="preserve">- 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санитарно-эпидемиологической и т.д.). </w:t>
      </w:r>
    </w:p>
    <w:p w:rsidR="0095596F" w:rsidRPr="00E51C9D" w:rsidRDefault="0095596F" w:rsidP="0095596F">
      <w:pPr>
        <w:rPr>
          <w:rFonts w:ascii="Times New Roman" w:hAnsi="Times New Roman" w:cs="Times New Roman"/>
          <w:sz w:val="24"/>
          <w:szCs w:val="24"/>
        </w:rPr>
      </w:pPr>
      <w:r w:rsidRPr="00E51C9D">
        <w:rPr>
          <w:rFonts w:ascii="Times New Roman" w:hAnsi="Times New Roman" w:cs="Times New Roman"/>
          <w:sz w:val="24"/>
          <w:szCs w:val="24"/>
        </w:rPr>
        <w:t xml:space="preserve">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w:t>
      </w:r>
    </w:p>
    <w:p w:rsidR="007A2F53" w:rsidRPr="00E51C9D" w:rsidRDefault="0095596F" w:rsidP="00185612">
      <w:pPr>
        <w:rPr>
          <w:rFonts w:ascii="Times New Roman" w:hAnsi="Times New Roman" w:cs="Times New Roman"/>
          <w:sz w:val="24"/>
          <w:szCs w:val="24"/>
        </w:rPr>
      </w:pPr>
      <w:r w:rsidRPr="00E51C9D">
        <w:rPr>
          <w:rFonts w:ascii="Times New Roman" w:hAnsi="Times New Roman" w:cs="Times New Roman"/>
          <w:sz w:val="24"/>
          <w:szCs w:val="24"/>
        </w:rPr>
        <w:t>5</w:t>
      </w:r>
      <w:r w:rsidR="00A14CE4" w:rsidRPr="00E51C9D">
        <w:rPr>
          <w:rFonts w:ascii="Times New Roman" w:hAnsi="Times New Roman" w:cs="Times New Roman"/>
          <w:sz w:val="24"/>
          <w:szCs w:val="24"/>
        </w:rPr>
        <w:t xml:space="preserve">. </w:t>
      </w:r>
      <w:r w:rsidR="007A2F53" w:rsidRPr="00E51C9D">
        <w:rPr>
          <w:rFonts w:ascii="Times New Roman" w:hAnsi="Times New Roman" w:cs="Times New Roman"/>
          <w:sz w:val="24"/>
          <w:szCs w:val="24"/>
        </w:rPr>
        <w:t xml:space="preserve">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w:t>
      </w:r>
      <w:hyperlink w:anchor="Par1182" w:tooltip="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 w:history="1">
        <w:r w:rsidR="007A2F53" w:rsidRPr="00E51C9D">
          <w:rPr>
            <w:rFonts w:ascii="Times New Roman" w:hAnsi="Times New Roman" w:cs="Times New Roman"/>
            <w:sz w:val="24"/>
            <w:szCs w:val="24"/>
          </w:rPr>
          <w:t>частью 7 статьи 36</w:t>
        </w:r>
      </w:hyperlink>
      <w:r w:rsidR="007A2F53" w:rsidRPr="00E51C9D">
        <w:rPr>
          <w:rFonts w:ascii="Times New Roman" w:hAnsi="Times New Roman" w:cs="Times New Roman"/>
          <w:sz w:val="24"/>
          <w:szCs w:val="24"/>
        </w:rPr>
        <w:t xml:space="preserve"> Градостроительного Кодекса РФ требованиям к назначению, параметрам и размещению объекта капитального строительства на указанном земельном участке.</w:t>
      </w:r>
    </w:p>
    <w:p w:rsidR="00A14CE4" w:rsidRPr="00E51C9D" w:rsidRDefault="0095596F" w:rsidP="00637DFA">
      <w:pPr>
        <w:rPr>
          <w:rFonts w:ascii="Times New Roman" w:hAnsi="Times New Roman" w:cs="Times New Roman"/>
          <w:sz w:val="24"/>
          <w:szCs w:val="24"/>
        </w:rPr>
      </w:pPr>
      <w:r w:rsidRPr="00E51C9D">
        <w:rPr>
          <w:rFonts w:ascii="Times New Roman" w:hAnsi="Times New Roman" w:cs="Times New Roman"/>
          <w:sz w:val="24"/>
          <w:szCs w:val="24"/>
        </w:rPr>
        <w:t>6</w:t>
      </w:r>
      <w:r w:rsidR="00A14CE4" w:rsidRPr="00E51C9D">
        <w:rPr>
          <w:rFonts w:ascii="Times New Roman" w:hAnsi="Times New Roman" w:cs="Times New Roman"/>
          <w:sz w:val="24"/>
          <w:szCs w:val="24"/>
        </w:rPr>
        <w:t xml:space="preserve">. Разрешение на строительство предоставляется в порядке, определенном в соответствии со статьей 51 Градостроительного кодекса Российской Федерации и </w:t>
      </w:r>
      <w:r w:rsidR="00084707" w:rsidRPr="00E51C9D">
        <w:rPr>
          <w:rFonts w:ascii="Times New Roman" w:hAnsi="Times New Roman" w:cs="Times New Roman"/>
          <w:sz w:val="24"/>
          <w:szCs w:val="24"/>
        </w:rPr>
        <w:t>статьей 29</w:t>
      </w:r>
      <w:r w:rsidR="00A14CE4" w:rsidRPr="00E51C9D">
        <w:rPr>
          <w:rFonts w:ascii="Times New Roman" w:hAnsi="Times New Roman" w:cs="Times New Roman"/>
          <w:sz w:val="24"/>
          <w:szCs w:val="24"/>
        </w:rPr>
        <w:t xml:space="preserve"> настоящих Правил для строительных изменений недвижимости, за исключением указанных в пункте 3 настоящей статьи.</w:t>
      </w:r>
    </w:p>
    <w:p w:rsidR="00A14CE4" w:rsidRPr="00E51C9D" w:rsidRDefault="00A14CE4" w:rsidP="00EB1C80">
      <w:pPr>
        <w:pStyle w:val="20"/>
        <w:spacing w:after="100"/>
        <w:rPr>
          <w:rFonts w:ascii="Times New Roman" w:hAnsi="Times New Roman" w:cs="Times New Roman"/>
          <w:color w:val="auto"/>
          <w:sz w:val="24"/>
          <w:szCs w:val="24"/>
        </w:rPr>
      </w:pPr>
      <w:bookmarkStart w:id="275" w:name="_Toc387084743"/>
      <w:bookmarkStart w:id="276" w:name="_Toc7446393"/>
      <w:r w:rsidRPr="00E51C9D">
        <w:rPr>
          <w:rFonts w:ascii="Times New Roman" w:hAnsi="Times New Roman" w:cs="Times New Roman"/>
          <w:color w:val="auto"/>
          <w:sz w:val="24"/>
          <w:szCs w:val="24"/>
        </w:rPr>
        <w:t xml:space="preserve">Статья </w:t>
      </w:r>
      <w:r w:rsidR="00084707" w:rsidRPr="00E51C9D">
        <w:rPr>
          <w:rFonts w:ascii="Times New Roman" w:hAnsi="Times New Roman" w:cs="Times New Roman"/>
          <w:color w:val="auto"/>
          <w:sz w:val="24"/>
          <w:szCs w:val="24"/>
        </w:rPr>
        <w:t>28.2</w:t>
      </w:r>
      <w:r w:rsidRPr="00E51C9D">
        <w:rPr>
          <w:rFonts w:ascii="Times New Roman" w:hAnsi="Times New Roman" w:cs="Times New Roman"/>
          <w:color w:val="auto"/>
          <w:sz w:val="24"/>
          <w:szCs w:val="24"/>
        </w:rPr>
        <w:t>. Подготовка проектной документации</w:t>
      </w:r>
      <w:bookmarkEnd w:id="275"/>
      <w:bookmarkEnd w:id="276"/>
    </w:p>
    <w:p w:rsidR="00A14CE4" w:rsidRPr="00E51C9D" w:rsidRDefault="00A14CE4" w:rsidP="00F24368">
      <w:pPr>
        <w:rPr>
          <w:rFonts w:ascii="Times New Roman" w:hAnsi="Times New Roman" w:cs="Times New Roman"/>
          <w:sz w:val="24"/>
          <w:szCs w:val="24"/>
        </w:rPr>
      </w:pPr>
      <w:r w:rsidRPr="00E51C9D">
        <w:rPr>
          <w:rFonts w:ascii="Times New Roman" w:hAnsi="Times New Roman" w:cs="Times New Roman"/>
          <w:sz w:val="24"/>
          <w:szCs w:val="24"/>
        </w:rPr>
        <w:t>1. Назначение, состав, содержание, порядок подготовки и утверждения проектной документации определяется законодательством о градостроительной деятельности.</w:t>
      </w:r>
    </w:p>
    <w:p w:rsidR="00637DFA" w:rsidRPr="00E51C9D" w:rsidRDefault="00637DFA" w:rsidP="00F24368">
      <w:pPr>
        <w:rPr>
          <w:rFonts w:ascii="Times New Roman" w:hAnsi="Times New Roman" w:cs="Times New Roman"/>
          <w:sz w:val="24"/>
          <w:szCs w:val="24"/>
        </w:rPr>
      </w:pPr>
      <w:r w:rsidRPr="00E51C9D">
        <w:rPr>
          <w:rFonts w:ascii="Times New Roman" w:hAnsi="Times New Roman" w:cs="Times New Roman"/>
          <w:sz w:val="24"/>
          <w:szCs w:val="24"/>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 Данные положения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rsidR="00637DFA" w:rsidRPr="00E51C9D" w:rsidRDefault="00637DFA" w:rsidP="00F24368">
      <w:pPr>
        <w:rPr>
          <w:rFonts w:ascii="Times New Roman" w:hAnsi="Times New Roman" w:cs="Times New Roman"/>
          <w:sz w:val="24"/>
          <w:szCs w:val="24"/>
        </w:rPr>
      </w:pPr>
      <w:r w:rsidRPr="00E51C9D">
        <w:rPr>
          <w:rFonts w:ascii="Times New Roman" w:hAnsi="Times New Roman" w:cs="Times New Roman"/>
          <w:sz w:val="24"/>
          <w:szCs w:val="24"/>
        </w:rPr>
        <w:t>2. Проектная документация подготавливается лицами и в порядке предусмотренными статьями 48, 48.1, 48.2 Градостроительного Кодекса РФ.</w:t>
      </w:r>
    </w:p>
    <w:p w:rsidR="00A14CE4" w:rsidRPr="00E51C9D" w:rsidRDefault="00084707" w:rsidP="00F24368">
      <w:pPr>
        <w:rPr>
          <w:rFonts w:ascii="Times New Roman" w:hAnsi="Times New Roman" w:cs="Times New Roman"/>
          <w:sz w:val="24"/>
          <w:szCs w:val="24"/>
        </w:rPr>
      </w:pPr>
      <w:r w:rsidRPr="00E51C9D">
        <w:rPr>
          <w:rFonts w:ascii="Times New Roman" w:hAnsi="Times New Roman" w:cs="Times New Roman"/>
          <w:sz w:val="24"/>
          <w:szCs w:val="24"/>
        </w:rPr>
        <w:t>3</w:t>
      </w:r>
      <w:r w:rsidR="00A14CE4" w:rsidRPr="00E51C9D">
        <w:rPr>
          <w:rFonts w:ascii="Times New Roman" w:hAnsi="Times New Roman" w:cs="Times New Roman"/>
          <w:sz w:val="24"/>
          <w:szCs w:val="24"/>
        </w:rPr>
        <w:t>.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A14CE4" w:rsidRPr="00E51C9D" w:rsidRDefault="00A14CE4" w:rsidP="00F24368">
      <w:pPr>
        <w:rPr>
          <w:rFonts w:ascii="Times New Roman" w:hAnsi="Times New Roman" w:cs="Times New Roman"/>
          <w:sz w:val="24"/>
          <w:szCs w:val="24"/>
        </w:rPr>
      </w:pPr>
      <w:r w:rsidRPr="00E51C9D">
        <w:rPr>
          <w:rFonts w:ascii="Times New Roman" w:hAnsi="Times New Roman" w:cs="Times New Roman"/>
          <w:sz w:val="24"/>
          <w:szCs w:val="24"/>
        </w:rPr>
        <w:t>Не допускаются подготовка и реализация проектной документации без выполнения соответствующих инженерных изысканий.</w:t>
      </w:r>
    </w:p>
    <w:p w:rsidR="00A14CE4" w:rsidRPr="00E51C9D" w:rsidRDefault="00A14CE4" w:rsidP="00F24368">
      <w:pPr>
        <w:rPr>
          <w:rFonts w:ascii="Times New Roman" w:hAnsi="Times New Roman" w:cs="Times New Roman"/>
          <w:sz w:val="24"/>
          <w:szCs w:val="24"/>
        </w:rPr>
      </w:pPr>
      <w:r w:rsidRPr="00E51C9D">
        <w:rPr>
          <w:rFonts w:ascii="Times New Roman" w:hAnsi="Times New Roman" w:cs="Times New Roman"/>
          <w:sz w:val="24"/>
          <w:szCs w:val="24"/>
        </w:rPr>
        <w:t xml:space="preserve">Состав и формы документов, отражающих результаты инженерных изысканий, определяются в соответствии с </w:t>
      </w:r>
      <w:r w:rsidR="00D17710" w:rsidRPr="00E51C9D">
        <w:rPr>
          <w:rFonts w:ascii="Times New Roman" w:hAnsi="Times New Roman" w:cs="Times New Roman"/>
          <w:sz w:val="24"/>
          <w:szCs w:val="24"/>
        </w:rPr>
        <w:t>Градостроительным Кодексом РФ</w:t>
      </w:r>
      <w:r w:rsidRPr="00E51C9D">
        <w:rPr>
          <w:rFonts w:ascii="Times New Roman" w:hAnsi="Times New Roman" w:cs="Times New Roman"/>
          <w:sz w:val="24"/>
          <w:szCs w:val="24"/>
        </w:rPr>
        <w:t>, нормативными правовыми актами Правительства Российской Федерации.</w:t>
      </w:r>
    </w:p>
    <w:p w:rsidR="00637DFA" w:rsidRPr="00E51C9D" w:rsidRDefault="00084707" w:rsidP="00F24368">
      <w:pPr>
        <w:rPr>
          <w:rFonts w:ascii="Times New Roman" w:hAnsi="Times New Roman" w:cs="Times New Roman"/>
          <w:sz w:val="24"/>
          <w:szCs w:val="24"/>
        </w:rPr>
      </w:pPr>
      <w:r w:rsidRPr="00E51C9D">
        <w:rPr>
          <w:rFonts w:ascii="Times New Roman" w:hAnsi="Times New Roman" w:cs="Times New Roman"/>
          <w:sz w:val="24"/>
          <w:szCs w:val="24"/>
        </w:rPr>
        <w:t>4</w:t>
      </w:r>
      <w:r w:rsidR="00637DFA" w:rsidRPr="00E51C9D">
        <w:rPr>
          <w:rFonts w:ascii="Times New Roman" w:hAnsi="Times New Roman" w:cs="Times New Roman"/>
          <w:sz w:val="24"/>
          <w:szCs w:val="24"/>
        </w:rPr>
        <w:t xml:space="preserve">.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подряда на подготовку проектной документации), результатов инженерных изысканий, информации, указанной в градостроительном плане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в соответствии с требованиями технических </w:t>
      </w:r>
      <w:r w:rsidR="00637DFA" w:rsidRPr="00E51C9D">
        <w:rPr>
          <w:rFonts w:ascii="Times New Roman" w:hAnsi="Times New Roman" w:cs="Times New Roman"/>
          <w:sz w:val="24"/>
          <w:szCs w:val="24"/>
        </w:rPr>
        <w:lastRenderedPageBreak/>
        <w:t>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A14CE4" w:rsidRPr="00E51C9D" w:rsidRDefault="00084707" w:rsidP="00F24368">
      <w:pPr>
        <w:rPr>
          <w:rFonts w:ascii="Times New Roman" w:hAnsi="Times New Roman" w:cs="Times New Roman"/>
          <w:sz w:val="24"/>
          <w:szCs w:val="24"/>
        </w:rPr>
      </w:pPr>
      <w:r w:rsidRPr="00E51C9D">
        <w:rPr>
          <w:rFonts w:ascii="Times New Roman" w:hAnsi="Times New Roman" w:cs="Times New Roman"/>
          <w:sz w:val="24"/>
          <w:szCs w:val="24"/>
        </w:rPr>
        <w:t>5</w:t>
      </w:r>
      <w:r w:rsidR="00A14CE4" w:rsidRPr="00E51C9D">
        <w:rPr>
          <w:rFonts w:ascii="Times New Roman" w:hAnsi="Times New Roman" w:cs="Times New Roman"/>
          <w:sz w:val="24"/>
          <w:szCs w:val="24"/>
        </w:rPr>
        <w:t>.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w:t>
      </w:r>
    </w:p>
    <w:p w:rsidR="00A14CE4" w:rsidRPr="00E51C9D" w:rsidRDefault="00084707" w:rsidP="00F24368">
      <w:pPr>
        <w:rPr>
          <w:rFonts w:ascii="Times New Roman" w:hAnsi="Times New Roman" w:cs="Times New Roman"/>
          <w:sz w:val="24"/>
          <w:szCs w:val="24"/>
        </w:rPr>
      </w:pPr>
      <w:r w:rsidRPr="00E51C9D">
        <w:rPr>
          <w:rFonts w:ascii="Times New Roman" w:hAnsi="Times New Roman" w:cs="Times New Roman"/>
          <w:sz w:val="24"/>
          <w:szCs w:val="24"/>
        </w:rPr>
        <w:t>6</w:t>
      </w:r>
      <w:r w:rsidR="00A14CE4" w:rsidRPr="00E51C9D">
        <w:rPr>
          <w:rFonts w:ascii="Times New Roman" w:hAnsi="Times New Roman" w:cs="Times New Roman"/>
          <w:sz w:val="24"/>
          <w:szCs w:val="24"/>
        </w:rPr>
        <w:t xml:space="preserve">. 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w:t>
      </w:r>
      <w:hyperlink r:id="rId14" w:history="1">
        <w:r w:rsidR="00A14CE4" w:rsidRPr="00E51C9D">
          <w:rPr>
            <w:rFonts w:ascii="Times New Roman" w:hAnsi="Times New Roman" w:cs="Times New Roman"/>
            <w:sz w:val="24"/>
            <w:szCs w:val="24"/>
          </w:rPr>
          <w:t>частями 9</w:t>
        </w:r>
      </w:hyperlink>
      <w:r w:rsidR="00A14CE4" w:rsidRPr="00E51C9D">
        <w:rPr>
          <w:rFonts w:ascii="Times New Roman" w:hAnsi="Times New Roman" w:cs="Times New Roman"/>
          <w:sz w:val="24"/>
          <w:szCs w:val="24"/>
        </w:rPr>
        <w:t xml:space="preserve">, </w:t>
      </w:r>
      <w:hyperlink r:id="rId15" w:history="1">
        <w:r w:rsidR="00A14CE4" w:rsidRPr="00E51C9D">
          <w:rPr>
            <w:rFonts w:ascii="Times New Roman" w:hAnsi="Times New Roman" w:cs="Times New Roman"/>
            <w:sz w:val="24"/>
            <w:szCs w:val="24"/>
          </w:rPr>
          <w:t>10</w:t>
        </w:r>
      </w:hyperlink>
      <w:r w:rsidR="00A14CE4" w:rsidRPr="00E51C9D">
        <w:rPr>
          <w:rFonts w:ascii="Times New Roman" w:hAnsi="Times New Roman" w:cs="Times New Roman"/>
          <w:sz w:val="24"/>
          <w:szCs w:val="24"/>
        </w:rPr>
        <w:t xml:space="preserve"> и </w:t>
      </w:r>
      <w:hyperlink r:id="rId16" w:history="1">
        <w:r w:rsidR="00A14CE4" w:rsidRPr="00E51C9D">
          <w:rPr>
            <w:rFonts w:ascii="Times New Roman" w:hAnsi="Times New Roman" w:cs="Times New Roman"/>
            <w:sz w:val="24"/>
            <w:szCs w:val="24"/>
          </w:rPr>
          <w:t>11</w:t>
        </w:r>
      </w:hyperlink>
      <w:r w:rsidR="00A14CE4" w:rsidRPr="00E51C9D">
        <w:rPr>
          <w:rFonts w:ascii="Times New Roman" w:hAnsi="Times New Roman" w:cs="Times New Roman"/>
          <w:sz w:val="24"/>
          <w:szCs w:val="24"/>
        </w:rPr>
        <w:t xml:space="preserve">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w:t>
      </w:r>
      <w:r w:rsidR="00F24368" w:rsidRPr="00E51C9D">
        <w:rPr>
          <w:rFonts w:ascii="Times New Roman" w:hAnsi="Times New Roman" w:cs="Times New Roman"/>
          <w:sz w:val="24"/>
          <w:szCs w:val="24"/>
        </w:rPr>
        <w:t xml:space="preserve"> в соответствии с положениями статьи 49 Градостроительного кодекса РФ</w:t>
      </w:r>
      <w:r w:rsidR="00A14CE4" w:rsidRPr="00E51C9D">
        <w:rPr>
          <w:rFonts w:ascii="Times New Roman" w:hAnsi="Times New Roman" w:cs="Times New Roman"/>
          <w:sz w:val="24"/>
          <w:szCs w:val="24"/>
        </w:rPr>
        <w:t>. Застройщик или технический заказчик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w:t>
      </w:r>
    </w:p>
    <w:p w:rsidR="00A14CE4" w:rsidRPr="00E51C9D" w:rsidRDefault="00084707" w:rsidP="00F24368">
      <w:pPr>
        <w:rPr>
          <w:rFonts w:ascii="Times New Roman" w:hAnsi="Times New Roman" w:cs="Times New Roman"/>
          <w:sz w:val="24"/>
          <w:szCs w:val="24"/>
        </w:rPr>
      </w:pPr>
      <w:r w:rsidRPr="00E51C9D">
        <w:rPr>
          <w:rFonts w:ascii="Times New Roman" w:hAnsi="Times New Roman" w:cs="Times New Roman"/>
          <w:sz w:val="24"/>
          <w:szCs w:val="24"/>
        </w:rPr>
        <w:t>7</w:t>
      </w:r>
      <w:r w:rsidR="00A14CE4" w:rsidRPr="00E51C9D">
        <w:rPr>
          <w:rFonts w:ascii="Times New Roman" w:hAnsi="Times New Roman" w:cs="Times New Roman"/>
          <w:sz w:val="24"/>
          <w:szCs w:val="24"/>
        </w:rPr>
        <w:t>. Экспертиза не проводится в отношении проектной документации следующих объектов капитального строительства:</w:t>
      </w:r>
    </w:p>
    <w:p w:rsidR="00637DFA" w:rsidRPr="00E51C9D" w:rsidRDefault="00637DFA" w:rsidP="00F24368">
      <w:pPr>
        <w:pStyle w:val="ConsPlusNormal"/>
        <w:ind w:firstLine="709"/>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1) объекты индивидуального жилищного строительства, садовые дома;</w:t>
      </w:r>
    </w:p>
    <w:p w:rsidR="00A14CE4" w:rsidRPr="00E51C9D" w:rsidRDefault="00A14CE4" w:rsidP="00F24368">
      <w:pPr>
        <w:rPr>
          <w:rFonts w:ascii="Times New Roman" w:hAnsi="Times New Roman" w:cs="Times New Roman"/>
          <w:sz w:val="24"/>
          <w:szCs w:val="24"/>
        </w:rPr>
      </w:pPr>
      <w:r w:rsidRPr="00E51C9D">
        <w:rPr>
          <w:rFonts w:ascii="Times New Roman" w:hAnsi="Times New Roman" w:cs="Times New Roman"/>
          <w:sz w:val="24"/>
          <w:szCs w:val="24"/>
        </w:rPr>
        <w:t xml:space="preserve">2) </w:t>
      </w:r>
      <w:r w:rsidR="00D17710" w:rsidRPr="00E51C9D">
        <w:rPr>
          <w:rFonts w:ascii="Times New Roman" w:hAnsi="Times New Roman" w:cs="Times New Roman"/>
          <w:sz w:val="24"/>
          <w:szCs w:val="24"/>
        </w:rPr>
        <w:t>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в случае, если строительство или реконструкция таких жилых домов осуществляется без привлечения средств бюджетов бюджетной системы Российской Федерации</w:t>
      </w:r>
      <w:r w:rsidRPr="00E51C9D">
        <w:rPr>
          <w:rFonts w:ascii="Times New Roman" w:hAnsi="Times New Roman" w:cs="Times New Roman"/>
          <w:sz w:val="24"/>
          <w:szCs w:val="24"/>
        </w:rPr>
        <w:t>;</w:t>
      </w:r>
    </w:p>
    <w:p w:rsidR="00A14CE4" w:rsidRPr="00E51C9D" w:rsidRDefault="00084707" w:rsidP="00F24368">
      <w:pPr>
        <w:rPr>
          <w:rFonts w:ascii="Times New Roman" w:hAnsi="Times New Roman" w:cs="Times New Roman"/>
          <w:sz w:val="24"/>
          <w:szCs w:val="24"/>
        </w:rPr>
      </w:pPr>
      <w:r w:rsidRPr="00E51C9D">
        <w:rPr>
          <w:rFonts w:ascii="Times New Roman" w:hAnsi="Times New Roman" w:cs="Times New Roman"/>
          <w:sz w:val="24"/>
          <w:szCs w:val="24"/>
        </w:rPr>
        <w:t>3</w:t>
      </w:r>
      <w:r w:rsidR="00A14CE4" w:rsidRPr="00E51C9D">
        <w:rPr>
          <w:rFonts w:ascii="Times New Roman" w:hAnsi="Times New Roman" w:cs="Times New Roman"/>
          <w:sz w:val="24"/>
          <w:szCs w:val="24"/>
        </w:rPr>
        <w:t xml:space="preserve">)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w:t>
      </w:r>
      <w:hyperlink r:id="rId17" w:history="1">
        <w:r w:rsidR="00A14CE4" w:rsidRPr="00E51C9D">
          <w:rPr>
            <w:rFonts w:ascii="Times New Roman" w:hAnsi="Times New Roman" w:cs="Times New Roman"/>
            <w:sz w:val="24"/>
            <w:szCs w:val="24"/>
          </w:rPr>
          <w:t>статьей 48.1</w:t>
        </w:r>
      </w:hyperlink>
      <w:r w:rsidR="00A14CE4" w:rsidRPr="00E51C9D">
        <w:rPr>
          <w:rFonts w:ascii="Times New Roman" w:hAnsi="Times New Roman" w:cs="Times New Roman"/>
          <w:sz w:val="24"/>
          <w:szCs w:val="24"/>
        </w:rPr>
        <w:t xml:space="preserve"> Градостроительного кодекса Российской Федерации являются особо опасными, технически сложными или уникальными объектами;</w:t>
      </w:r>
    </w:p>
    <w:p w:rsidR="00A14CE4" w:rsidRPr="00E51C9D" w:rsidRDefault="00084707" w:rsidP="00F24368">
      <w:pPr>
        <w:rPr>
          <w:rFonts w:ascii="Times New Roman" w:hAnsi="Times New Roman" w:cs="Times New Roman"/>
          <w:sz w:val="24"/>
          <w:szCs w:val="24"/>
        </w:rPr>
      </w:pPr>
      <w:r w:rsidRPr="00E51C9D">
        <w:rPr>
          <w:rFonts w:ascii="Times New Roman" w:hAnsi="Times New Roman" w:cs="Times New Roman"/>
          <w:sz w:val="24"/>
          <w:szCs w:val="24"/>
        </w:rPr>
        <w:t>4</w:t>
      </w:r>
      <w:r w:rsidR="00A14CE4" w:rsidRPr="00E51C9D">
        <w:rPr>
          <w:rFonts w:ascii="Times New Roman" w:hAnsi="Times New Roman" w:cs="Times New Roman"/>
          <w:sz w:val="24"/>
          <w:szCs w:val="24"/>
        </w:rPr>
        <w:t xml:space="preserve">)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w:t>
      </w:r>
      <w:hyperlink r:id="rId18" w:history="1">
        <w:r w:rsidR="00A14CE4" w:rsidRPr="00E51C9D">
          <w:rPr>
            <w:rFonts w:ascii="Times New Roman" w:hAnsi="Times New Roman" w:cs="Times New Roman"/>
            <w:sz w:val="24"/>
            <w:szCs w:val="24"/>
          </w:rPr>
          <w:t>статьей 48.1</w:t>
        </w:r>
      </w:hyperlink>
      <w:r w:rsidR="00A14CE4" w:rsidRPr="00E51C9D">
        <w:rPr>
          <w:rFonts w:ascii="Times New Roman" w:hAnsi="Times New Roman" w:cs="Times New Roman"/>
          <w:sz w:val="24"/>
          <w:szCs w:val="24"/>
        </w:rPr>
        <w:t xml:space="preserve"> Градостроительного кодекса Российской Федерации являются особо опасными, технически сло</w:t>
      </w:r>
      <w:r w:rsidR="00594E3C" w:rsidRPr="00E51C9D">
        <w:rPr>
          <w:rFonts w:ascii="Times New Roman" w:hAnsi="Times New Roman" w:cs="Times New Roman"/>
          <w:sz w:val="24"/>
          <w:szCs w:val="24"/>
        </w:rPr>
        <w:t>жными или уникальными объектами;</w:t>
      </w:r>
    </w:p>
    <w:p w:rsidR="00594E3C" w:rsidRPr="00E51C9D" w:rsidRDefault="00084707" w:rsidP="00F24368">
      <w:pPr>
        <w:rPr>
          <w:rFonts w:ascii="Times New Roman" w:hAnsi="Times New Roman" w:cs="Times New Roman"/>
          <w:sz w:val="24"/>
          <w:szCs w:val="24"/>
        </w:rPr>
      </w:pPr>
      <w:r w:rsidRPr="00E51C9D">
        <w:rPr>
          <w:rFonts w:ascii="Times New Roman" w:hAnsi="Times New Roman" w:cs="Times New Roman"/>
          <w:sz w:val="24"/>
          <w:szCs w:val="24"/>
        </w:rPr>
        <w:t>5</w:t>
      </w:r>
      <w:r w:rsidR="00594E3C" w:rsidRPr="00E51C9D">
        <w:rPr>
          <w:rFonts w:ascii="Times New Roman" w:hAnsi="Times New Roman" w:cs="Times New Roman"/>
          <w:sz w:val="24"/>
          <w:szCs w:val="24"/>
        </w:rPr>
        <w:t>)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637DFA" w:rsidRPr="00E51C9D" w:rsidRDefault="00C7201F" w:rsidP="00F24368">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8</w:t>
      </w:r>
      <w:r w:rsidR="00637DFA" w:rsidRPr="00E51C9D">
        <w:rPr>
          <w:rFonts w:ascii="Times New Roman" w:eastAsiaTheme="minorHAnsi" w:hAnsi="Times New Roman" w:cs="Times New Roman"/>
          <w:sz w:val="24"/>
          <w:szCs w:val="24"/>
          <w:lang w:eastAsia="en-US"/>
        </w:rPr>
        <w:t xml:space="preserve">. В случае, если строительство, реконструкцию указанных в </w:t>
      </w:r>
      <w:hyperlink w:anchor="Par2585" w:tooltip="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w:history="1">
        <w:r w:rsidR="00637DFA" w:rsidRPr="00E51C9D">
          <w:rPr>
            <w:rFonts w:ascii="Times New Roman" w:eastAsiaTheme="minorHAnsi" w:hAnsi="Times New Roman" w:cs="Times New Roman"/>
            <w:sz w:val="24"/>
            <w:szCs w:val="24"/>
            <w:lang w:eastAsia="en-US"/>
          </w:rPr>
          <w:t>пунктах 2</w:t>
        </w:r>
      </w:hyperlink>
      <w:r w:rsidR="00637DFA" w:rsidRPr="00E51C9D">
        <w:rPr>
          <w:rFonts w:ascii="Times New Roman" w:eastAsiaTheme="minorHAnsi" w:hAnsi="Times New Roman" w:cs="Times New Roman"/>
          <w:sz w:val="24"/>
          <w:szCs w:val="24"/>
          <w:lang w:eastAsia="en-US"/>
        </w:rPr>
        <w:t xml:space="preserve"> - </w:t>
      </w:r>
      <w:hyperlink w:anchor="Par2592" w:tooltip="6)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 w:history="1">
        <w:r w:rsidR="00637DFA" w:rsidRPr="00E51C9D">
          <w:rPr>
            <w:rFonts w:ascii="Times New Roman" w:eastAsiaTheme="minorHAnsi" w:hAnsi="Times New Roman" w:cs="Times New Roman"/>
            <w:sz w:val="24"/>
            <w:szCs w:val="24"/>
            <w:lang w:eastAsia="en-US"/>
          </w:rPr>
          <w:t>6 части 9</w:t>
        </w:r>
      </w:hyperlink>
      <w:r w:rsidR="00637DFA" w:rsidRPr="00E51C9D">
        <w:rPr>
          <w:rFonts w:ascii="Times New Roman" w:eastAsiaTheme="minorHAnsi" w:hAnsi="Times New Roman" w:cs="Times New Roman"/>
          <w:sz w:val="24"/>
          <w:szCs w:val="24"/>
          <w:lang w:eastAsia="en-US"/>
        </w:rPr>
        <w:t xml:space="preserve"> настоящей статьи объектов капитального строительства планируется осуществлять в границах охранных зон трубопроводов,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rsidR="00F24368" w:rsidRPr="00E51C9D" w:rsidRDefault="00F24368" w:rsidP="00F24368">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 xml:space="preserve">9. В случае, если объекты капитального строительства, указанные в </w:t>
      </w:r>
      <w:hyperlink w:anchor="Par2588" w:tooltip="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 w:history="1">
        <w:r w:rsidRPr="00E51C9D">
          <w:rPr>
            <w:rFonts w:ascii="Times New Roman" w:eastAsiaTheme="minorHAnsi" w:hAnsi="Times New Roman" w:cs="Times New Roman"/>
            <w:sz w:val="24"/>
            <w:szCs w:val="24"/>
            <w:lang w:eastAsia="en-US"/>
          </w:rPr>
          <w:t>пунктах 4</w:t>
        </w:r>
      </w:hyperlink>
      <w:r w:rsidRPr="00E51C9D">
        <w:rPr>
          <w:rFonts w:ascii="Times New Roman" w:eastAsiaTheme="minorHAnsi" w:hAnsi="Times New Roman" w:cs="Times New Roman"/>
          <w:sz w:val="24"/>
          <w:szCs w:val="24"/>
          <w:lang w:eastAsia="en-US"/>
        </w:rPr>
        <w:t xml:space="preserve"> и </w:t>
      </w:r>
      <w:hyperlink w:anchor="Par2590" w:tooltip="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w:history="1">
        <w:r w:rsidRPr="00E51C9D">
          <w:rPr>
            <w:rFonts w:ascii="Times New Roman" w:eastAsiaTheme="minorHAnsi" w:hAnsi="Times New Roman" w:cs="Times New Roman"/>
            <w:sz w:val="24"/>
            <w:szCs w:val="24"/>
            <w:lang w:eastAsia="en-US"/>
          </w:rPr>
          <w:t xml:space="preserve">5 части </w:t>
        </w:r>
      </w:hyperlink>
      <w:r w:rsidRPr="00E51C9D">
        <w:rPr>
          <w:rFonts w:ascii="Times New Roman" w:eastAsiaTheme="minorHAnsi" w:hAnsi="Times New Roman" w:cs="Times New Roman"/>
          <w:sz w:val="24"/>
          <w:szCs w:val="24"/>
          <w:lang w:eastAsia="en-US"/>
        </w:rPr>
        <w:t xml:space="preserve">9 настоящей статьи, относятся к объектам массового пребывания граждан, экспертиза проектной </w:t>
      </w:r>
      <w:r w:rsidRPr="00E51C9D">
        <w:rPr>
          <w:rFonts w:ascii="Times New Roman" w:eastAsiaTheme="minorHAnsi" w:hAnsi="Times New Roman" w:cs="Times New Roman"/>
          <w:sz w:val="24"/>
          <w:szCs w:val="24"/>
          <w:lang w:eastAsia="en-US"/>
        </w:rPr>
        <w:lastRenderedPageBreak/>
        <w:t xml:space="preserve">документации на осуществление строительства, реконструкции указанных объектов капитального строительства является обязательной. Критерии отнесения объектов капитального строительства, указанных в </w:t>
      </w:r>
      <w:hyperlink w:anchor="Par2588" w:tooltip="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 w:history="1">
        <w:r w:rsidRPr="00E51C9D">
          <w:rPr>
            <w:rFonts w:ascii="Times New Roman" w:eastAsiaTheme="minorHAnsi" w:hAnsi="Times New Roman" w:cs="Times New Roman"/>
            <w:sz w:val="24"/>
            <w:szCs w:val="24"/>
            <w:lang w:eastAsia="en-US"/>
          </w:rPr>
          <w:t>пунктах 4</w:t>
        </w:r>
      </w:hyperlink>
      <w:r w:rsidRPr="00E51C9D">
        <w:rPr>
          <w:rFonts w:ascii="Times New Roman" w:eastAsiaTheme="minorHAnsi" w:hAnsi="Times New Roman" w:cs="Times New Roman"/>
          <w:sz w:val="24"/>
          <w:szCs w:val="24"/>
          <w:lang w:eastAsia="en-US"/>
        </w:rPr>
        <w:t xml:space="preserve"> и </w:t>
      </w:r>
      <w:hyperlink w:anchor="Par2590" w:tooltip="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w:history="1">
        <w:r w:rsidRPr="00E51C9D">
          <w:rPr>
            <w:rFonts w:ascii="Times New Roman" w:eastAsiaTheme="minorHAnsi" w:hAnsi="Times New Roman" w:cs="Times New Roman"/>
            <w:sz w:val="24"/>
            <w:szCs w:val="24"/>
            <w:lang w:eastAsia="en-US"/>
          </w:rPr>
          <w:t xml:space="preserve">5 части </w:t>
        </w:r>
      </w:hyperlink>
      <w:r w:rsidR="00C7201F" w:rsidRPr="00E51C9D">
        <w:rPr>
          <w:rFonts w:ascii="Times New Roman" w:eastAsiaTheme="minorHAnsi" w:hAnsi="Times New Roman" w:cs="Times New Roman"/>
          <w:sz w:val="24"/>
          <w:szCs w:val="24"/>
          <w:lang w:eastAsia="en-US"/>
        </w:rPr>
        <w:t>7</w:t>
      </w:r>
      <w:r w:rsidRPr="00E51C9D">
        <w:rPr>
          <w:rFonts w:ascii="Times New Roman" w:eastAsiaTheme="minorHAnsi" w:hAnsi="Times New Roman" w:cs="Times New Roman"/>
          <w:sz w:val="24"/>
          <w:szCs w:val="24"/>
          <w:lang w:eastAsia="en-US"/>
        </w:rPr>
        <w:t xml:space="preserve"> настоящей статьи, к объектам массового пребывания граждан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24368" w:rsidRPr="00E51C9D" w:rsidRDefault="00A14CE4" w:rsidP="00F24368">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 xml:space="preserve">10. </w:t>
      </w:r>
      <w:r w:rsidR="00F24368" w:rsidRPr="00E51C9D">
        <w:rPr>
          <w:rFonts w:ascii="Times New Roman" w:eastAsiaTheme="minorHAnsi" w:hAnsi="Times New Roman" w:cs="Times New Roman"/>
          <w:sz w:val="24"/>
          <w:szCs w:val="24"/>
          <w:lang w:eastAsia="en-US"/>
        </w:rPr>
        <w:t>Экспертиза проектной документации не проводится в случае, если для строительства или реконструкции объекта капитального строительства не требуется получение разрешения на строительство.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w:t>
      </w:r>
    </w:p>
    <w:p w:rsidR="00A14CE4" w:rsidRPr="00E51C9D" w:rsidRDefault="00A14CE4" w:rsidP="00F24368">
      <w:pPr>
        <w:rPr>
          <w:rFonts w:ascii="Times New Roman" w:hAnsi="Times New Roman" w:cs="Times New Roman"/>
          <w:sz w:val="24"/>
          <w:szCs w:val="24"/>
        </w:rPr>
      </w:pPr>
      <w:r w:rsidRPr="00E51C9D">
        <w:rPr>
          <w:rFonts w:ascii="Times New Roman" w:hAnsi="Times New Roman" w:cs="Times New Roman"/>
          <w:sz w:val="24"/>
          <w:szCs w:val="24"/>
        </w:rPr>
        <w:t xml:space="preserve">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r:id="rId19" w:history="1">
        <w:r w:rsidRPr="00E51C9D">
          <w:rPr>
            <w:rFonts w:ascii="Times New Roman" w:hAnsi="Times New Roman" w:cs="Times New Roman"/>
            <w:sz w:val="24"/>
            <w:szCs w:val="24"/>
          </w:rPr>
          <w:t xml:space="preserve">части </w:t>
        </w:r>
      </w:hyperlink>
      <w:r w:rsidR="00C7201F" w:rsidRPr="00E51C9D">
        <w:t>7</w:t>
      </w:r>
      <w:r w:rsidRPr="00E51C9D">
        <w:rPr>
          <w:rFonts w:ascii="Times New Roman" w:hAnsi="Times New Roman" w:cs="Times New Roman"/>
          <w:sz w:val="24"/>
          <w:szCs w:val="24"/>
        </w:rPr>
        <w:t xml:space="preserve"> настоящей статьи, а также в случае, если для строительства, реконструкции не требуется получение разрешения на строительство.</w:t>
      </w:r>
    </w:p>
    <w:p w:rsidR="00A14CE4" w:rsidRPr="00E51C9D" w:rsidRDefault="00A14CE4" w:rsidP="00F24368">
      <w:pPr>
        <w:rPr>
          <w:rFonts w:ascii="Times New Roman" w:hAnsi="Times New Roman" w:cs="Times New Roman"/>
          <w:sz w:val="24"/>
          <w:szCs w:val="24"/>
        </w:rPr>
      </w:pPr>
      <w:r w:rsidRPr="00E51C9D">
        <w:rPr>
          <w:rFonts w:ascii="Times New Roman" w:hAnsi="Times New Roman" w:cs="Times New Roman"/>
          <w:sz w:val="24"/>
          <w:szCs w:val="24"/>
        </w:rPr>
        <w:t>11. Проектирование осуществля</w:t>
      </w:r>
      <w:r w:rsidR="00F24368" w:rsidRPr="00E51C9D">
        <w:rPr>
          <w:rFonts w:ascii="Times New Roman" w:hAnsi="Times New Roman" w:cs="Times New Roman"/>
          <w:sz w:val="24"/>
          <w:szCs w:val="24"/>
        </w:rPr>
        <w:t>е</w:t>
      </w:r>
      <w:r w:rsidRPr="00E51C9D">
        <w:rPr>
          <w:rFonts w:ascii="Times New Roman" w:hAnsi="Times New Roman" w:cs="Times New Roman"/>
          <w:sz w:val="24"/>
          <w:szCs w:val="24"/>
        </w:rPr>
        <w:t>тся при отсутствии на данной территории объектов культурного наследия, включенных в реестр, выявленных объектов культурного наследия либо при обеспечении заказчиком нижеуказанных работ.</w:t>
      </w:r>
    </w:p>
    <w:p w:rsidR="00A14CE4" w:rsidRPr="00E51C9D" w:rsidRDefault="00A14CE4" w:rsidP="00F24368">
      <w:pPr>
        <w:rPr>
          <w:rFonts w:ascii="Times New Roman" w:hAnsi="Times New Roman" w:cs="Times New Roman"/>
          <w:sz w:val="24"/>
          <w:szCs w:val="24"/>
        </w:rPr>
      </w:pPr>
      <w:r w:rsidRPr="00E51C9D">
        <w:rPr>
          <w:rFonts w:ascii="Times New Roman" w:hAnsi="Times New Roman" w:cs="Times New Roman"/>
          <w:sz w:val="24"/>
          <w:szCs w:val="24"/>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A14CE4" w:rsidRPr="00E51C9D" w:rsidRDefault="00A14CE4" w:rsidP="00EB1C80">
      <w:pPr>
        <w:pStyle w:val="20"/>
        <w:spacing w:after="100"/>
        <w:rPr>
          <w:rFonts w:ascii="Times New Roman" w:hAnsi="Times New Roman" w:cs="Times New Roman"/>
          <w:color w:val="auto"/>
          <w:sz w:val="24"/>
          <w:szCs w:val="24"/>
        </w:rPr>
      </w:pPr>
      <w:bookmarkStart w:id="277" w:name="_Toc387084744"/>
      <w:bookmarkStart w:id="278" w:name="_Toc7446394"/>
      <w:r w:rsidRPr="00E51C9D">
        <w:rPr>
          <w:rFonts w:ascii="Times New Roman" w:hAnsi="Times New Roman" w:cs="Times New Roman"/>
          <w:color w:val="auto"/>
          <w:sz w:val="24"/>
          <w:szCs w:val="24"/>
        </w:rPr>
        <w:t xml:space="preserve">Статья </w:t>
      </w:r>
      <w:r w:rsidR="00084707" w:rsidRPr="00E51C9D">
        <w:rPr>
          <w:rFonts w:ascii="Times New Roman" w:hAnsi="Times New Roman" w:cs="Times New Roman"/>
          <w:color w:val="auto"/>
          <w:sz w:val="24"/>
          <w:szCs w:val="24"/>
        </w:rPr>
        <w:t>29</w:t>
      </w:r>
      <w:r w:rsidRPr="00E51C9D">
        <w:rPr>
          <w:rFonts w:ascii="Times New Roman" w:hAnsi="Times New Roman" w:cs="Times New Roman"/>
          <w:color w:val="auto"/>
          <w:sz w:val="24"/>
          <w:szCs w:val="24"/>
        </w:rPr>
        <w:t>. Выдача разрешения на строительство</w:t>
      </w:r>
      <w:bookmarkEnd w:id="277"/>
      <w:bookmarkEnd w:id="278"/>
      <w:r w:rsidRPr="00E51C9D">
        <w:rPr>
          <w:rFonts w:ascii="Times New Roman" w:hAnsi="Times New Roman" w:cs="Times New Roman"/>
          <w:color w:val="auto"/>
          <w:sz w:val="24"/>
          <w:szCs w:val="24"/>
        </w:rPr>
        <w:t xml:space="preserve"> </w:t>
      </w:r>
    </w:p>
    <w:p w:rsidR="00F24368" w:rsidRPr="00E51C9D" w:rsidRDefault="00F24368" w:rsidP="00F24368">
      <w:pPr>
        <w:rPr>
          <w:rFonts w:ascii="Times New Roman" w:hAnsi="Times New Roman" w:cs="Times New Roman"/>
          <w:sz w:val="24"/>
          <w:szCs w:val="24"/>
        </w:rPr>
      </w:pPr>
      <w:r w:rsidRPr="00E51C9D">
        <w:rPr>
          <w:rFonts w:ascii="Times New Roman" w:hAnsi="Times New Roman" w:cs="Times New Roman"/>
          <w:sz w:val="24"/>
          <w:szCs w:val="24"/>
        </w:rPr>
        <w:t>1. </w:t>
      </w:r>
      <w:hyperlink r:id="rId20" w:anchor="dst100015" w:history="1">
        <w:r w:rsidRPr="00E51C9D">
          <w:rPr>
            <w:rFonts w:ascii="Times New Roman" w:hAnsi="Times New Roman" w:cs="Times New Roman"/>
            <w:sz w:val="24"/>
            <w:szCs w:val="24"/>
          </w:rPr>
          <w:t>Разрешение</w:t>
        </w:r>
      </w:hyperlink>
      <w:r w:rsidRPr="00E51C9D">
        <w:rPr>
          <w:rFonts w:ascii="Times New Roman" w:hAnsi="Times New Roman" w:cs="Times New Roman"/>
          <w:sz w:val="24"/>
          <w:szCs w:val="24"/>
        </w:rPr>
        <w:t>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регламентам (за исключением случая, предусмотренного </w:t>
      </w:r>
      <w:hyperlink r:id="rId21" w:anchor="dst1592" w:history="1">
        <w:r w:rsidRPr="00E51C9D">
          <w:rPr>
            <w:rFonts w:ascii="Times New Roman" w:hAnsi="Times New Roman" w:cs="Times New Roman"/>
            <w:sz w:val="24"/>
            <w:szCs w:val="24"/>
          </w:rPr>
          <w:t>частью 1.1</w:t>
        </w:r>
      </w:hyperlink>
      <w:r w:rsidRPr="00E51C9D">
        <w:rPr>
          <w:rFonts w:ascii="Times New Roman" w:hAnsi="Times New Roman" w:cs="Times New Roman"/>
          <w:sz w:val="24"/>
          <w:szCs w:val="24"/>
        </w:rPr>
        <w:t xml:space="preserve">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и статьей </w:t>
      </w:r>
      <w:r w:rsidR="00C7201F" w:rsidRPr="00E51C9D">
        <w:rPr>
          <w:rFonts w:ascii="Times New Roman" w:hAnsi="Times New Roman" w:cs="Times New Roman"/>
          <w:sz w:val="24"/>
          <w:szCs w:val="24"/>
        </w:rPr>
        <w:t>19</w:t>
      </w:r>
      <w:r w:rsidRPr="00E51C9D">
        <w:rPr>
          <w:rFonts w:ascii="Times New Roman" w:hAnsi="Times New Roman" w:cs="Times New Roman"/>
          <w:sz w:val="24"/>
          <w:szCs w:val="24"/>
        </w:rPr>
        <w:t xml:space="preserve"> настоящих Правил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РФ.</w:t>
      </w:r>
    </w:p>
    <w:p w:rsidR="00F24368" w:rsidRPr="00E51C9D" w:rsidRDefault="00F24368" w:rsidP="00F24368">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 xml:space="preserve">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w:t>
      </w:r>
      <w:hyperlink w:anchor="Par1496" w:tooltip="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 w:history="1">
        <w:r w:rsidRPr="00E51C9D">
          <w:rPr>
            <w:rFonts w:ascii="Times New Roman" w:eastAsiaTheme="minorHAnsi" w:hAnsi="Times New Roman" w:cs="Times New Roman"/>
            <w:sz w:val="24"/>
            <w:szCs w:val="24"/>
            <w:lang w:eastAsia="en-US"/>
          </w:rPr>
          <w:t>частью 7 статьи 36</w:t>
        </w:r>
      </w:hyperlink>
      <w:r w:rsidRPr="00E51C9D">
        <w:rPr>
          <w:rFonts w:ascii="Times New Roman" w:eastAsiaTheme="minorHAnsi" w:hAnsi="Times New Roman" w:cs="Times New Roman"/>
          <w:sz w:val="24"/>
          <w:szCs w:val="24"/>
          <w:lang w:eastAsia="en-US"/>
        </w:rPr>
        <w:t xml:space="preserve"> </w:t>
      </w:r>
      <w:r w:rsidRPr="00E51C9D">
        <w:rPr>
          <w:rFonts w:ascii="Times New Roman" w:eastAsiaTheme="minorHAnsi" w:hAnsi="Times New Roman" w:cs="Times New Roman"/>
          <w:sz w:val="24"/>
          <w:szCs w:val="24"/>
          <w:lang w:eastAsia="en-US"/>
        </w:rPr>
        <w:lastRenderedPageBreak/>
        <w:t>Градостроительного кодекса РФ требованиям к назначению, параметрам и размещению объекта капитального строительства на указанном земельном участке.</w:t>
      </w:r>
    </w:p>
    <w:p w:rsidR="00C7201F" w:rsidRPr="00E51C9D" w:rsidRDefault="00C7201F" w:rsidP="00C7201F">
      <w:pPr>
        <w:rPr>
          <w:rFonts w:ascii="Times New Roman" w:hAnsi="Times New Roman" w:cs="Times New Roman"/>
          <w:sz w:val="24"/>
          <w:szCs w:val="24"/>
        </w:rPr>
      </w:pPr>
      <w:r w:rsidRPr="00E51C9D">
        <w:rPr>
          <w:rFonts w:ascii="Times New Roman" w:hAnsi="Times New Roman" w:cs="Times New Roman"/>
          <w:sz w:val="24"/>
          <w:szCs w:val="24"/>
        </w:rPr>
        <w:t xml:space="preserve">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п.3 статьи 28.1 настоящих Правил. </w:t>
      </w:r>
    </w:p>
    <w:p w:rsidR="00C7201F" w:rsidRPr="00E51C9D" w:rsidRDefault="00C7201F" w:rsidP="00C7201F">
      <w:pPr>
        <w:rPr>
          <w:rFonts w:ascii="Times New Roman" w:hAnsi="Times New Roman" w:cs="Times New Roman"/>
          <w:sz w:val="24"/>
          <w:szCs w:val="24"/>
        </w:rPr>
      </w:pPr>
      <w:r w:rsidRPr="00E51C9D">
        <w:rPr>
          <w:rFonts w:ascii="Times New Roman" w:hAnsi="Times New Roman" w:cs="Times New Roman"/>
          <w:sz w:val="24"/>
          <w:szCs w:val="24"/>
        </w:rPr>
        <w:t>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C7201F" w:rsidRPr="00E51C9D" w:rsidRDefault="00C7201F" w:rsidP="00C7201F">
      <w:pPr>
        <w:rPr>
          <w:rFonts w:ascii="Times New Roman" w:hAnsi="Times New Roman" w:cs="Times New Roman"/>
          <w:sz w:val="24"/>
          <w:szCs w:val="24"/>
        </w:rPr>
      </w:pPr>
      <w:r w:rsidRPr="00E51C9D">
        <w:rPr>
          <w:rFonts w:ascii="Times New Roman" w:hAnsi="Times New Roman" w:cs="Times New Roman"/>
          <w:sz w:val="24"/>
          <w:szCs w:val="24"/>
        </w:rPr>
        <w:t>3.1. В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C7201F" w:rsidRPr="00E51C9D" w:rsidRDefault="00C7201F" w:rsidP="00C7201F">
      <w:pPr>
        <w:rPr>
          <w:rFonts w:ascii="Times New Roman" w:hAnsi="Times New Roman" w:cs="Times New Roman"/>
          <w:sz w:val="24"/>
          <w:szCs w:val="24"/>
        </w:rPr>
      </w:pPr>
      <w:r w:rsidRPr="00E51C9D">
        <w:rPr>
          <w:rFonts w:ascii="Times New Roman" w:hAnsi="Times New Roman" w:cs="Times New Roman"/>
          <w:sz w:val="24"/>
          <w:szCs w:val="24"/>
        </w:rPr>
        <w:t>4. Разрешение на строительство выдается органом местного самоуправления по месту нахождения земельного участка. Исключениями являются случаи, определенные п.6 статьи 51 Градостроительного кодекса РФ, когда выдача разрешений на строительство осуществляется федеральным органом исполнительной власти, органом исполнительной власти субъекта Российской Федерации.</w:t>
      </w:r>
    </w:p>
    <w:p w:rsidR="00F24368" w:rsidRPr="00E51C9D" w:rsidRDefault="002B73E4" w:rsidP="00F24368">
      <w:pPr>
        <w:rPr>
          <w:rFonts w:ascii="Times New Roman" w:hAnsi="Times New Roman" w:cs="Times New Roman"/>
          <w:sz w:val="24"/>
          <w:szCs w:val="24"/>
        </w:rPr>
      </w:pPr>
      <w:r w:rsidRPr="00E51C9D">
        <w:rPr>
          <w:rFonts w:ascii="Times New Roman" w:hAnsi="Times New Roman" w:cs="Times New Roman"/>
          <w:sz w:val="24"/>
          <w:szCs w:val="24"/>
        </w:rPr>
        <w:t>5</w:t>
      </w:r>
      <w:r w:rsidR="00F24368" w:rsidRPr="00E51C9D">
        <w:rPr>
          <w:rFonts w:ascii="Times New Roman" w:hAnsi="Times New Roman" w:cs="Times New Roman"/>
          <w:sz w:val="24"/>
          <w:szCs w:val="24"/>
        </w:rPr>
        <w:t>. Застройщик утверждает проектную документацию.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w:t>
      </w:r>
      <w:hyperlink r:id="rId22" w:anchor="dst100804" w:history="1">
        <w:r w:rsidR="00F24368" w:rsidRPr="00E51C9D">
          <w:rPr>
            <w:rFonts w:ascii="Times New Roman" w:hAnsi="Times New Roman" w:cs="Times New Roman"/>
            <w:sz w:val="24"/>
            <w:szCs w:val="24"/>
          </w:rPr>
          <w:t>частями 4</w:t>
        </w:r>
      </w:hyperlink>
      <w:r w:rsidR="00F24368" w:rsidRPr="00E51C9D">
        <w:rPr>
          <w:rFonts w:ascii="Times New Roman" w:hAnsi="Times New Roman" w:cs="Times New Roman"/>
          <w:sz w:val="24"/>
          <w:szCs w:val="24"/>
        </w:rPr>
        <w:t> - </w:t>
      </w:r>
      <w:hyperlink r:id="rId23" w:anchor="dst100806" w:history="1">
        <w:r w:rsidR="00F24368" w:rsidRPr="00E51C9D">
          <w:rPr>
            <w:rFonts w:ascii="Times New Roman" w:hAnsi="Times New Roman" w:cs="Times New Roman"/>
            <w:sz w:val="24"/>
            <w:szCs w:val="24"/>
          </w:rPr>
          <w:t>6</w:t>
        </w:r>
      </w:hyperlink>
      <w:r w:rsidR="00F24368" w:rsidRPr="00E51C9D">
        <w:rPr>
          <w:rFonts w:ascii="Times New Roman" w:hAnsi="Times New Roman" w:cs="Times New Roman"/>
          <w:sz w:val="24"/>
          <w:szCs w:val="24"/>
        </w:rPr>
        <w:t> статьи 51 Градостроительного Кодекса РФ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00F24368" w:rsidRPr="00E51C9D">
        <w:rPr>
          <w:rFonts w:ascii="Times New Roman" w:hAnsi="Times New Roman" w:cs="Times New Roman"/>
          <w:sz w:val="24"/>
          <w:szCs w:val="24"/>
        </w:rPr>
        <w:t>Росатом</w:t>
      </w:r>
      <w:proofErr w:type="spellEnd"/>
      <w:r w:rsidR="00F24368" w:rsidRPr="00E51C9D">
        <w:rPr>
          <w:rFonts w:ascii="Times New Roman" w:hAnsi="Times New Roman" w:cs="Times New Roman"/>
          <w:sz w:val="24"/>
          <w:szCs w:val="24"/>
        </w:rPr>
        <w:t>", Государственную корпорацию по космической деятельности "</w:t>
      </w:r>
      <w:proofErr w:type="spellStart"/>
      <w:r w:rsidR="00F24368" w:rsidRPr="00E51C9D">
        <w:rPr>
          <w:rFonts w:ascii="Times New Roman" w:hAnsi="Times New Roman" w:cs="Times New Roman"/>
          <w:sz w:val="24"/>
          <w:szCs w:val="24"/>
        </w:rPr>
        <w:t>Роскосмос</w:t>
      </w:r>
      <w:proofErr w:type="spellEnd"/>
      <w:r w:rsidR="00F24368" w:rsidRPr="00E51C9D">
        <w:rPr>
          <w:rFonts w:ascii="Times New Roman" w:hAnsi="Times New Roman" w:cs="Times New Roman"/>
          <w:sz w:val="24"/>
          <w:szCs w:val="24"/>
        </w:rPr>
        <w:t>".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r:id="rId24" w:anchor="dst100804" w:history="1">
        <w:r w:rsidR="00F24368" w:rsidRPr="00E51C9D">
          <w:rPr>
            <w:rFonts w:ascii="Times New Roman" w:hAnsi="Times New Roman" w:cs="Times New Roman"/>
            <w:sz w:val="24"/>
            <w:szCs w:val="24"/>
          </w:rPr>
          <w:t>частями 4</w:t>
        </w:r>
      </w:hyperlink>
      <w:r w:rsidR="00F24368" w:rsidRPr="00E51C9D">
        <w:rPr>
          <w:rFonts w:ascii="Times New Roman" w:hAnsi="Times New Roman" w:cs="Times New Roman"/>
          <w:sz w:val="24"/>
          <w:szCs w:val="24"/>
        </w:rPr>
        <w:t> - </w:t>
      </w:r>
      <w:hyperlink r:id="rId25" w:anchor="dst100806" w:history="1">
        <w:r w:rsidR="00F24368" w:rsidRPr="00E51C9D">
          <w:rPr>
            <w:rFonts w:ascii="Times New Roman" w:hAnsi="Times New Roman" w:cs="Times New Roman"/>
            <w:sz w:val="24"/>
            <w:szCs w:val="24"/>
          </w:rPr>
          <w:t>6</w:t>
        </w:r>
      </w:hyperlink>
      <w:r w:rsidR="00F24368" w:rsidRPr="00E51C9D">
        <w:rPr>
          <w:rFonts w:ascii="Times New Roman" w:hAnsi="Times New Roman" w:cs="Times New Roman"/>
          <w:sz w:val="24"/>
          <w:szCs w:val="24"/>
        </w:rPr>
        <w:t> статьи 51 Градостроительного Кодекса РФ федеральным органом исполнительной власти, органом исполнительной власти субъекта Российской Федерации, органом местного самоуправления.</w:t>
      </w:r>
    </w:p>
    <w:p w:rsidR="00F24368" w:rsidRPr="00E51C9D" w:rsidRDefault="002B73E4" w:rsidP="00F24368">
      <w:pPr>
        <w:rPr>
          <w:rFonts w:ascii="Times New Roman" w:hAnsi="Times New Roman" w:cs="Times New Roman"/>
          <w:sz w:val="24"/>
          <w:szCs w:val="24"/>
        </w:rPr>
      </w:pPr>
      <w:r w:rsidRPr="00E51C9D">
        <w:rPr>
          <w:rFonts w:ascii="Times New Roman" w:hAnsi="Times New Roman" w:cs="Times New Roman"/>
          <w:sz w:val="24"/>
          <w:szCs w:val="24"/>
        </w:rPr>
        <w:t>6</w:t>
      </w:r>
      <w:r w:rsidR="00F24368" w:rsidRPr="00E51C9D">
        <w:rPr>
          <w:rFonts w:ascii="Times New Roman" w:hAnsi="Times New Roman" w:cs="Times New Roman"/>
          <w:sz w:val="24"/>
          <w:szCs w:val="24"/>
        </w:rPr>
        <w:t>. Перечень прилагающихся к указанному заявлению о выдачи разрешения на строительство документов устанавливается п.7 статьи 51 Градостроительного Кодекса РФ.</w:t>
      </w:r>
    </w:p>
    <w:p w:rsidR="00F24368" w:rsidRPr="00E51C9D" w:rsidRDefault="002B73E4" w:rsidP="00F24368">
      <w:pPr>
        <w:rPr>
          <w:rFonts w:ascii="Times New Roman" w:hAnsi="Times New Roman" w:cs="Times New Roman"/>
          <w:sz w:val="24"/>
          <w:szCs w:val="24"/>
        </w:rPr>
      </w:pPr>
      <w:r w:rsidRPr="00E51C9D">
        <w:rPr>
          <w:rFonts w:ascii="Times New Roman" w:hAnsi="Times New Roman" w:cs="Times New Roman"/>
          <w:sz w:val="24"/>
          <w:szCs w:val="24"/>
        </w:rPr>
        <w:t>7</w:t>
      </w:r>
      <w:r w:rsidR="00F24368" w:rsidRPr="00E51C9D">
        <w:rPr>
          <w:rFonts w:ascii="Times New Roman" w:hAnsi="Times New Roman" w:cs="Times New Roman"/>
          <w:sz w:val="24"/>
          <w:szCs w:val="24"/>
        </w:rPr>
        <w:t>. Порядок направления документов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rsidR="002B73E4" w:rsidRPr="00E51C9D" w:rsidRDefault="002B73E4" w:rsidP="002B73E4">
      <w:pPr>
        <w:rPr>
          <w:rFonts w:ascii="Times New Roman" w:hAnsi="Times New Roman" w:cs="Times New Roman"/>
          <w:sz w:val="24"/>
          <w:szCs w:val="24"/>
        </w:rPr>
      </w:pPr>
      <w:r w:rsidRPr="00E51C9D">
        <w:rPr>
          <w:rFonts w:ascii="Times New Roman" w:hAnsi="Times New Roman" w:cs="Times New Roman"/>
          <w:sz w:val="24"/>
          <w:szCs w:val="24"/>
        </w:rPr>
        <w:t>8-10. Утратили силу.</w:t>
      </w:r>
    </w:p>
    <w:p w:rsidR="002B73E4" w:rsidRPr="00E51C9D" w:rsidRDefault="002B73E4" w:rsidP="002B73E4">
      <w:pPr>
        <w:rPr>
          <w:rFonts w:ascii="Times New Roman" w:hAnsi="Times New Roman" w:cs="Times New Roman"/>
          <w:sz w:val="24"/>
          <w:szCs w:val="24"/>
        </w:rPr>
      </w:pPr>
      <w:r w:rsidRPr="00E51C9D">
        <w:rPr>
          <w:rFonts w:ascii="Times New Roman" w:hAnsi="Times New Roman" w:cs="Times New Roman"/>
          <w:sz w:val="24"/>
          <w:szCs w:val="24"/>
        </w:rPr>
        <w:t>11.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космической деятельности «</w:t>
      </w:r>
      <w:proofErr w:type="spellStart"/>
      <w:r w:rsidRPr="00E51C9D">
        <w:rPr>
          <w:rFonts w:ascii="Times New Roman" w:hAnsi="Times New Roman" w:cs="Times New Roman"/>
          <w:sz w:val="24"/>
          <w:szCs w:val="24"/>
        </w:rPr>
        <w:t>Роскосмос</w:t>
      </w:r>
      <w:proofErr w:type="spellEnd"/>
      <w:r w:rsidRPr="00E51C9D">
        <w:rPr>
          <w:rFonts w:ascii="Times New Roman" w:hAnsi="Times New Roman" w:cs="Times New Roman"/>
          <w:sz w:val="24"/>
          <w:szCs w:val="24"/>
        </w:rPr>
        <w:t>» в течение семи рабочих дней со дня получения заявления о выдаче разрешения на строительство, за исключением случая, предусмотренного частью 11 статьи 51 Градостроительного кодекса Российской Федерации:</w:t>
      </w:r>
    </w:p>
    <w:p w:rsidR="002B73E4" w:rsidRPr="00E51C9D" w:rsidRDefault="002B73E4" w:rsidP="009C511E">
      <w:pPr>
        <w:rPr>
          <w:rFonts w:ascii="Times New Roman" w:hAnsi="Times New Roman" w:cs="Times New Roman"/>
          <w:sz w:val="24"/>
          <w:szCs w:val="24"/>
        </w:rPr>
      </w:pPr>
      <w:r w:rsidRPr="00E51C9D">
        <w:rPr>
          <w:rFonts w:ascii="Times New Roman" w:hAnsi="Times New Roman" w:cs="Times New Roman"/>
          <w:sz w:val="24"/>
          <w:szCs w:val="24"/>
        </w:rPr>
        <w:t>1) проводят проверку наличия документов, необходимых для принятия решения о выдаче разрешения на строительство;</w:t>
      </w:r>
    </w:p>
    <w:p w:rsidR="009C511E" w:rsidRPr="00E51C9D" w:rsidRDefault="002B73E4" w:rsidP="009C511E">
      <w:pPr>
        <w:pStyle w:val="ConsPlusNormal"/>
        <w:ind w:firstLine="540"/>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 xml:space="preserve">2) </w:t>
      </w:r>
      <w:r w:rsidR="009C511E" w:rsidRPr="00E51C9D">
        <w:rPr>
          <w:rFonts w:ascii="Times New Roman" w:eastAsiaTheme="minorHAnsi" w:hAnsi="Times New Roman" w:cs="Times New Roman"/>
          <w:sz w:val="24"/>
          <w:szCs w:val="24"/>
          <w:lang w:eastAsia="en-US"/>
        </w:rPr>
        <w:t xml:space="preserve">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w:t>
      </w:r>
      <w:r w:rsidR="009C511E" w:rsidRPr="00E51C9D">
        <w:rPr>
          <w:rFonts w:ascii="Times New Roman" w:eastAsiaTheme="minorHAnsi" w:hAnsi="Times New Roman" w:cs="Times New Roman"/>
          <w:sz w:val="24"/>
          <w:szCs w:val="24"/>
          <w:lang w:eastAsia="en-US"/>
        </w:rPr>
        <w:lastRenderedPageBreak/>
        <w:t>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2B73E4" w:rsidRPr="00E51C9D" w:rsidRDefault="002B73E4" w:rsidP="002B73E4">
      <w:pPr>
        <w:rPr>
          <w:rFonts w:ascii="Times New Roman" w:hAnsi="Times New Roman" w:cs="Times New Roman"/>
          <w:sz w:val="24"/>
          <w:szCs w:val="24"/>
        </w:rPr>
      </w:pPr>
      <w:r w:rsidRPr="00E51C9D">
        <w:rPr>
          <w:rFonts w:ascii="Times New Roman" w:hAnsi="Times New Roman" w:cs="Times New Roman"/>
          <w:sz w:val="24"/>
          <w:szCs w:val="24"/>
        </w:rPr>
        <w:t>3) выдают разрешение на строительство или отказывают в выдаче такого разрешения с указанием причин отказа.</w:t>
      </w:r>
    </w:p>
    <w:p w:rsidR="002B73E4" w:rsidRPr="00E51C9D" w:rsidRDefault="002B73E4" w:rsidP="002B73E4">
      <w:pPr>
        <w:rPr>
          <w:rFonts w:ascii="Times New Roman" w:hAnsi="Times New Roman" w:cs="Times New Roman"/>
          <w:sz w:val="24"/>
          <w:szCs w:val="24"/>
        </w:rPr>
      </w:pPr>
      <w:r w:rsidRPr="00E51C9D">
        <w:rPr>
          <w:rFonts w:ascii="Times New Roman" w:hAnsi="Times New Roman" w:cs="Times New Roman"/>
          <w:sz w:val="24"/>
          <w:szCs w:val="24"/>
        </w:rPr>
        <w:t>В соответствии с Федеральным законом от 30 декабря 2015 года</w:t>
      </w:r>
      <w:r w:rsidR="009C511E" w:rsidRPr="00E51C9D">
        <w:rPr>
          <w:rFonts w:ascii="Times New Roman" w:hAnsi="Times New Roman" w:cs="Times New Roman"/>
          <w:sz w:val="24"/>
          <w:szCs w:val="24"/>
        </w:rPr>
        <w:t xml:space="preserve"> </w:t>
      </w:r>
      <w:r w:rsidRPr="00E51C9D">
        <w:rPr>
          <w:rFonts w:ascii="Times New Roman" w:hAnsi="Times New Roman" w:cs="Times New Roman"/>
          <w:sz w:val="24"/>
          <w:szCs w:val="24"/>
        </w:rPr>
        <w:t xml:space="preserve">№ 459-ФЗ положения части 11.1 статьи 51 Градостроительного кодекса Российской Федерации (в редакции Федерального закона от 30 декабря 2015 года № 459-ФЗ) не применяются в </w:t>
      </w:r>
      <w:r w:rsidR="009C511E" w:rsidRPr="00E51C9D">
        <w:rPr>
          <w:rFonts w:ascii="Times New Roman" w:hAnsi="Times New Roman" w:cs="Times New Roman"/>
          <w:sz w:val="24"/>
          <w:szCs w:val="24"/>
        </w:rPr>
        <w:t xml:space="preserve">случае, </w:t>
      </w:r>
      <w:r w:rsidRPr="00E51C9D">
        <w:rPr>
          <w:rFonts w:ascii="Times New Roman" w:hAnsi="Times New Roman" w:cs="Times New Roman"/>
          <w:sz w:val="24"/>
          <w:szCs w:val="24"/>
        </w:rPr>
        <w:t>если до 1 января 2017 года:</w:t>
      </w:r>
    </w:p>
    <w:p w:rsidR="002B73E4" w:rsidRPr="00E51C9D" w:rsidRDefault="009C511E" w:rsidP="002B73E4">
      <w:pPr>
        <w:rPr>
          <w:rFonts w:ascii="Times New Roman" w:hAnsi="Times New Roman" w:cs="Times New Roman"/>
          <w:sz w:val="24"/>
          <w:szCs w:val="24"/>
        </w:rPr>
      </w:pPr>
      <w:r w:rsidRPr="00E51C9D">
        <w:rPr>
          <w:rFonts w:ascii="Times New Roman" w:hAnsi="Times New Roman" w:cs="Times New Roman"/>
          <w:sz w:val="24"/>
          <w:szCs w:val="24"/>
        </w:rPr>
        <w:t xml:space="preserve">- </w:t>
      </w:r>
      <w:r w:rsidR="002B73E4" w:rsidRPr="00E51C9D">
        <w:rPr>
          <w:rFonts w:ascii="Times New Roman" w:hAnsi="Times New Roman" w:cs="Times New Roman"/>
          <w:sz w:val="24"/>
          <w:szCs w:val="24"/>
        </w:rPr>
        <w:t>проектная документация по строительству или реконструкции объекта капитального строительства направлена на экспертизу проектной документации;</w:t>
      </w:r>
    </w:p>
    <w:p w:rsidR="002B73E4" w:rsidRPr="00E51C9D" w:rsidRDefault="009C511E" w:rsidP="002B73E4">
      <w:pPr>
        <w:rPr>
          <w:rFonts w:ascii="Times New Roman" w:hAnsi="Times New Roman" w:cs="Times New Roman"/>
          <w:sz w:val="24"/>
          <w:szCs w:val="24"/>
        </w:rPr>
      </w:pPr>
      <w:r w:rsidRPr="00E51C9D">
        <w:rPr>
          <w:rFonts w:ascii="Times New Roman" w:hAnsi="Times New Roman" w:cs="Times New Roman"/>
          <w:sz w:val="24"/>
          <w:szCs w:val="24"/>
        </w:rPr>
        <w:t xml:space="preserve">- </w:t>
      </w:r>
      <w:r w:rsidR="002B73E4" w:rsidRPr="00E51C9D">
        <w:rPr>
          <w:rFonts w:ascii="Times New Roman" w:hAnsi="Times New Roman" w:cs="Times New Roman"/>
          <w:sz w:val="24"/>
          <w:szCs w:val="24"/>
        </w:rPr>
        <w:t>проектная документация по строительству или реконструкции объекта капитального строительства не подлежит экспертизе проектной документации, подано заявление о выдаче разрешения на строительство такого объекта и отсутствуют основания для отказа в выдаче разрешения на строительство, предусмотренные статьей 51 Градостроительного кодекса Российской Федерации (в редакции, действовавшей до дня вступления в силу Федерального закона от 30 декабря 2015 года № 459-ФЗ);</w:t>
      </w:r>
    </w:p>
    <w:p w:rsidR="002B73E4" w:rsidRPr="00E51C9D" w:rsidRDefault="009C511E" w:rsidP="002B73E4">
      <w:pPr>
        <w:rPr>
          <w:rFonts w:ascii="Times New Roman" w:hAnsi="Times New Roman" w:cs="Times New Roman"/>
          <w:sz w:val="24"/>
          <w:szCs w:val="24"/>
        </w:rPr>
      </w:pPr>
      <w:r w:rsidRPr="00E51C9D">
        <w:rPr>
          <w:rFonts w:ascii="Times New Roman" w:hAnsi="Times New Roman" w:cs="Times New Roman"/>
          <w:sz w:val="24"/>
          <w:szCs w:val="24"/>
        </w:rPr>
        <w:t xml:space="preserve">- </w:t>
      </w:r>
      <w:r w:rsidR="002B73E4" w:rsidRPr="00E51C9D">
        <w:rPr>
          <w:rFonts w:ascii="Times New Roman" w:hAnsi="Times New Roman" w:cs="Times New Roman"/>
          <w:sz w:val="24"/>
          <w:szCs w:val="24"/>
        </w:rPr>
        <w:t>подано заявление о выдаче разрешения на строительство объекта индивидуального жилищного строительства и отсутствуют основания для отказа в выдаче разрешения на строительство, предусмотренные статьей 51 Градостроительного кодекса Российской Федерации (в редакции, действовавшей до дня вступления в силу Федерального закона                               от 30 декабря 2015 года № 459-ФЗ).</w:t>
      </w:r>
    </w:p>
    <w:p w:rsidR="002B73E4" w:rsidRPr="00E51C9D" w:rsidRDefault="002B73E4" w:rsidP="002B73E4">
      <w:pPr>
        <w:rPr>
          <w:rFonts w:ascii="Times New Roman" w:hAnsi="Times New Roman" w:cs="Times New Roman"/>
          <w:sz w:val="24"/>
          <w:szCs w:val="24"/>
        </w:rPr>
      </w:pPr>
      <w:r w:rsidRPr="00E51C9D">
        <w:rPr>
          <w:rFonts w:ascii="Times New Roman" w:hAnsi="Times New Roman" w:cs="Times New Roman"/>
          <w:sz w:val="24"/>
          <w:szCs w:val="24"/>
        </w:rPr>
        <w:t>В вышеуказанных случаях заявление о выдаче разрешения на строительство объекта капитального строительства федерального или регионального значения, рассматривается в порядке, установленном частью 11 статьи 51 Градостроительного кодекса Российской Федерации (в редакции, действовавшей до 1 января 2017 года).</w:t>
      </w:r>
    </w:p>
    <w:p w:rsidR="002B73E4" w:rsidRPr="00E51C9D" w:rsidRDefault="002B73E4" w:rsidP="002B73E4">
      <w:pPr>
        <w:rPr>
          <w:rFonts w:ascii="Times New Roman" w:hAnsi="Times New Roman" w:cs="Times New Roman"/>
          <w:sz w:val="24"/>
          <w:szCs w:val="24"/>
        </w:rPr>
      </w:pPr>
      <w:r w:rsidRPr="00E51C9D">
        <w:rPr>
          <w:rFonts w:ascii="Times New Roman" w:hAnsi="Times New Roman" w:cs="Times New Roman"/>
          <w:sz w:val="24"/>
          <w:szCs w:val="24"/>
        </w:rP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Государственная корпорация по космической деятельности «</w:t>
      </w:r>
      <w:proofErr w:type="spellStart"/>
      <w:r w:rsidRPr="00E51C9D">
        <w:rPr>
          <w:rFonts w:ascii="Times New Roman" w:hAnsi="Times New Roman" w:cs="Times New Roman"/>
          <w:sz w:val="24"/>
          <w:szCs w:val="24"/>
        </w:rPr>
        <w:t>Роскосмос</w:t>
      </w:r>
      <w:proofErr w:type="spellEnd"/>
      <w:r w:rsidRPr="00E51C9D">
        <w:rPr>
          <w:rFonts w:ascii="Times New Roman" w:hAnsi="Times New Roman" w:cs="Times New Roman"/>
          <w:sz w:val="24"/>
          <w:szCs w:val="24"/>
        </w:rPr>
        <w:t>» по заявлению застройщика могут выдать разрешение на отдельные этапы строительства, реконструкции.</w:t>
      </w:r>
    </w:p>
    <w:p w:rsidR="002B73E4" w:rsidRPr="00E51C9D" w:rsidRDefault="002B73E4" w:rsidP="002B73E4">
      <w:pPr>
        <w:rPr>
          <w:rFonts w:ascii="Times New Roman" w:hAnsi="Times New Roman" w:cs="Times New Roman"/>
          <w:sz w:val="24"/>
          <w:szCs w:val="24"/>
        </w:rPr>
      </w:pPr>
      <w:r w:rsidRPr="00E51C9D">
        <w:rPr>
          <w:rFonts w:ascii="Times New Roman" w:hAnsi="Times New Roman" w:cs="Times New Roman"/>
          <w:sz w:val="24"/>
          <w:szCs w:val="24"/>
        </w:rPr>
        <w:t>13.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Государственная корпорация по космической деятельности «</w:t>
      </w:r>
      <w:proofErr w:type="spellStart"/>
      <w:r w:rsidRPr="00E51C9D">
        <w:rPr>
          <w:rFonts w:ascii="Times New Roman" w:hAnsi="Times New Roman" w:cs="Times New Roman"/>
          <w:sz w:val="24"/>
          <w:szCs w:val="24"/>
        </w:rPr>
        <w:t>Роскосмос</w:t>
      </w:r>
      <w:proofErr w:type="spellEnd"/>
      <w:r w:rsidRPr="00E51C9D">
        <w:rPr>
          <w:rFonts w:ascii="Times New Roman" w:hAnsi="Times New Roman" w:cs="Times New Roman"/>
          <w:sz w:val="24"/>
          <w:szCs w:val="24"/>
        </w:rPr>
        <w:t xml:space="preserve">» отказывают в выдаче разрешения на строительство при отсутствии документов, предусмотренных </w:t>
      </w:r>
      <w:r w:rsidR="009C511E" w:rsidRPr="00E51C9D">
        <w:rPr>
          <w:rFonts w:ascii="Times New Roman" w:hAnsi="Times New Roman" w:cs="Times New Roman"/>
          <w:sz w:val="24"/>
          <w:szCs w:val="24"/>
        </w:rPr>
        <w:t>частью 7</w:t>
      </w:r>
      <w:r w:rsidRPr="00E51C9D">
        <w:rPr>
          <w:rFonts w:ascii="Times New Roman" w:hAnsi="Times New Roman" w:cs="Times New Roman"/>
          <w:sz w:val="24"/>
          <w:szCs w:val="24"/>
        </w:rPr>
        <w:t xml:space="preserve"> статьи</w:t>
      </w:r>
      <w:r w:rsidR="009C511E" w:rsidRPr="00E51C9D">
        <w:rPr>
          <w:rFonts w:ascii="Times New Roman" w:hAnsi="Times New Roman" w:cs="Times New Roman"/>
          <w:sz w:val="24"/>
          <w:szCs w:val="24"/>
        </w:rPr>
        <w:t xml:space="preserve"> 51 Градостроительного Кодекса РФ</w:t>
      </w:r>
      <w:r w:rsidRPr="00E51C9D">
        <w:rPr>
          <w:rFonts w:ascii="Times New Roman" w:hAnsi="Times New Roman" w:cs="Times New Roman"/>
          <w:sz w:val="24"/>
          <w:szCs w:val="24"/>
        </w:rPr>
        <w:t xml:space="preserve">,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 </w:t>
      </w:r>
      <w:r w:rsidRPr="00E51C9D">
        <w:rPr>
          <w:rFonts w:ascii="Times New Roman" w:hAnsi="Times New Roman" w:cs="Times New Roman"/>
          <w:sz w:val="24"/>
          <w:szCs w:val="24"/>
        </w:rPr>
        <w:lastRenderedPageBreak/>
        <w:t>Неполучение или несвоевременное получение документов, запрошенных в соответствии с пунктами 7.1 и 8.1 настоящей статьи, не может являться основанием для отказа в выдаче разрешения на строительство. В случае, предусмотренном частью 11.1 статьи 51 Градостроительного кодекса Российской Федерации,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A14CE4" w:rsidRPr="00E51C9D" w:rsidRDefault="009C511E" w:rsidP="00EB1C80">
      <w:pPr>
        <w:rPr>
          <w:rFonts w:ascii="Times New Roman" w:hAnsi="Times New Roman" w:cs="Times New Roman"/>
          <w:sz w:val="24"/>
          <w:szCs w:val="24"/>
        </w:rPr>
      </w:pPr>
      <w:r w:rsidRPr="00E51C9D">
        <w:rPr>
          <w:rFonts w:ascii="Times New Roman" w:hAnsi="Times New Roman" w:cs="Times New Roman"/>
          <w:sz w:val="24"/>
          <w:szCs w:val="24"/>
        </w:rPr>
        <w:t>14</w:t>
      </w:r>
      <w:r w:rsidR="00A14CE4" w:rsidRPr="00E51C9D">
        <w:rPr>
          <w:rFonts w:ascii="Times New Roman" w:hAnsi="Times New Roman" w:cs="Times New Roman"/>
          <w:sz w:val="24"/>
          <w:szCs w:val="24"/>
        </w:rPr>
        <w:t xml:space="preserve">. Отказ в выдаче разрешения на строительство может быть обжалован застройщиком в судебном порядке. </w:t>
      </w:r>
    </w:p>
    <w:p w:rsidR="009C511E" w:rsidRPr="00E51C9D" w:rsidRDefault="009C511E" w:rsidP="009C511E">
      <w:pPr>
        <w:rPr>
          <w:rFonts w:ascii="Times New Roman" w:hAnsi="Times New Roman" w:cs="Times New Roman"/>
          <w:sz w:val="24"/>
          <w:szCs w:val="24"/>
        </w:rPr>
      </w:pPr>
      <w:r w:rsidRPr="00E51C9D">
        <w:rPr>
          <w:rFonts w:ascii="Times New Roman" w:hAnsi="Times New Roman" w:cs="Times New Roman"/>
          <w:sz w:val="24"/>
          <w:szCs w:val="24"/>
        </w:rPr>
        <w:t>15</w:t>
      </w:r>
      <w:r w:rsidR="00A14CE4" w:rsidRPr="00E51C9D">
        <w:rPr>
          <w:rFonts w:ascii="Times New Roman" w:hAnsi="Times New Roman" w:cs="Times New Roman"/>
          <w:sz w:val="24"/>
          <w:szCs w:val="24"/>
        </w:rPr>
        <w:t xml:space="preserve">. </w:t>
      </w:r>
      <w:r w:rsidRPr="00E51C9D">
        <w:rPr>
          <w:rFonts w:ascii="Times New Roman" w:hAnsi="Times New Roman" w:cs="Times New Roman"/>
          <w:sz w:val="24"/>
          <w:szCs w:val="24"/>
        </w:rPr>
        <w:t>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w:t>
      </w:r>
      <w:proofErr w:type="spellStart"/>
      <w:r w:rsidRPr="00E51C9D">
        <w:rPr>
          <w:rFonts w:ascii="Times New Roman" w:hAnsi="Times New Roman" w:cs="Times New Roman"/>
          <w:sz w:val="24"/>
          <w:szCs w:val="24"/>
        </w:rPr>
        <w:t>Роскосмос</w:t>
      </w:r>
      <w:proofErr w:type="spellEnd"/>
      <w:r w:rsidRPr="00E51C9D">
        <w:rPr>
          <w:rFonts w:ascii="Times New Roman" w:hAnsi="Times New Roman" w:cs="Times New Roman"/>
          <w:sz w:val="24"/>
          <w:szCs w:val="24"/>
        </w:rPr>
        <w:t>" без взимания платы.</w:t>
      </w:r>
    </w:p>
    <w:p w:rsidR="00A14CE4" w:rsidRPr="00E51C9D" w:rsidRDefault="00762010" w:rsidP="00EB1C80">
      <w:pPr>
        <w:rPr>
          <w:rFonts w:ascii="Times New Roman" w:hAnsi="Times New Roman" w:cs="Times New Roman"/>
          <w:sz w:val="24"/>
          <w:szCs w:val="24"/>
        </w:rPr>
      </w:pPr>
      <w:r w:rsidRPr="00E51C9D">
        <w:rPr>
          <w:rFonts w:ascii="Times New Roman" w:hAnsi="Times New Roman" w:cs="Times New Roman"/>
          <w:sz w:val="24"/>
          <w:szCs w:val="24"/>
        </w:rPr>
        <w:t>1</w:t>
      </w:r>
      <w:r w:rsidR="009C511E" w:rsidRPr="00E51C9D">
        <w:rPr>
          <w:rFonts w:ascii="Times New Roman" w:hAnsi="Times New Roman" w:cs="Times New Roman"/>
          <w:sz w:val="24"/>
          <w:szCs w:val="24"/>
        </w:rPr>
        <w:t>6</w:t>
      </w:r>
      <w:r w:rsidR="00A14CE4" w:rsidRPr="00E51C9D">
        <w:rPr>
          <w:rFonts w:ascii="Times New Roman" w:hAnsi="Times New Roman" w:cs="Times New Roman"/>
          <w:sz w:val="24"/>
          <w:szCs w:val="24"/>
        </w:rPr>
        <w:t xml:space="preserve">. Форма разрешения на строительство устанавливается Правительством Российской Федерации. </w:t>
      </w:r>
    </w:p>
    <w:p w:rsidR="0095596F" w:rsidRPr="00E51C9D" w:rsidRDefault="0095596F" w:rsidP="00185612">
      <w:pPr>
        <w:rPr>
          <w:rFonts w:ascii="Times New Roman" w:hAnsi="Times New Roman" w:cs="Times New Roman"/>
          <w:sz w:val="24"/>
          <w:szCs w:val="24"/>
        </w:rPr>
      </w:pPr>
      <w:r w:rsidRPr="00E51C9D">
        <w:rPr>
          <w:rFonts w:ascii="Times New Roman" w:hAnsi="Times New Roman" w:cs="Times New Roman"/>
          <w:sz w:val="24"/>
          <w:szCs w:val="24"/>
        </w:rPr>
        <w:t>17. Разрешение на строительство не требуется в случаях предусмотренных пунктами 3, 4 статьи 28.1 настоящих Правил.</w:t>
      </w:r>
    </w:p>
    <w:p w:rsidR="00185612" w:rsidRPr="00E51C9D" w:rsidRDefault="00185612" w:rsidP="00185612">
      <w:pPr>
        <w:rPr>
          <w:rFonts w:ascii="Times New Roman" w:hAnsi="Times New Roman" w:cs="Times New Roman"/>
          <w:sz w:val="24"/>
          <w:szCs w:val="24"/>
        </w:rPr>
      </w:pPr>
      <w:r w:rsidRPr="00E51C9D">
        <w:rPr>
          <w:rFonts w:ascii="Times New Roman" w:hAnsi="Times New Roman" w:cs="Times New Roman"/>
          <w:sz w:val="24"/>
          <w:szCs w:val="24"/>
        </w:rPr>
        <w:t>18. Застройщик в течение десяти дней со дня получения разрешения на строительство обязан безвозмездно передать в федеральный орган исполнительной власти, орган исполнительной власти субъекта Российской Федерации, орган местного самоуправления либо Государственную корпорацию по космической деятельности «</w:t>
      </w:r>
      <w:proofErr w:type="spellStart"/>
      <w:r w:rsidRPr="00E51C9D">
        <w:rPr>
          <w:rFonts w:ascii="Times New Roman" w:hAnsi="Times New Roman" w:cs="Times New Roman"/>
          <w:sz w:val="24"/>
          <w:szCs w:val="24"/>
        </w:rPr>
        <w:t>Роскосмос</w:t>
      </w:r>
      <w:proofErr w:type="spellEnd"/>
      <w:r w:rsidRPr="00E51C9D">
        <w:rPr>
          <w:rFonts w:ascii="Times New Roman" w:hAnsi="Times New Roman" w:cs="Times New Roman"/>
          <w:sz w:val="24"/>
          <w:szCs w:val="24"/>
        </w:rPr>
        <w:t xml:space="preserve">», выдавшие разрешение на строительство,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Российской Федерации,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 Указанные в настоящей части документы (их копии или сведения, содержащиеся в них) могут быть направлены в электронной форме. </w:t>
      </w:r>
    </w:p>
    <w:p w:rsidR="00185612" w:rsidRPr="00E51C9D" w:rsidRDefault="00185612" w:rsidP="00185612">
      <w:pPr>
        <w:rPr>
          <w:rFonts w:ascii="Times New Roman" w:hAnsi="Times New Roman" w:cs="Times New Roman"/>
          <w:sz w:val="24"/>
          <w:szCs w:val="24"/>
        </w:rPr>
      </w:pPr>
      <w:r w:rsidRPr="00E51C9D">
        <w:rPr>
          <w:rFonts w:ascii="Times New Roman" w:hAnsi="Times New Roman" w:cs="Times New Roman"/>
          <w:sz w:val="24"/>
          <w:szCs w:val="24"/>
        </w:rPr>
        <w:t>19.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пунктом 12 настоящей статьи.</w:t>
      </w:r>
    </w:p>
    <w:p w:rsidR="0095596F" w:rsidRPr="00E51C9D" w:rsidRDefault="00185612" w:rsidP="00F24368">
      <w:pPr>
        <w:rPr>
          <w:rFonts w:ascii="Times New Roman" w:hAnsi="Times New Roman" w:cs="Times New Roman"/>
          <w:sz w:val="24"/>
          <w:szCs w:val="24"/>
        </w:rPr>
      </w:pPr>
      <w:r w:rsidRPr="00E51C9D">
        <w:rPr>
          <w:rFonts w:ascii="Times New Roman" w:hAnsi="Times New Roman" w:cs="Times New Roman"/>
          <w:sz w:val="24"/>
          <w:szCs w:val="24"/>
        </w:rPr>
        <w:t>20. Срок действия разрешения на строительство может быть продлен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w:t>
      </w:r>
      <w:proofErr w:type="spellStart"/>
      <w:r w:rsidRPr="00E51C9D">
        <w:rPr>
          <w:rFonts w:ascii="Times New Roman" w:hAnsi="Times New Roman" w:cs="Times New Roman"/>
          <w:sz w:val="24"/>
          <w:szCs w:val="24"/>
        </w:rPr>
        <w:t>Роскосмос</w:t>
      </w:r>
      <w:proofErr w:type="spellEnd"/>
      <w:r w:rsidRPr="00E51C9D">
        <w:rPr>
          <w:rFonts w:ascii="Times New Roman" w:hAnsi="Times New Roman" w:cs="Times New Roman"/>
          <w:sz w:val="24"/>
          <w:szCs w:val="24"/>
        </w:rPr>
        <w:t>», выдавшими разрешение на строительство, по заявлению застройщика, поданному не менее чем за шестьдесят дней до истечения с</w:t>
      </w:r>
      <w:r w:rsidR="0095596F" w:rsidRPr="00E51C9D">
        <w:rPr>
          <w:rFonts w:ascii="Times New Roman" w:hAnsi="Times New Roman" w:cs="Times New Roman"/>
          <w:sz w:val="24"/>
          <w:szCs w:val="24"/>
        </w:rPr>
        <w:t>рока действия такого разрешения в соответствии с частью 20 статьи 51 Градостроительного Кодекса РФ.</w:t>
      </w:r>
    </w:p>
    <w:p w:rsidR="00F24368" w:rsidRPr="00E51C9D" w:rsidRDefault="0095596F" w:rsidP="00F24368">
      <w:pPr>
        <w:rPr>
          <w:rFonts w:ascii="Times New Roman" w:hAnsi="Times New Roman" w:cs="Times New Roman"/>
          <w:sz w:val="24"/>
          <w:szCs w:val="24"/>
        </w:rPr>
      </w:pPr>
      <w:r w:rsidRPr="00E51C9D">
        <w:rPr>
          <w:rFonts w:ascii="Times New Roman" w:hAnsi="Times New Roman" w:cs="Times New Roman"/>
          <w:sz w:val="24"/>
          <w:szCs w:val="24"/>
        </w:rPr>
        <w:t>21</w:t>
      </w:r>
      <w:r w:rsidR="00F24368" w:rsidRPr="00E51C9D">
        <w:rPr>
          <w:rFonts w:ascii="Times New Roman" w:hAnsi="Times New Roman" w:cs="Times New Roman"/>
          <w:sz w:val="24"/>
          <w:szCs w:val="24"/>
        </w:rPr>
        <w:t>.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r:id="rId26" w:anchor="dst330" w:history="1">
        <w:r w:rsidR="00F24368" w:rsidRPr="00E51C9D">
          <w:rPr>
            <w:rFonts w:ascii="Times New Roman" w:hAnsi="Times New Roman" w:cs="Times New Roman"/>
            <w:sz w:val="24"/>
            <w:szCs w:val="24"/>
          </w:rPr>
          <w:t>частью 21.1</w:t>
        </w:r>
      </w:hyperlink>
      <w:r w:rsidR="00F24368" w:rsidRPr="00E51C9D">
        <w:rPr>
          <w:rFonts w:ascii="Times New Roman" w:hAnsi="Times New Roman" w:cs="Times New Roman"/>
          <w:sz w:val="24"/>
          <w:szCs w:val="24"/>
        </w:rPr>
        <w:t> статьи 51 Градостроительного Кодекса РФ.</w:t>
      </w:r>
    </w:p>
    <w:p w:rsidR="0095596F" w:rsidRPr="00E51C9D" w:rsidRDefault="0095596F" w:rsidP="00F24368">
      <w:pPr>
        <w:rPr>
          <w:rFonts w:ascii="Times New Roman" w:hAnsi="Times New Roman" w:cs="Times New Roman"/>
          <w:sz w:val="24"/>
          <w:szCs w:val="24"/>
        </w:rPr>
      </w:pPr>
      <w:r w:rsidRPr="00E51C9D">
        <w:rPr>
          <w:rFonts w:ascii="Times New Roman" w:hAnsi="Times New Roman" w:cs="Times New Roman"/>
          <w:sz w:val="24"/>
          <w:szCs w:val="24"/>
        </w:rPr>
        <w:t>21.1. Внесение изменений в разрешение на строительство производится в соответствии со статьей 51 Градостроительного Кодекса РФ.</w:t>
      </w:r>
    </w:p>
    <w:p w:rsidR="00A14CE4" w:rsidRPr="00E51C9D" w:rsidRDefault="0095596F" w:rsidP="00EB1C80">
      <w:pPr>
        <w:rPr>
          <w:rFonts w:ascii="Times New Roman" w:hAnsi="Times New Roman" w:cs="Times New Roman"/>
          <w:sz w:val="24"/>
          <w:szCs w:val="24"/>
        </w:rPr>
      </w:pPr>
      <w:r w:rsidRPr="00E51C9D">
        <w:rPr>
          <w:rFonts w:ascii="Times New Roman" w:hAnsi="Times New Roman" w:cs="Times New Roman"/>
          <w:sz w:val="24"/>
          <w:szCs w:val="24"/>
        </w:rPr>
        <w:t>22</w:t>
      </w:r>
      <w:r w:rsidR="00A14CE4" w:rsidRPr="00E51C9D">
        <w:rPr>
          <w:rFonts w:ascii="Times New Roman" w:hAnsi="Times New Roman" w:cs="Times New Roman"/>
          <w:sz w:val="24"/>
          <w:szCs w:val="24"/>
        </w:rPr>
        <w:t xml:space="preserve">. Разрешения на строительство объектов недвижимости, составляющих государственную тайну, выдаются в соответствии с законодательством Российской Федерации о государственной тайне. </w:t>
      </w:r>
    </w:p>
    <w:p w:rsidR="00F24368" w:rsidRPr="00E51C9D" w:rsidRDefault="00F24368" w:rsidP="00F24368">
      <w:pPr>
        <w:pStyle w:val="20"/>
        <w:spacing w:after="100"/>
        <w:rPr>
          <w:rFonts w:ascii="Times New Roman" w:hAnsi="Times New Roman" w:cs="Times New Roman"/>
          <w:color w:val="auto"/>
          <w:sz w:val="24"/>
          <w:szCs w:val="24"/>
        </w:rPr>
      </w:pPr>
      <w:bookmarkStart w:id="279" w:name="_Toc536808448"/>
      <w:bookmarkStart w:id="280" w:name="_Toc2849235"/>
      <w:bookmarkStart w:id="281" w:name="_Toc7446395"/>
      <w:r w:rsidRPr="00E51C9D">
        <w:rPr>
          <w:rFonts w:ascii="Times New Roman" w:hAnsi="Times New Roman" w:cs="Times New Roman"/>
          <w:color w:val="auto"/>
          <w:sz w:val="24"/>
          <w:szCs w:val="24"/>
        </w:rPr>
        <w:lastRenderedPageBreak/>
        <w:t xml:space="preserve">Статья </w:t>
      </w:r>
      <w:r w:rsidR="0095596F" w:rsidRPr="00E51C9D">
        <w:rPr>
          <w:rFonts w:ascii="Times New Roman" w:hAnsi="Times New Roman" w:cs="Times New Roman"/>
          <w:color w:val="auto"/>
          <w:sz w:val="24"/>
          <w:szCs w:val="24"/>
        </w:rPr>
        <w:t>29</w:t>
      </w:r>
      <w:r w:rsidRPr="00E51C9D">
        <w:rPr>
          <w:rFonts w:ascii="Times New Roman" w:hAnsi="Times New Roman" w:cs="Times New Roman"/>
          <w:color w:val="auto"/>
          <w:sz w:val="24"/>
          <w:szCs w:val="24"/>
        </w:rPr>
        <w:t>.1. Уведомление о планируемых строительстве или реконструкции объекта индивидуального жилищного строительства или садового дома</w:t>
      </w:r>
      <w:bookmarkEnd w:id="279"/>
      <w:bookmarkEnd w:id="280"/>
      <w:bookmarkEnd w:id="281"/>
    </w:p>
    <w:p w:rsidR="00F24368" w:rsidRPr="00E51C9D" w:rsidRDefault="00F24368" w:rsidP="00F24368">
      <w:pPr>
        <w:rPr>
          <w:rFonts w:ascii="Times New Roman" w:hAnsi="Times New Roman" w:cs="Times New Roman"/>
          <w:sz w:val="24"/>
          <w:szCs w:val="24"/>
        </w:rPr>
      </w:pPr>
      <w:r w:rsidRPr="00E51C9D">
        <w:rPr>
          <w:rFonts w:ascii="Times New Roman" w:hAnsi="Times New Roman" w:cs="Times New Roman"/>
          <w:sz w:val="24"/>
          <w:szCs w:val="24"/>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rsidR="00F24368" w:rsidRPr="00E51C9D" w:rsidRDefault="00F24368" w:rsidP="00F24368">
      <w:pPr>
        <w:rPr>
          <w:rFonts w:ascii="Times New Roman" w:hAnsi="Times New Roman" w:cs="Times New Roman"/>
          <w:sz w:val="24"/>
          <w:szCs w:val="24"/>
        </w:rPr>
      </w:pPr>
      <w:bookmarkStart w:id="282" w:name="dst2581"/>
      <w:bookmarkEnd w:id="282"/>
      <w:r w:rsidRPr="00E51C9D">
        <w:rPr>
          <w:rFonts w:ascii="Times New Roman" w:hAnsi="Times New Roman" w:cs="Times New Roman"/>
          <w:sz w:val="24"/>
          <w:szCs w:val="24"/>
        </w:rPr>
        <w:t>1) фамилия, имя, отчество (при наличии), место жительства застройщика, реквизиты документа, удостоверяющего личность (для физического лица);</w:t>
      </w:r>
    </w:p>
    <w:p w:rsidR="00F24368" w:rsidRPr="00E51C9D" w:rsidRDefault="00F24368" w:rsidP="00F24368">
      <w:pPr>
        <w:rPr>
          <w:rFonts w:ascii="Times New Roman" w:hAnsi="Times New Roman" w:cs="Times New Roman"/>
          <w:sz w:val="24"/>
          <w:szCs w:val="24"/>
        </w:rPr>
      </w:pPr>
      <w:bookmarkStart w:id="283" w:name="dst2582"/>
      <w:bookmarkEnd w:id="283"/>
      <w:r w:rsidRPr="00E51C9D">
        <w:rPr>
          <w:rFonts w:ascii="Times New Roman" w:hAnsi="Times New Roman" w:cs="Times New Roman"/>
          <w:sz w:val="24"/>
          <w:szCs w:val="24"/>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F24368" w:rsidRPr="00E51C9D" w:rsidRDefault="00F24368" w:rsidP="00F24368">
      <w:pPr>
        <w:rPr>
          <w:rFonts w:ascii="Times New Roman" w:hAnsi="Times New Roman" w:cs="Times New Roman"/>
          <w:sz w:val="24"/>
          <w:szCs w:val="24"/>
        </w:rPr>
      </w:pPr>
      <w:bookmarkStart w:id="284" w:name="dst2583"/>
      <w:bookmarkEnd w:id="284"/>
      <w:r w:rsidRPr="00E51C9D">
        <w:rPr>
          <w:rFonts w:ascii="Times New Roman" w:hAnsi="Times New Roman" w:cs="Times New Roman"/>
          <w:sz w:val="24"/>
          <w:szCs w:val="24"/>
        </w:rPr>
        <w:t>3) кадастровый номер земельного участка (при его наличии), адрес или описание местоположения земельного участка;</w:t>
      </w:r>
    </w:p>
    <w:p w:rsidR="00F24368" w:rsidRPr="00E51C9D" w:rsidRDefault="00F24368" w:rsidP="00F24368">
      <w:pPr>
        <w:rPr>
          <w:rFonts w:ascii="Times New Roman" w:hAnsi="Times New Roman" w:cs="Times New Roman"/>
          <w:sz w:val="24"/>
          <w:szCs w:val="24"/>
        </w:rPr>
      </w:pPr>
      <w:bookmarkStart w:id="285" w:name="dst2584"/>
      <w:bookmarkEnd w:id="285"/>
      <w:r w:rsidRPr="00E51C9D">
        <w:rPr>
          <w:rFonts w:ascii="Times New Roman" w:hAnsi="Times New Roman" w:cs="Times New Roman"/>
          <w:sz w:val="24"/>
          <w:szCs w:val="24"/>
        </w:rPr>
        <w:t>4) сведения о праве застройщика на земельный участок, а также сведения о наличии прав иных лиц на земельный участок (при наличии таких лиц);</w:t>
      </w:r>
    </w:p>
    <w:p w:rsidR="00F24368" w:rsidRPr="00E51C9D" w:rsidRDefault="00F24368" w:rsidP="00F24368">
      <w:pPr>
        <w:rPr>
          <w:rFonts w:ascii="Times New Roman" w:hAnsi="Times New Roman" w:cs="Times New Roman"/>
          <w:sz w:val="24"/>
          <w:szCs w:val="24"/>
        </w:rPr>
      </w:pPr>
      <w:bookmarkStart w:id="286" w:name="dst2585"/>
      <w:bookmarkEnd w:id="286"/>
      <w:r w:rsidRPr="00E51C9D">
        <w:rPr>
          <w:rFonts w:ascii="Times New Roman" w:hAnsi="Times New Roman" w:cs="Times New Roman"/>
          <w:sz w:val="24"/>
          <w:szCs w:val="24"/>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F24368" w:rsidRPr="00E51C9D" w:rsidRDefault="00F24368" w:rsidP="00F24368">
      <w:pPr>
        <w:rPr>
          <w:rFonts w:ascii="Times New Roman" w:hAnsi="Times New Roman" w:cs="Times New Roman"/>
          <w:sz w:val="24"/>
          <w:szCs w:val="24"/>
        </w:rPr>
      </w:pPr>
      <w:bookmarkStart w:id="287" w:name="dst2586"/>
      <w:bookmarkEnd w:id="287"/>
      <w:r w:rsidRPr="00E51C9D">
        <w:rPr>
          <w:rFonts w:ascii="Times New Roman" w:hAnsi="Times New Roman" w:cs="Times New Roman"/>
          <w:sz w:val="24"/>
          <w:szCs w:val="24"/>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F24368" w:rsidRPr="00E51C9D" w:rsidRDefault="00F24368" w:rsidP="00F24368">
      <w:pPr>
        <w:rPr>
          <w:rFonts w:ascii="Times New Roman" w:hAnsi="Times New Roman" w:cs="Times New Roman"/>
          <w:sz w:val="24"/>
          <w:szCs w:val="24"/>
        </w:rPr>
      </w:pPr>
      <w:bookmarkStart w:id="288" w:name="dst2587"/>
      <w:bookmarkEnd w:id="288"/>
      <w:r w:rsidRPr="00E51C9D">
        <w:rPr>
          <w:rFonts w:ascii="Times New Roman" w:hAnsi="Times New Roman" w:cs="Times New Roman"/>
          <w:sz w:val="24"/>
          <w:szCs w:val="24"/>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F24368" w:rsidRPr="00E51C9D" w:rsidRDefault="00F24368" w:rsidP="00F24368">
      <w:pPr>
        <w:rPr>
          <w:rFonts w:ascii="Times New Roman" w:hAnsi="Times New Roman" w:cs="Times New Roman"/>
          <w:sz w:val="24"/>
          <w:szCs w:val="24"/>
        </w:rPr>
      </w:pPr>
      <w:bookmarkStart w:id="289" w:name="dst2588"/>
      <w:bookmarkEnd w:id="289"/>
      <w:r w:rsidRPr="00E51C9D">
        <w:rPr>
          <w:rFonts w:ascii="Times New Roman" w:hAnsi="Times New Roman" w:cs="Times New Roman"/>
          <w:sz w:val="24"/>
          <w:szCs w:val="24"/>
        </w:rPr>
        <w:t>8) почтовый адрес и (или) адрес электронной почты для связи с застройщиком;</w:t>
      </w:r>
    </w:p>
    <w:p w:rsidR="00F24368" w:rsidRPr="00E51C9D" w:rsidRDefault="00F24368" w:rsidP="00F24368">
      <w:pPr>
        <w:rPr>
          <w:rFonts w:ascii="Times New Roman" w:hAnsi="Times New Roman" w:cs="Times New Roman"/>
          <w:sz w:val="24"/>
          <w:szCs w:val="24"/>
        </w:rPr>
      </w:pPr>
      <w:bookmarkStart w:id="290" w:name="dst2589"/>
      <w:bookmarkEnd w:id="290"/>
      <w:r w:rsidRPr="00E51C9D">
        <w:rPr>
          <w:rFonts w:ascii="Times New Roman" w:hAnsi="Times New Roman" w:cs="Times New Roman"/>
          <w:sz w:val="24"/>
          <w:szCs w:val="24"/>
        </w:rPr>
        <w:t>9) способ направления застройщику уведомлений, предусмотренных </w:t>
      </w:r>
      <w:hyperlink r:id="rId27" w:anchor="dst2601" w:history="1">
        <w:r w:rsidRPr="00E51C9D">
          <w:rPr>
            <w:rFonts w:ascii="Times New Roman" w:hAnsi="Times New Roman" w:cs="Times New Roman"/>
            <w:sz w:val="24"/>
            <w:szCs w:val="24"/>
          </w:rPr>
          <w:t>пунктом 2 части 7</w:t>
        </w:r>
      </w:hyperlink>
      <w:r w:rsidRPr="00E51C9D">
        <w:rPr>
          <w:rFonts w:ascii="Times New Roman" w:hAnsi="Times New Roman" w:cs="Times New Roman"/>
          <w:sz w:val="24"/>
          <w:szCs w:val="24"/>
        </w:rPr>
        <w:t> и </w:t>
      </w:r>
      <w:hyperlink r:id="rId28" w:anchor="dst2605" w:history="1">
        <w:r w:rsidRPr="00E51C9D">
          <w:rPr>
            <w:rFonts w:ascii="Times New Roman" w:hAnsi="Times New Roman" w:cs="Times New Roman"/>
            <w:sz w:val="24"/>
            <w:szCs w:val="24"/>
          </w:rPr>
          <w:t>пунктом 3 части 8</w:t>
        </w:r>
      </w:hyperlink>
      <w:r w:rsidRPr="00E51C9D">
        <w:rPr>
          <w:rFonts w:ascii="Times New Roman" w:hAnsi="Times New Roman" w:cs="Times New Roman"/>
          <w:sz w:val="24"/>
          <w:szCs w:val="24"/>
        </w:rPr>
        <w:t>настоящей статьи.</w:t>
      </w:r>
    </w:p>
    <w:p w:rsidR="00F24368" w:rsidRPr="00E51C9D" w:rsidRDefault="00F24368" w:rsidP="00F24368">
      <w:pPr>
        <w:rPr>
          <w:rFonts w:ascii="Times New Roman" w:hAnsi="Times New Roman" w:cs="Times New Roman"/>
          <w:sz w:val="24"/>
          <w:szCs w:val="24"/>
        </w:rPr>
      </w:pPr>
      <w:bookmarkStart w:id="291" w:name="dst2590"/>
      <w:bookmarkEnd w:id="291"/>
      <w:r w:rsidRPr="00E51C9D">
        <w:rPr>
          <w:rFonts w:ascii="Times New Roman" w:hAnsi="Times New Roman" w:cs="Times New Roman"/>
          <w:sz w:val="24"/>
          <w:szCs w:val="24"/>
        </w:rPr>
        <w:t>2. </w:t>
      </w:r>
      <w:hyperlink r:id="rId29" w:anchor="dst100017" w:history="1">
        <w:r w:rsidRPr="00E51C9D">
          <w:rPr>
            <w:rFonts w:ascii="Times New Roman" w:hAnsi="Times New Roman" w:cs="Times New Roman"/>
            <w:sz w:val="24"/>
            <w:szCs w:val="24"/>
          </w:rPr>
          <w:t>Форма</w:t>
        </w:r>
      </w:hyperlink>
      <w:r w:rsidRPr="00E51C9D">
        <w:rPr>
          <w:rFonts w:ascii="Times New Roman" w:hAnsi="Times New Roman" w:cs="Times New Roman"/>
          <w:sz w:val="24"/>
          <w:szCs w:val="24"/>
        </w:rPr>
        <w:t>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24368" w:rsidRPr="00E51C9D" w:rsidRDefault="00F24368" w:rsidP="00F24368">
      <w:pPr>
        <w:rPr>
          <w:rFonts w:ascii="Times New Roman" w:hAnsi="Times New Roman" w:cs="Times New Roman"/>
          <w:sz w:val="24"/>
          <w:szCs w:val="24"/>
        </w:rPr>
      </w:pPr>
      <w:bookmarkStart w:id="292" w:name="dst2591"/>
      <w:bookmarkEnd w:id="292"/>
      <w:r w:rsidRPr="00E51C9D">
        <w:rPr>
          <w:rFonts w:ascii="Times New Roman" w:hAnsi="Times New Roman" w:cs="Times New Roman"/>
          <w:sz w:val="24"/>
          <w:szCs w:val="24"/>
        </w:rPr>
        <w:t>3. К уведомлению о планируемом строительстве прилагаются:</w:t>
      </w:r>
    </w:p>
    <w:p w:rsidR="00F24368" w:rsidRPr="00E51C9D" w:rsidRDefault="00F24368" w:rsidP="00F24368">
      <w:pPr>
        <w:rPr>
          <w:rFonts w:ascii="Times New Roman" w:hAnsi="Times New Roman" w:cs="Times New Roman"/>
          <w:sz w:val="24"/>
          <w:szCs w:val="24"/>
        </w:rPr>
      </w:pPr>
      <w:bookmarkStart w:id="293" w:name="dst2592"/>
      <w:bookmarkEnd w:id="293"/>
      <w:r w:rsidRPr="00E51C9D">
        <w:rPr>
          <w:rFonts w:ascii="Times New Roman" w:hAnsi="Times New Roman" w:cs="Times New Roman"/>
          <w:sz w:val="24"/>
          <w:szCs w:val="24"/>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F24368" w:rsidRPr="00E51C9D" w:rsidRDefault="00F24368" w:rsidP="00F24368">
      <w:pPr>
        <w:rPr>
          <w:rFonts w:ascii="Times New Roman" w:hAnsi="Times New Roman" w:cs="Times New Roman"/>
          <w:sz w:val="24"/>
          <w:szCs w:val="24"/>
        </w:rPr>
      </w:pPr>
      <w:bookmarkStart w:id="294" w:name="dst2593"/>
      <w:bookmarkEnd w:id="294"/>
      <w:r w:rsidRPr="00E51C9D">
        <w:rPr>
          <w:rFonts w:ascii="Times New Roman" w:hAnsi="Times New Roman" w:cs="Times New Roman"/>
          <w:sz w:val="24"/>
          <w:szCs w:val="24"/>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F24368" w:rsidRPr="00E51C9D" w:rsidRDefault="00F24368" w:rsidP="00F24368">
      <w:pPr>
        <w:rPr>
          <w:rFonts w:ascii="Times New Roman" w:hAnsi="Times New Roman" w:cs="Times New Roman"/>
          <w:sz w:val="24"/>
          <w:szCs w:val="24"/>
        </w:rPr>
      </w:pPr>
      <w:bookmarkStart w:id="295" w:name="dst2594"/>
      <w:bookmarkEnd w:id="295"/>
      <w:r w:rsidRPr="00E51C9D">
        <w:rPr>
          <w:rFonts w:ascii="Times New Roman" w:hAnsi="Times New Roman" w:cs="Times New Roman"/>
          <w:sz w:val="24"/>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F24368" w:rsidRPr="00E51C9D" w:rsidRDefault="00F24368" w:rsidP="00F24368">
      <w:pPr>
        <w:rPr>
          <w:rFonts w:ascii="Times New Roman" w:hAnsi="Times New Roman" w:cs="Times New Roman"/>
          <w:sz w:val="24"/>
          <w:szCs w:val="24"/>
        </w:rPr>
      </w:pPr>
      <w:bookmarkStart w:id="296" w:name="dst2595"/>
      <w:bookmarkEnd w:id="296"/>
      <w:r w:rsidRPr="00E51C9D">
        <w:rPr>
          <w:rFonts w:ascii="Times New Roman" w:hAnsi="Times New Roman" w:cs="Times New Roman"/>
          <w:sz w:val="24"/>
          <w:szCs w:val="24"/>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r:id="rId30" w:anchor="dst2597" w:history="1">
        <w:r w:rsidRPr="00E51C9D">
          <w:rPr>
            <w:rFonts w:ascii="Times New Roman" w:hAnsi="Times New Roman" w:cs="Times New Roman"/>
            <w:sz w:val="24"/>
            <w:szCs w:val="24"/>
          </w:rPr>
          <w:t>частью 5</w:t>
        </w:r>
      </w:hyperlink>
      <w:r w:rsidRPr="00E51C9D">
        <w:rPr>
          <w:rFonts w:ascii="Times New Roman" w:hAnsi="Times New Roman" w:cs="Times New Roman"/>
          <w:sz w:val="24"/>
          <w:szCs w:val="24"/>
        </w:rPr>
        <w:t xml:space="preserve"> 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w:t>
      </w:r>
      <w:r w:rsidRPr="00E51C9D">
        <w:rPr>
          <w:rFonts w:ascii="Times New Roman" w:hAnsi="Times New Roman" w:cs="Times New Roman"/>
          <w:sz w:val="24"/>
          <w:szCs w:val="24"/>
        </w:rPr>
        <w:lastRenderedPageBreak/>
        <w:t>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F24368" w:rsidRPr="00E51C9D" w:rsidRDefault="00F24368" w:rsidP="00F24368">
      <w:pPr>
        <w:rPr>
          <w:rFonts w:ascii="Times New Roman" w:hAnsi="Times New Roman" w:cs="Times New Roman"/>
          <w:sz w:val="24"/>
          <w:szCs w:val="24"/>
        </w:rPr>
      </w:pPr>
      <w:bookmarkStart w:id="297" w:name="dst2596"/>
      <w:bookmarkEnd w:id="297"/>
      <w:r w:rsidRPr="00E51C9D">
        <w:rPr>
          <w:rFonts w:ascii="Times New Roman" w:hAnsi="Times New Roman" w:cs="Times New Roman"/>
          <w:sz w:val="24"/>
          <w:szCs w:val="24"/>
        </w:rPr>
        <w:t>4. Документы (их копии или сведения, содержащиеся в них), указанные в </w:t>
      </w:r>
      <w:hyperlink r:id="rId31" w:anchor="dst2592" w:history="1">
        <w:r w:rsidRPr="00E51C9D">
          <w:rPr>
            <w:rFonts w:ascii="Times New Roman" w:hAnsi="Times New Roman" w:cs="Times New Roman"/>
            <w:sz w:val="24"/>
            <w:szCs w:val="24"/>
          </w:rPr>
          <w:t>пункте 1 части 3</w:t>
        </w:r>
      </w:hyperlink>
      <w:r w:rsidRPr="00E51C9D">
        <w:rPr>
          <w:rFonts w:ascii="Times New Roman" w:hAnsi="Times New Roman" w:cs="Times New Roman"/>
          <w:sz w:val="24"/>
          <w:szCs w:val="24"/>
        </w:rPr>
        <w:t> настоящей статьи, запрашиваются органами, указанными в </w:t>
      </w:r>
      <w:hyperlink r:id="rId32" w:anchor="dst2580" w:history="1">
        <w:r w:rsidRPr="00E51C9D">
          <w:rPr>
            <w:rFonts w:ascii="Times New Roman" w:hAnsi="Times New Roman" w:cs="Times New Roman"/>
            <w:sz w:val="24"/>
            <w:szCs w:val="24"/>
          </w:rPr>
          <w:t>абзаце первом части 1</w:t>
        </w:r>
      </w:hyperlink>
      <w:r w:rsidRPr="00E51C9D">
        <w:rPr>
          <w:rFonts w:ascii="Times New Roman" w:hAnsi="Times New Roman" w:cs="Times New Roman"/>
          <w:sz w:val="24"/>
          <w:szCs w:val="24"/>
        </w:rPr>
        <w:t>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w:t>
      </w:r>
      <w:hyperlink r:id="rId33" w:anchor="dst2580" w:history="1">
        <w:r w:rsidRPr="00E51C9D">
          <w:rPr>
            <w:rFonts w:ascii="Times New Roman" w:hAnsi="Times New Roman" w:cs="Times New Roman"/>
            <w:sz w:val="24"/>
            <w:szCs w:val="24"/>
          </w:rPr>
          <w:t>абзаце первом части 1</w:t>
        </w:r>
      </w:hyperlink>
      <w:r w:rsidRPr="00E51C9D">
        <w:rPr>
          <w:rFonts w:ascii="Times New Roman" w:hAnsi="Times New Roman" w:cs="Times New Roman"/>
          <w:sz w:val="24"/>
          <w:szCs w:val="24"/>
        </w:rPr>
        <w:t> настоящей статьи, документы (их копии или сведения, содержащиеся в них), указанные в </w:t>
      </w:r>
      <w:hyperlink r:id="rId34" w:anchor="dst2592" w:history="1">
        <w:r w:rsidRPr="00E51C9D">
          <w:rPr>
            <w:rFonts w:ascii="Times New Roman" w:hAnsi="Times New Roman" w:cs="Times New Roman"/>
            <w:sz w:val="24"/>
            <w:szCs w:val="24"/>
          </w:rPr>
          <w:t>пункте 1 части 3</w:t>
        </w:r>
      </w:hyperlink>
      <w:r w:rsidRPr="00E51C9D">
        <w:rPr>
          <w:rFonts w:ascii="Times New Roman" w:hAnsi="Times New Roman" w:cs="Times New Roman"/>
          <w:sz w:val="24"/>
          <w:szCs w:val="24"/>
        </w:rPr>
        <w:t>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F24368" w:rsidRPr="00E51C9D" w:rsidRDefault="00F24368" w:rsidP="00F24368">
      <w:pPr>
        <w:rPr>
          <w:rFonts w:ascii="Times New Roman" w:hAnsi="Times New Roman" w:cs="Times New Roman"/>
          <w:sz w:val="24"/>
          <w:szCs w:val="24"/>
        </w:rPr>
      </w:pPr>
      <w:bookmarkStart w:id="298" w:name="dst2597"/>
      <w:bookmarkEnd w:id="298"/>
      <w:r w:rsidRPr="00E51C9D">
        <w:rPr>
          <w:rFonts w:ascii="Times New Roman" w:hAnsi="Times New Roman" w:cs="Times New Roman"/>
          <w:sz w:val="24"/>
          <w:szCs w:val="24"/>
        </w:rPr>
        <w:t>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35" w:anchor="dst0" w:history="1">
        <w:r w:rsidRPr="00E51C9D">
          <w:rPr>
            <w:rFonts w:ascii="Times New Roman" w:hAnsi="Times New Roman" w:cs="Times New Roman"/>
            <w:sz w:val="24"/>
            <w:szCs w:val="24"/>
          </w:rPr>
          <w:t>законом</w:t>
        </w:r>
      </w:hyperlink>
      <w:r w:rsidRPr="00E51C9D">
        <w:rPr>
          <w:rFonts w:ascii="Times New Roman" w:hAnsi="Times New Roman" w:cs="Times New Roman"/>
          <w:sz w:val="24"/>
          <w:szCs w:val="24"/>
        </w:rPr>
        <w:t>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rsidR="00F24368" w:rsidRPr="00E51C9D" w:rsidRDefault="00F24368" w:rsidP="00F24368">
      <w:pPr>
        <w:rPr>
          <w:rFonts w:ascii="Times New Roman" w:hAnsi="Times New Roman" w:cs="Times New Roman"/>
          <w:sz w:val="24"/>
          <w:szCs w:val="24"/>
        </w:rPr>
      </w:pPr>
      <w:bookmarkStart w:id="299" w:name="dst2598"/>
      <w:bookmarkEnd w:id="299"/>
      <w:r w:rsidRPr="00E51C9D">
        <w:rPr>
          <w:rFonts w:ascii="Times New Roman" w:hAnsi="Times New Roman" w:cs="Times New Roman"/>
          <w:sz w:val="24"/>
          <w:szCs w:val="24"/>
        </w:rPr>
        <w:t>6. В случае отсутствия в уведомлении о планируемом строительстве сведений, предусмотренных </w:t>
      </w:r>
      <w:hyperlink r:id="rId36" w:anchor="dst2580" w:history="1">
        <w:r w:rsidRPr="00E51C9D">
          <w:rPr>
            <w:rFonts w:ascii="Times New Roman" w:hAnsi="Times New Roman" w:cs="Times New Roman"/>
            <w:sz w:val="24"/>
            <w:szCs w:val="24"/>
          </w:rPr>
          <w:t>частью 1</w:t>
        </w:r>
      </w:hyperlink>
      <w:r w:rsidRPr="00E51C9D">
        <w:rPr>
          <w:rFonts w:ascii="Times New Roman" w:hAnsi="Times New Roman" w:cs="Times New Roman"/>
          <w:sz w:val="24"/>
          <w:szCs w:val="24"/>
        </w:rPr>
        <w:t>настоящей статьи, или документов, предусмотренных </w:t>
      </w:r>
      <w:hyperlink r:id="rId37" w:anchor="dst2593" w:history="1">
        <w:r w:rsidRPr="00E51C9D">
          <w:rPr>
            <w:rFonts w:ascii="Times New Roman" w:hAnsi="Times New Roman" w:cs="Times New Roman"/>
            <w:sz w:val="24"/>
            <w:szCs w:val="24"/>
          </w:rPr>
          <w:t>пунктами 2</w:t>
        </w:r>
      </w:hyperlink>
      <w:r w:rsidRPr="00E51C9D">
        <w:rPr>
          <w:rFonts w:ascii="Times New Roman" w:hAnsi="Times New Roman" w:cs="Times New Roman"/>
          <w:sz w:val="24"/>
          <w:szCs w:val="24"/>
        </w:rPr>
        <w:t> - </w:t>
      </w:r>
      <w:hyperlink r:id="rId38" w:anchor="dst2595" w:history="1">
        <w:r w:rsidRPr="00E51C9D">
          <w:rPr>
            <w:rFonts w:ascii="Times New Roman" w:hAnsi="Times New Roman" w:cs="Times New Roman"/>
            <w:sz w:val="24"/>
            <w:szCs w:val="24"/>
          </w:rPr>
          <w:t>4 части 3</w:t>
        </w:r>
      </w:hyperlink>
      <w:r w:rsidRPr="00E51C9D">
        <w:rPr>
          <w:rFonts w:ascii="Times New Roman" w:hAnsi="Times New Roman" w:cs="Times New Roman"/>
          <w:sz w:val="24"/>
          <w:szCs w:val="24"/>
        </w:rPr>
        <w:t>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F24368" w:rsidRPr="00E51C9D" w:rsidRDefault="00F24368" w:rsidP="00F24368">
      <w:pPr>
        <w:rPr>
          <w:rFonts w:ascii="Times New Roman" w:hAnsi="Times New Roman" w:cs="Times New Roman"/>
          <w:sz w:val="24"/>
          <w:szCs w:val="24"/>
        </w:rPr>
      </w:pPr>
      <w:bookmarkStart w:id="300" w:name="dst2599"/>
      <w:bookmarkEnd w:id="300"/>
      <w:r w:rsidRPr="00E51C9D">
        <w:rPr>
          <w:rFonts w:ascii="Times New Roman" w:hAnsi="Times New Roman" w:cs="Times New Roman"/>
          <w:sz w:val="24"/>
          <w:szCs w:val="24"/>
        </w:rPr>
        <w:t>7.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 планируемом строительстве, за исключением случая, предусмотренного </w:t>
      </w:r>
      <w:hyperlink r:id="rId39" w:anchor="dst2602" w:history="1">
        <w:r w:rsidRPr="00E51C9D">
          <w:rPr>
            <w:rFonts w:ascii="Times New Roman" w:hAnsi="Times New Roman" w:cs="Times New Roman"/>
            <w:sz w:val="24"/>
            <w:szCs w:val="24"/>
          </w:rPr>
          <w:t>частью 8</w:t>
        </w:r>
      </w:hyperlink>
      <w:r w:rsidRPr="00E51C9D">
        <w:rPr>
          <w:rFonts w:ascii="Times New Roman" w:hAnsi="Times New Roman" w:cs="Times New Roman"/>
          <w:sz w:val="24"/>
          <w:szCs w:val="24"/>
        </w:rPr>
        <w:t> настоящей статьи:</w:t>
      </w:r>
    </w:p>
    <w:p w:rsidR="00F24368" w:rsidRPr="00E51C9D" w:rsidRDefault="00F24368" w:rsidP="00F24368">
      <w:pPr>
        <w:rPr>
          <w:rFonts w:ascii="Times New Roman" w:hAnsi="Times New Roman" w:cs="Times New Roman"/>
          <w:sz w:val="24"/>
          <w:szCs w:val="24"/>
        </w:rPr>
      </w:pPr>
      <w:bookmarkStart w:id="301" w:name="dst2600"/>
      <w:bookmarkEnd w:id="301"/>
      <w:r w:rsidRPr="00E51C9D">
        <w:rPr>
          <w:rFonts w:ascii="Times New Roman" w:hAnsi="Times New Roman" w:cs="Times New Roman"/>
          <w:sz w:val="24"/>
          <w:szCs w:val="24"/>
        </w:rPr>
        <w:t xml:space="preserve">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w:t>
      </w:r>
      <w:r w:rsidRPr="00E51C9D">
        <w:rPr>
          <w:rFonts w:ascii="Times New Roman" w:hAnsi="Times New Roman" w:cs="Times New Roman"/>
          <w:sz w:val="24"/>
          <w:szCs w:val="24"/>
        </w:rPr>
        <w:lastRenderedPageBreak/>
        <w:t>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24368" w:rsidRPr="00E51C9D" w:rsidRDefault="00F24368" w:rsidP="00F24368">
      <w:pPr>
        <w:rPr>
          <w:rFonts w:ascii="Times New Roman" w:hAnsi="Times New Roman" w:cs="Times New Roman"/>
          <w:sz w:val="24"/>
          <w:szCs w:val="24"/>
        </w:rPr>
      </w:pPr>
      <w:bookmarkStart w:id="302" w:name="dst2601"/>
      <w:bookmarkEnd w:id="302"/>
      <w:r w:rsidRPr="00E51C9D">
        <w:rPr>
          <w:rFonts w:ascii="Times New Roman" w:hAnsi="Times New Roman" w:cs="Times New Roman"/>
          <w:sz w:val="24"/>
          <w:szCs w:val="24"/>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hyperlink r:id="rId40" w:anchor="dst0" w:history="1">
        <w:r w:rsidRPr="00E51C9D">
          <w:rPr>
            <w:rFonts w:ascii="Times New Roman" w:hAnsi="Times New Roman" w:cs="Times New Roman"/>
            <w:sz w:val="24"/>
            <w:szCs w:val="24"/>
          </w:rPr>
          <w:t>Формы</w:t>
        </w:r>
      </w:hyperlink>
      <w:r w:rsidRPr="00E51C9D">
        <w:rPr>
          <w:rFonts w:ascii="Times New Roman" w:hAnsi="Times New Roman" w:cs="Times New Roman"/>
          <w:sz w:val="24"/>
          <w:szCs w:val="24"/>
        </w:rPr>
        <w:t>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24368" w:rsidRPr="00E51C9D" w:rsidRDefault="00F24368" w:rsidP="00F24368">
      <w:pPr>
        <w:rPr>
          <w:rFonts w:ascii="Times New Roman" w:hAnsi="Times New Roman" w:cs="Times New Roman"/>
          <w:sz w:val="24"/>
          <w:szCs w:val="24"/>
        </w:rPr>
      </w:pPr>
      <w:bookmarkStart w:id="303" w:name="dst2602"/>
      <w:bookmarkEnd w:id="303"/>
      <w:r w:rsidRPr="00E51C9D">
        <w:rPr>
          <w:rFonts w:ascii="Times New Roman" w:hAnsi="Times New Roman" w:cs="Times New Roman"/>
          <w:sz w:val="24"/>
          <w:szCs w:val="24"/>
        </w:rPr>
        <w:t>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rsidR="00F24368" w:rsidRPr="00E51C9D" w:rsidRDefault="00F24368" w:rsidP="00F24368">
      <w:pPr>
        <w:rPr>
          <w:rFonts w:ascii="Times New Roman" w:hAnsi="Times New Roman" w:cs="Times New Roman"/>
          <w:sz w:val="24"/>
          <w:szCs w:val="24"/>
        </w:rPr>
      </w:pPr>
      <w:bookmarkStart w:id="304" w:name="dst2603"/>
      <w:bookmarkEnd w:id="304"/>
      <w:r w:rsidRPr="00E51C9D">
        <w:rPr>
          <w:rFonts w:ascii="Times New Roman" w:hAnsi="Times New Roman" w:cs="Times New Roman"/>
          <w:sz w:val="24"/>
          <w:szCs w:val="24"/>
        </w:rPr>
        <w:t>1) в срок не более чем три рабочих дня со дня поступления этого уведомления при отсутствии оснований для его возврата, предусмотренных </w:t>
      </w:r>
      <w:hyperlink r:id="rId41" w:anchor="dst2598" w:history="1">
        <w:r w:rsidRPr="00E51C9D">
          <w:rPr>
            <w:rFonts w:ascii="Times New Roman" w:hAnsi="Times New Roman" w:cs="Times New Roman"/>
            <w:sz w:val="24"/>
            <w:szCs w:val="24"/>
          </w:rPr>
          <w:t>частью 6</w:t>
        </w:r>
      </w:hyperlink>
      <w:r w:rsidRPr="00E51C9D">
        <w:rPr>
          <w:rFonts w:ascii="Times New Roman" w:hAnsi="Times New Roman" w:cs="Times New Roman"/>
          <w:sz w:val="24"/>
          <w:szCs w:val="24"/>
        </w:rPr>
        <w:t>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rsidR="00F24368" w:rsidRPr="00E51C9D" w:rsidRDefault="00F24368" w:rsidP="00F24368">
      <w:pPr>
        <w:rPr>
          <w:rFonts w:ascii="Times New Roman" w:hAnsi="Times New Roman" w:cs="Times New Roman"/>
          <w:sz w:val="24"/>
          <w:szCs w:val="24"/>
        </w:rPr>
      </w:pPr>
      <w:bookmarkStart w:id="305" w:name="dst2604"/>
      <w:bookmarkEnd w:id="305"/>
      <w:r w:rsidRPr="00E51C9D">
        <w:rPr>
          <w:rFonts w:ascii="Times New Roman" w:hAnsi="Times New Roman" w:cs="Times New Roman"/>
          <w:sz w:val="24"/>
          <w:szCs w:val="24"/>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F24368" w:rsidRPr="00E51C9D" w:rsidRDefault="00F24368" w:rsidP="00F24368">
      <w:pPr>
        <w:rPr>
          <w:rFonts w:ascii="Times New Roman" w:hAnsi="Times New Roman" w:cs="Times New Roman"/>
          <w:sz w:val="24"/>
          <w:szCs w:val="24"/>
        </w:rPr>
      </w:pPr>
      <w:bookmarkStart w:id="306" w:name="dst2605"/>
      <w:bookmarkEnd w:id="306"/>
      <w:r w:rsidRPr="00E51C9D">
        <w:rPr>
          <w:rFonts w:ascii="Times New Roman" w:hAnsi="Times New Roman" w:cs="Times New Roman"/>
          <w:sz w:val="24"/>
          <w:szCs w:val="24"/>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w:t>
      </w:r>
      <w:hyperlink r:id="rId42" w:anchor="dst2601" w:history="1">
        <w:r w:rsidRPr="00E51C9D">
          <w:rPr>
            <w:rFonts w:ascii="Times New Roman" w:hAnsi="Times New Roman" w:cs="Times New Roman"/>
            <w:sz w:val="24"/>
            <w:szCs w:val="24"/>
          </w:rPr>
          <w:t>пунктом 2 части 7</w:t>
        </w:r>
      </w:hyperlink>
      <w:r w:rsidRPr="00E51C9D">
        <w:rPr>
          <w:rFonts w:ascii="Times New Roman" w:hAnsi="Times New Roman" w:cs="Times New Roman"/>
          <w:sz w:val="24"/>
          <w:szCs w:val="24"/>
        </w:rPr>
        <w:t xml:space="preserve"> 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w:t>
      </w:r>
      <w:r w:rsidRPr="00E51C9D">
        <w:rPr>
          <w:rFonts w:ascii="Times New Roman" w:hAnsi="Times New Roman" w:cs="Times New Roman"/>
          <w:sz w:val="24"/>
          <w:szCs w:val="24"/>
        </w:rPr>
        <w:lastRenderedPageBreak/>
        <w:t>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F24368" w:rsidRPr="00E51C9D" w:rsidRDefault="00F24368" w:rsidP="00F24368">
      <w:pPr>
        <w:rPr>
          <w:rFonts w:ascii="Times New Roman" w:hAnsi="Times New Roman" w:cs="Times New Roman"/>
          <w:sz w:val="24"/>
          <w:szCs w:val="24"/>
        </w:rPr>
      </w:pPr>
      <w:bookmarkStart w:id="307" w:name="dst2606"/>
      <w:bookmarkEnd w:id="307"/>
      <w:r w:rsidRPr="00E51C9D">
        <w:rPr>
          <w:rFonts w:ascii="Times New Roman" w:hAnsi="Times New Roman" w:cs="Times New Roman"/>
          <w:sz w:val="24"/>
          <w:szCs w:val="24"/>
        </w:rPr>
        <w:t>9.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w:t>
      </w:r>
      <w:hyperlink r:id="rId43" w:anchor="dst2595" w:history="1">
        <w:r w:rsidRPr="00E51C9D">
          <w:rPr>
            <w:rFonts w:ascii="Times New Roman" w:hAnsi="Times New Roman" w:cs="Times New Roman"/>
            <w:sz w:val="24"/>
            <w:szCs w:val="24"/>
          </w:rPr>
          <w:t>пунктом 4 части 3</w:t>
        </w:r>
      </w:hyperlink>
      <w:r w:rsidRPr="00E51C9D">
        <w:rPr>
          <w:rFonts w:ascii="Times New Roman" w:hAnsi="Times New Roman" w:cs="Times New Roman"/>
          <w:sz w:val="24"/>
          <w:szCs w:val="24"/>
        </w:rPr>
        <w:t xml:space="preserve"> настоящей статьи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w:t>
      </w:r>
      <w:proofErr w:type="spellStart"/>
      <w:r w:rsidRPr="00E51C9D">
        <w:rPr>
          <w:rFonts w:ascii="Times New Roman" w:hAnsi="Times New Roman" w:cs="Times New Roman"/>
          <w:sz w:val="24"/>
          <w:szCs w:val="24"/>
        </w:rPr>
        <w:t>ненаправления</w:t>
      </w:r>
      <w:proofErr w:type="spellEnd"/>
      <w:r w:rsidRPr="00E51C9D">
        <w:rPr>
          <w:rFonts w:ascii="Times New Roman" w:hAnsi="Times New Roman" w:cs="Times New Roman"/>
          <w:sz w:val="24"/>
          <w:szCs w:val="24"/>
        </w:rPr>
        <w:t xml:space="preserve">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rsidR="00F24368" w:rsidRPr="00E51C9D" w:rsidRDefault="00F24368" w:rsidP="00F24368">
      <w:pPr>
        <w:rPr>
          <w:rFonts w:ascii="Times New Roman" w:hAnsi="Times New Roman" w:cs="Times New Roman"/>
          <w:sz w:val="24"/>
          <w:szCs w:val="24"/>
        </w:rPr>
      </w:pPr>
      <w:bookmarkStart w:id="308" w:name="dst2607"/>
      <w:bookmarkEnd w:id="308"/>
      <w:r w:rsidRPr="00E51C9D">
        <w:rPr>
          <w:rFonts w:ascii="Times New Roman" w:hAnsi="Times New Roman" w:cs="Times New Roman"/>
          <w:sz w:val="24"/>
          <w:szCs w:val="24"/>
        </w:rPr>
        <w:t>10.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F24368" w:rsidRPr="00E51C9D" w:rsidRDefault="00F24368" w:rsidP="00F24368">
      <w:pPr>
        <w:rPr>
          <w:rFonts w:ascii="Times New Roman" w:hAnsi="Times New Roman" w:cs="Times New Roman"/>
          <w:sz w:val="24"/>
          <w:szCs w:val="24"/>
        </w:rPr>
      </w:pPr>
      <w:bookmarkStart w:id="309" w:name="dst2608"/>
      <w:bookmarkEnd w:id="309"/>
      <w:r w:rsidRPr="00E51C9D">
        <w:rPr>
          <w:rFonts w:ascii="Times New Roman" w:hAnsi="Times New Roman" w:cs="Times New Roman"/>
          <w:sz w:val="24"/>
          <w:szCs w:val="24"/>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и действующим на дату поступления уведомления о планируемом строительстве;</w:t>
      </w:r>
    </w:p>
    <w:p w:rsidR="00F24368" w:rsidRPr="00E51C9D" w:rsidRDefault="00F24368" w:rsidP="00F24368">
      <w:pPr>
        <w:rPr>
          <w:rFonts w:ascii="Times New Roman" w:hAnsi="Times New Roman" w:cs="Times New Roman"/>
          <w:sz w:val="24"/>
          <w:szCs w:val="24"/>
        </w:rPr>
      </w:pPr>
      <w:bookmarkStart w:id="310" w:name="dst2609"/>
      <w:bookmarkEnd w:id="310"/>
      <w:r w:rsidRPr="00E51C9D">
        <w:rPr>
          <w:rFonts w:ascii="Times New Roman" w:hAnsi="Times New Roman" w:cs="Times New Roman"/>
          <w:sz w:val="24"/>
          <w:szCs w:val="24"/>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F24368" w:rsidRPr="00E51C9D" w:rsidRDefault="00F24368" w:rsidP="00F24368">
      <w:pPr>
        <w:rPr>
          <w:rFonts w:ascii="Times New Roman" w:hAnsi="Times New Roman" w:cs="Times New Roman"/>
          <w:sz w:val="24"/>
          <w:szCs w:val="24"/>
        </w:rPr>
      </w:pPr>
      <w:bookmarkStart w:id="311" w:name="dst2610"/>
      <w:bookmarkEnd w:id="311"/>
      <w:r w:rsidRPr="00E51C9D">
        <w:rPr>
          <w:rFonts w:ascii="Times New Roman" w:hAnsi="Times New Roman" w:cs="Times New Roman"/>
          <w:sz w:val="24"/>
          <w:szCs w:val="24"/>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F24368" w:rsidRPr="00E51C9D" w:rsidRDefault="00F24368" w:rsidP="00F24368">
      <w:pPr>
        <w:rPr>
          <w:rFonts w:ascii="Times New Roman" w:hAnsi="Times New Roman" w:cs="Times New Roman"/>
          <w:sz w:val="24"/>
          <w:szCs w:val="24"/>
        </w:rPr>
      </w:pPr>
      <w:bookmarkStart w:id="312" w:name="dst2611"/>
      <w:bookmarkEnd w:id="312"/>
      <w:r w:rsidRPr="00E51C9D">
        <w:rPr>
          <w:rFonts w:ascii="Times New Roman" w:hAnsi="Times New Roman" w:cs="Times New Roman"/>
          <w:sz w:val="24"/>
          <w:szCs w:val="24"/>
        </w:rPr>
        <w:t>4) в срок, указанный в </w:t>
      </w:r>
      <w:hyperlink r:id="rId44" w:anchor="dst2606" w:history="1">
        <w:r w:rsidRPr="00E51C9D">
          <w:rPr>
            <w:rFonts w:ascii="Times New Roman" w:hAnsi="Times New Roman" w:cs="Times New Roman"/>
            <w:sz w:val="24"/>
            <w:szCs w:val="24"/>
          </w:rPr>
          <w:t>части 9</w:t>
        </w:r>
      </w:hyperlink>
      <w:r w:rsidRPr="00E51C9D">
        <w:rPr>
          <w:rFonts w:ascii="Times New Roman" w:hAnsi="Times New Roman" w:cs="Times New Roman"/>
          <w:sz w:val="24"/>
          <w:szCs w:val="24"/>
        </w:rPr>
        <w:t xml:space="preserve"> 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w:t>
      </w:r>
      <w:r w:rsidRPr="00E51C9D">
        <w:rPr>
          <w:rFonts w:ascii="Times New Roman" w:hAnsi="Times New Roman" w:cs="Times New Roman"/>
          <w:sz w:val="24"/>
          <w:szCs w:val="24"/>
        </w:rPr>
        <w:lastRenderedPageBreak/>
        <w:t>расположенной в границах территории исторического поселения федерального или регионального значения.</w:t>
      </w:r>
    </w:p>
    <w:p w:rsidR="00F24368" w:rsidRPr="00E51C9D" w:rsidRDefault="00F24368" w:rsidP="00F24368">
      <w:pPr>
        <w:rPr>
          <w:rFonts w:ascii="Times New Roman" w:hAnsi="Times New Roman" w:cs="Times New Roman"/>
          <w:sz w:val="24"/>
          <w:szCs w:val="24"/>
        </w:rPr>
      </w:pPr>
      <w:bookmarkStart w:id="313" w:name="dst2612"/>
      <w:bookmarkEnd w:id="313"/>
      <w:r w:rsidRPr="00E51C9D">
        <w:rPr>
          <w:rFonts w:ascii="Times New Roman" w:hAnsi="Times New Roman" w:cs="Times New Roman"/>
          <w:sz w:val="24"/>
          <w:szCs w:val="24"/>
        </w:rPr>
        <w:t>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w:t>
      </w:r>
      <w:hyperlink r:id="rId45" w:anchor="dst2611" w:history="1">
        <w:r w:rsidRPr="00E51C9D">
          <w:rPr>
            <w:rFonts w:ascii="Times New Roman" w:hAnsi="Times New Roman" w:cs="Times New Roman"/>
            <w:sz w:val="24"/>
            <w:szCs w:val="24"/>
          </w:rPr>
          <w:t>пунктом 4 части 10</w:t>
        </w:r>
      </w:hyperlink>
      <w:r w:rsidRPr="00E51C9D">
        <w:rPr>
          <w:rFonts w:ascii="Times New Roman" w:hAnsi="Times New Roman" w:cs="Times New Roman"/>
          <w:sz w:val="24"/>
          <w:szCs w:val="24"/>
        </w:rPr>
        <w:t>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F24368" w:rsidRPr="00E51C9D" w:rsidRDefault="00F24368" w:rsidP="00F24368">
      <w:pPr>
        <w:rPr>
          <w:rFonts w:ascii="Times New Roman" w:hAnsi="Times New Roman" w:cs="Times New Roman"/>
          <w:sz w:val="24"/>
          <w:szCs w:val="24"/>
        </w:rPr>
      </w:pPr>
      <w:bookmarkStart w:id="314" w:name="dst2613"/>
      <w:bookmarkEnd w:id="314"/>
      <w:r w:rsidRPr="00E51C9D">
        <w:rPr>
          <w:rFonts w:ascii="Times New Roman" w:hAnsi="Times New Roman" w:cs="Times New Roman"/>
          <w:sz w:val="24"/>
          <w:szCs w:val="24"/>
        </w:rP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 </w:t>
      </w:r>
      <w:hyperlink r:id="rId46" w:anchor="dst2599" w:history="1">
        <w:r w:rsidRPr="00E51C9D">
          <w:rPr>
            <w:rFonts w:ascii="Times New Roman" w:hAnsi="Times New Roman" w:cs="Times New Roman"/>
            <w:sz w:val="24"/>
            <w:szCs w:val="24"/>
          </w:rPr>
          <w:t>части 7</w:t>
        </w:r>
      </w:hyperlink>
      <w:r w:rsidRPr="00E51C9D">
        <w:rPr>
          <w:rFonts w:ascii="Times New Roman" w:hAnsi="Times New Roman" w:cs="Times New Roman"/>
          <w:sz w:val="24"/>
          <w:szCs w:val="24"/>
        </w:rPr>
        <w:t> или </w:t>
      </w:r>
      <w:hyperlink r:id="rId47" w:anchor="dst2605" w:history="1">
        <w:r w:rsidRPr="00E51C9D">
          <w:rPr>
            <w:rFonts w:ascii="Times New Roman" w:hAnsi="Times New Roman" w:cs="Times New Roman"/>
            <w:sz w:val="24"/>
            <w:szCs w:val="24"/>
          </w:rPr>
          <w:t>пункте 3 части 8</w:t>
        </w:r>
      </w:hyperlink>
      <w:r w:rsidRPr="00E51C9D">
        <w:rPr>
          <w:rFonts w:ascii="Times New Roman" w:hAnsi="Times New Roman" w:cs="Times New Roman"/>
          <w:sz w:val="24"/>
          <w:szCs w:val="24"/>
        </w:rPr>
        <w:t>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F24368" w:rsidRPr="00E51C9D" w:rsidRDefault="00F24368" w:rsidP="00F24368">
      <w:pPr>
        <w:rPr>
          <w:rFonts w:ascii="Times New Roman" w:hAnsi="Times New Roman" w:cs="Times New Roman"/>
          <w:sz w:val="24"/>
          <w:szCs w:val="24"/>
        </w:rPr>
      </w:pPr>
      <w:bookmarkStart w:id="315" w:name="dst2614"/>
      <w:bookmarkEnd w:id="315"/>
      <w:r w:rsidRPr="00E51C9D">
        <w:rPr>
          <w:rFonts w:ascii="Times New Roman" w:hAnsi="Times New Roman" w:cs="Times New Roman"/>
          <w:sz w:val="24"/>
          <w:szCs w:val="24"/>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w:t>
      </w:r>
      <w:hyperlink r:id="rId48" w:anchor="dst2608" w:history="1">
        <w:r w:rsidRPr="00E51C9D">
          <w:rPr>
            <w:rFonts w:ascii="Times New Roman" w:hAnsi="Times New Roman" w:cs="Times New Roman"/>
            <w:sz w:val="24"/>
            <w:szCs w:val="24"/>
          </w:rPr>
          <w:t>пунктом 1 части 10</w:t>
        </w:r>
      </w:hyperlink>
      <w:r w:rsidRPr="00E51C9D">
        <w:rPr>
          <w:rFonts w:ascii="Times New Roman" w:hAnsi="Times New Roman" w:cs="Times New Roman"/>
          <w:sz w:val="24"/>
          <w:szCs w:val="24"/>
        </w:rPr>
        <w:t> настоящей статьи;</w:t>
      </w:r>
    </w:p>
    <w:p w:rsidR="00F24368" w:rsidRPr="00E51C9D" w:rsidRDefault="00F24368" w:rsidP="00F24368">
      <w:pPr>
        <w:rPr>
          <w:rFonts w:ascii="Times New Roman" w:hAnsi="Times New Roman" w:cs="Times New Roman"/>
          <w:sz w:val="24"/>
          <w:szCs w:val="24"/>
        </w:rPr>
      </w:pPr>
      <w:bookmarkStart w:id="316" w:name="dst2615"/>
      <w:bookmarkEnd w:id="316"/>
      <w:r w:rsidRPr="00E51C9D">
        <w:rPr>
          <w:rFonts w:ascii="Times New Roman" w:hAnsi="Times New Roman" w:cs="Times New Roman"/>
          <w:sz w:val="24"/>
          <w:szCs w:val="24"/>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w:t>
      </w:r>
      <w:hyperlink r:id="rId49" w:anchor="dst2609" w:history="1">
        <w:r w:rsidRPr="00E51C9D">
          <w:rPr>
            <w:rFonts w:ascii="Times New Roman" w:hAnsi="Times New Roman" w:cs="Times New Roman"/>
            <w:sz w:val="24"/>
            <w:szCs w:val="24"/>
          </w:rPr>
          <w:t>пунктом 2</w:t>
        </w:r>
      </w:hyperlink>
      <w:r w:rsidRPr="00E51C9D">
        <w:rPr>
          <w:rFonts w:ascii="Times New Roman" w:hAnsi="Times New Roman" w:cs="Times New Roman"/>
          <w:sz w:val="24"/>
          <w:szCs w:val="24"/>
        </w:rPr>
        <w:t> или </w:t>
      </w:r>
      <w:hyperlink r:id="rId50" w:anchor="dst2610" w:history="1">
        <w:r w:rsidRPr="00E51C9D">
          <w:rPr>
            <w:rFonts w:ascii="Times New Roman" w:hAnsi="Times New Roman" w:cs="Times New Roman"/>
            <w:sz w:val="24"/>
            <w:szCs w:val="24"/>
          </w:rPr>
          <w:t>3 части 10</w:t>
        </w:r>
      </w:hyperlink>
      <w:r w:rsidRPr="00E51C9D">
        <w:rPr>
          <w:rFonts w:ascii="Times New Roman" w:hAnsi="Times New Roman" w:cs="Times New Roman"/>
          <w:sz w:val="24"/>
          <w:szCs w:val="24"/>
        </w:rPr>
        <w:t> настоящей статьи;</w:t>
      </w:r>
    </w:p>
    <w:p w:rsidR="00F24368" w:rsidRPr="00E51C9D" w:rsidRDefault="00F24368" w:rsidP="00F24368">
      <w:pPr>
        <w:rPr>
          <w:rFonts w:ascii="Times New Roman" w:hAnsi="Times New Roman" w:cs="Times New Roman"/>
          <w:sz w:val="24"/>
          <w:szCs w:val="24"/>
        </w:rPr>
      </w:pPr>
      <w:bookmarkStart w:id="317" w:name="dst2616"/>
      <w:bookmarkEnd w:id="317"/>
      <w:r w:rsidRPr="00E51C9D">
        <w:rPr>
          <w:rFonts w:ascii="Times New Roman" w:hAnsi="Times New Roman" w:cs="Times New Roman"/>
          <w:sz w:val="24"/>
          <w:szCs w:val="24"/>
        </w:rPr>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w:t>
      </w:r>
      <w:hyperlink r:id="rId51" w:anchor="dst2611" w:history="1">
        <w:r w:rsidRPr="00E51C9D">
          <w:rPr>
            <w:rFonts w:ascii="Times New Roman" w:hAnsi="Times New Roman" w:cs="Times New Roman"/>
            <w:sz w:val="24"/>
            <w:szCs w:val="24"/>
          </w:rPr>
          <w:t>пунктом 4 части 10</w:t>
        </w:r>
      </w:hyperlink>
      <w:r w:rsidRPr="00E51C9D">
        <w:rPr>
          <w:rFonts w:ascii="Times New Roman" w:hAnsi="Times New Roman" w:cs="Times New Roman"/>
          <w:sz w:val="24"/>
          <w:szCs w:val="24"/>
        </w:rPr>
        <w:t> настоящей статьи.</w:t>
      </w:r>
    </w:p>
    <w:p w:rsidR="00F24368" w:rsidRPr="00E51C9D" w:rsidRDefault="00F24368" w:rsidP="00F24368">
      <w:pPr>
        <w:rPr>
          <w:rFonts w:ascii="Times New Roman" w:hAnsi="Times New Roman" w:cs="Times New Roman"/>
          <w:sz w:val="24"/>
          <w:szCs w:val="24"/>
        </w:rPr>
      </w:pPr>
      <w:bookmarkStart w:id="318" w:name="dst2617"/>
      <w:bookmarkEnd w:id="318"/>
      <w:r w:rsidRPr="00E51C9D">
        <w:rPr>
          <w:rFonts w:ascii="Times New Roman" w:hAnsi="Times New Roman" w:cs="Times New Roman"/>
          <w:sz w:val="24"/>
          <w:szCs w:val="24"/>
        </w:rPr>
        <w:t xml:space="preserve">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w:t>
      </w:r>
      <w:proofErr w:type="spellStart"/>
      <w:r w:rsidRPr="00E51C9D">
        <w:rPr>
          <w:rFonts w:ascii="Times New Roman" w:hAnsi="Times New Roman" w:cs="Times New Roman"/>
          <w:sz w:val="24"/>
          <w:szCs w:val="24"/>
        </w:rPr>
        <w:t>ненаправление</w:t>
      </w:r>
      <w:proofErr w:type="spellEnd"/>
      <w:r w:rsidRPr="00E51C9D">
        <w:rPr>
          <w:rFonts w:ascii="Times New Roman" w:hAnsi="Times New Roman" w:cs="Times New Roman"/>
          <w:sz w:val="24"/>
          <w:szCs w:val="24"/>
        </w:rPr>
        <w:t xml:space="preserve"> указанными органами в срок, </w:t>
      </w:r>
      <w:r w:rsidRPr="00E51C9D">
        <w:rPr>
          <w:rFonts w:ascii="Times New Roman" w:hAnsi="Times New Roman" w:cs="Times New Roman"/>
          <w:sz w:val="24"/>
          <w:szCs w:val="24"/>
        </w:rPr>
        <w:lastRenderedPageBreak/>
        <w:t>предусмотренный </w:t>
      </w:r>
      <w:hyperlink r:id="rId52" w:anchor="dst2599" w:history="1">
        <w:r w:rsidRPr="00E51C9D">
          <w:rPr>
            <w:rFonts w:ascii="Times New Roman" w:hAnsi="Times New Roman" w:cs="Times New Roman"/>
            <w:sz w:val="24"/>
            <w:szCs w:val="24"/>
          </w:rPr>
          <w:t>частью 7</w:t>
        </w:r>
      </w:hyperlink>
      <w:r w:rsidRPr="00E51C9D">
        <w:rPr>
          <w:rFonts w:ascii="Times New Roman" w:hAnsi="Times New Roman" w:cs="Times New Roman"/>
          <w:sz w:val="24"/>
          <w:szCs w:val="24"/>
        </w:rPr>
        <w:t> или </w:t>
      </w:r>
      <w:hyperlink r:id="rId53" w:anchor="dst2605" w:history="1">
        <w:r w:rsidRPr="00E51C9D">
          <w:rPr>
            <w:rFonts w:ascii="Times New Roman" w:hAnsi="Times New Roman" w:cs="Times New Roman"/>
            <w:sz w:val="24"/>
            <w:szCs w:val="24"/>
          </w:rPr>
          <w:t>пунктом 3 части 8</w:t>
        </w:r>
      </w:hyperlink>
      <w:r w:rsidRPr="00E51C9D">
        <w:rPr>
          <w:rFonts w:ascii="Times New Roman" w:hAnsi="Times New Roman" w:cs="Times New Roman"/>
          <w:sz w:val="24"/>
          <w:szCs w:val="24"/>
        </w:rPr>
        <w:t>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 </w:t>
      </w:r>
      <w:hyperlink r:id="rId54" w:anchor="dst2580" w:history="1">
        <w:r w:rsidRPr="00E51C9D">
          <w:rPr>
            <w:rFonts w:ascii="Times New Roman" w:hAnsi="Times New Roman" w:cs="Times New Roman"/>
            <w:sz w:val="24"/>
            <w:szCs w:val="24"/>
          </w:rPr>
          <w:t>частью 1</w:t>
        </w:r>
      </w:hyperlink>
      <w:r w:rsidRPr="00E51C9D">
        <w:rPr>
          <w:rFonts w:ascii="Times New Roman" w:hAnsi="Times New Roman" w:cs="Times New Roman"/>
          <w:sz w:val="24"/>
          <w:szCs w:val="24"/>
        </w:rPr>
        <w:t> 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w:t>
      </w:r>
      <w:hyperlink r:id="rId55" w:anchor="dst331" w:history="1">
        <w:r w:rsidRPr="00E51C9D">
          <w:rPr>
            <w:rFonts w:ascii="Times New Roman" w:hAnsi="Times New Roman" w:cs="Times New Roman"/>
            <w:sz w:val="24"/>
            <w:szCs w:val="24"/>
          </w:rPr>
          <w:t>пунктами 1</w:t>
        </w:r>
      </w:hyperlink>
      <w:r w:rsidRPr="00E51C9D">
        <w:rPr>
          <w:rFonts w:ascii="Times New Roman" w:hAnsi="Times New Roman" w:cs="Times New Roman"/>
          <w:sz w:val="24"/>
          <w:szCs w:val="24"/>
        </w:rPr>
        <w:t> - </w:t>
      </w:r>
      <w:hyperlink r:id="rId56" w:anchor="dst333" w:history="1">
        <w:r w:rsidRPr="00E51C9D">
          <w:rPr>
            <w:rFonts w:ascii="Times New Roman" w:hAnsi="Times New Roman" w:cs="Times New Roman"/>
            <w:sz w:val="24"/>
            <w:szCs w:val="24"/>
          </w:rPr>
          <w:t>3 части 21.1 статьи 51</w:t>
        </w:r>
      </w:hyperlink>
      <w:r w:rsidRPr="00E51C9D">
        <w:rPr>
          <w:rFonts w:ascii="Times New Roman" w:hAnsi="Times New Roman" w:cs="Times New Roman"/>
          <w:sz w:val="24"/>
          <w:szCs w:val="24"/>
        </w:rPr>
        <w:t> Градостроительного Кодекса. При этом направление нового уведомления о планируемом строительстве не требуется.</w:t>
      </w:r>
    </w:p>
    <w:p w:rsidR="00F24368" w:rsidRPr="00E51C9D" w:rsidRDefault="00F24368" w:rsidP="00F24368">
      <w:pPr>
        <w:rPr>
          <w:rFonts w:ascii="Times New Roman" w:hAnsi="Times New Roman" w:cs="Times New Roman"/>
          <w:sz w:val="24"/>
          <w:szCs w:val="24"/>
        </w:rPr>
      </w:pPr>
      <w:bookmarkStart w:id="319" w:name="dst2618"/>
      <w:bookmarkEnd w:id="319"/>
      <w:r w:rsidRPr="00E51C9D">
        <w:rPr>
          <w:rFonts w:ascii="Times New Roman" w:hAnsi="Times New Roman" w:cs="Times New Roman"/>
          <w:sz w:val="24"/>
          <w:szCs w:val="24"/>
        </w:rPr>
        <w:t>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w:t>
      </w:r>
      <w:hyperlink r:id="rId57" w:anchor="dst2580" w:history="1">
        <w:r w:rsidRPr="00E51C9D">
          <w:rPr>
            <w:rFonts w:ascii="Times New Roman" w:hAnsi="Times New Roman" w:cs="Times New Roman"/>
            <w:sz w:val="24"/>
            <w:szCs w:val="24"/>
          </w:rPr>
          <w:t>части 1</w:t>
        </w:r>
      </w:hyperlink>
      <w:r w:rsidRPr="00E51C9D">
        <w:rPr>
          <w:rFonts w:ascii="Times New Roman" w:hAnsi="Times New Roman" w:cs="Times New Roman"/>
          <w:sz w:val="24"/>
          <w:szCs w:val="24"/>
        </w:rPr>
        <w:t>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w:t>
      </w:r>
      <w:hyperlink r:id="rId58" w:anchor="dst2596" w:history="1">
        <w:r w:rsidRPr="00E51C9D">
          <w:rPr>
            <w:rFonts w:ascii="Times New Roman" w:hAnsi="Times New Roman" w:cs="Times New Roman"/>
            <w:sz w:val="24"/>
            <w:szCs w:val="24"/>
          </w:rPr>
          <w:t>частями 4</w:t>
        </w:r>
      </w:hyperlink>
      <w:r w:rsidRPr="00E51C9D">
        <w:rPr>
          <w:rFonts w:ascii="Times New Roman" w:hAnsi="Times New Roman" w:cs="Times New Roman"/>
          <w:sz w:val="24"/>
          <w:szCs w:val="24"/>
        </w:rPr>
        <w:t> - </w:t>
      </w:r>
      <w:hyperlink r:id="rId59" w:anchor="dst2617" w:history="1">
        <w:r w:rsidRPr="00E51C9D">
          <w:rPr>
            <w:rFonts w:ascii="Times New Roman" w:hAnsi="Times New Roman" w:cs="Times New Roman"/>
            <w:sz w:val="24"/>
            <w:szCs w:val="24"/>
          </w:rPr>
          <w:t>13</w:t>
        </w:r>
      </w:hyperlink>
      <w:r w:rsidRPr="00E51C9D">
        <w:rPr>
          <w:rFonts w:ascii="Times New Roman" w:hAnsi="Times New Roman" w:cs="Times New Roman"/>
          <w:sz w:val="24"/>
          <w:szCs w:val="24"/>
        </w:rPr>
        <w:t> настоящей статьи. </w:t>
      </w:r>
      <w:hyperlink r:id="rId60" w:anchor="dst100105" w:history="1">
        <w:r w:rsidRPr="00E51C9D">
          <w:rPr>
            <w:rFonts w:ascii="Times New Roman" w:hAnsi="Times New Roman" w:cs="Times New Roman"/>
            <w:sz w:val="24"/>
            <w:szCs w:val="24"/>
          </w:rPr>
          <w:t>Форма</w:t>
        </w:r>
      </w:hyperlink>
      <w:r w:rsidRPr="00E51C9D">
        <w:rPr>
          <w:rFonts w:ascii="Times New Roman" w:hAnsi="Times New Roman" w:cs="Times New Roman"/>
          <w:sz w:val="24"/>
          <w:szCs w:val="24"/>
        </w:rPr>
        <w:t>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24368" w:rsidRPr="00E51C9D" w:rsidRDefault="00F24368" w:rsidP="00F24368">
      <w:pPr>
        <w:rPr>
          <w:rFonts w:ascii="Times New Roman" w:hAnsi="Times New Roman" w:cs="Times New Roman"/>
          <w:sz w:val="24"/>
          <w:szCs w:val="24"/>
        </w:rPr>
      </w:pPr>
      <w:bookmarkStart w:id="320" w:name="dst2619"/>
      <w:bookmarkEnd w:id="320"/>
      <w:r w:rsidRPr="00E51C9D">
        <w:rPr>
          <w:rFonts w:ascii="Times New Roman" w:hAnsi="Times New Roman" w:cs="Times New Roman"/>
          <w:sz w:val="24"/>
          <w:szCs w:val="24"/>
        </w:rPr>
        <w:t xml:space="preserve">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w:t>
      </w:r>
      <w:proofErr w:type="spellStart"/>
      <w:r w:rsidRPr="00E51C9D">
        <w:rPr>
          <w:rFonts w:ascii="Times New Roman" w:hAnsi="Times New Roman" w:cs="Times New Roman"/>
          <w:sz w:val="24"/>
          <w:szCs w:val="24"/>
        </w:rPr>
        <w:t>ненаправления</w:t>
      </w:r>
      <w:proofErr w:type="spellEnd"/>
      <w:r w:rsidRPr="00E51C9D">
        <w:rPr>
          <w:rFonts w:ascii="Times New Roman" w:hAnsi="Times New Roman" w:cs="Times New Roman"/>
          <w:sz w:val="24"/>
          <w:szCs w:val="24"/>
        </w:rPr>
        <w:t xml:space="preserve"> указанными органами в срок, предусмотренный </w:t>
      </w:r>
      <w:hyperlink r:id="rId61" w:anchor="dst2599" w:history="1">
        <w:r w:rsidRPr="00E51C9D">
          <w:rPr>
            <w:rFonts w:ascii="Times New Roman" w:hAnsi="Times New Roman" w:cs="Times New Roman"/>
            <w:sz w:val="24"/>
            <w:szCs w:val="24"/>
          </w:rPr>
          <w:t>частью 7</w:t>
        </w:r>
      </w:hyperlink>
      <w:r w:rsidRPr="00E51C9D">
        <w:rPr>
          <w:rFonts w:ascii="Times New Roman" w:hAnsi="Times New Roman" w:cs="Times New Roman"/>
          <w:sz w:val="24"/>
          <w:szCs w:val="24"/>
        </w:rPr>
        <w:t> или </w:t>
      </w:r>
      <w:hyperlink r:id="rId62" w:anchor="dst2605" w:history="1">
        <w:r w:rsidRPr="00E51C9D">
          <w:rPr>
            <w:rFonts w:ascii="Times New Roman" w:hAnsi="Times New Roman" w:cs="Times New Roman"/>
            <w:sz w:val="24"/>
            <w:szCs w:val="24"/>
          </w:rPr>
          <w:t>пунктом 3 части 8</w:t>
        </w:r>
      </w:hyperlink>
      <w:r w:rsidRPr="00E51C9D">
        <w:rPr>
          <w:rFonts w:ascii="Times New Roman" w:hAnsi="Times New Roman" w:cs="Times New Roman"/>
          <w:sz w:val="24"/>
          <w:szCs w:val="24"/>
        </w:rPr>
        <w:t xml:space="preserve">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w:t>
      </w:r>
      <w:r w:rsidRPr="00E51C9D">
        <w:rPr>
          <w:rFonts w:ascii="Times New Roman" w:hAnsi="Times New Roman" w:cs="Times New Roman"/>
          <w:sz w:val="24"/>
          <w:szCs w:val="24"/>
        </w:rPr>
        <w:lastRenderedPageBreak/>
        <w:t>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w:t>
      </w:r>
      <w:hyperlink r:id="rId63" w:anchor="dst2599" w:history="1">
        <w:r w:rsidRPr="00E51C9D">
          <w:rPr>
            <w:rFonts w:ascii="Times New Roman" w:hAnsi="Times New Roman" w:cs="Times New Roman"/>
            <w:sz w:val="24"/>
            <w:szCs w:val="24"/>
          </w:rPr>
          <w:t>частью 7</w:t>
        </w:r>
      </w:hyperlink>
      <w:r w:rsidRPr="00E51C9D">
        <w:rPr>
          <w:rFonts w:ascii="Times New Roman" w:hAnsi="Times New Roman" w:cs="Times New Roman"/>
          <w:sz w:val="24"/>
          <w:szCs w:val="24"/>
        </w:rPr>
        <w:t> или </w:t>
      </w:r>
      <w:hyperlink r:id="rId64" w:anchor="dst2605" w:history="1">
        <w:r w:rsidRPr="00E51C9D">
          <w:rPr>
            <w:rFonts w:ascii="Times New Roman" w:hAnsi="Times New Roman" w:cs="Times New Roman"/>
            <w:sz w:val="24"/>
            <w:szCs w:val="24"/>
          </w:rPr>
          <w:t>пунктом 3 части 8</w:t>
        </w:r>
      </w:hyperlink>
      <w:r w:rsidRPr="00E51C9D">
        <w:rPr>
          <w:rFonts w:ascii="Times New Roman" w:hAnsi="Times New Roman" w:cs="Times New Roman"/>
          <w:sz w:val="24"/>
          <w:szCs w:val="24"/>
        </w:rPr>
        <w:t>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A14CE4" w:rsidRPr="00E51C9D" w:rsidRDefault="00A14CE4" w:rsidP="00EB1C80">
      <w:pPr>
        <w:pStyle w:val="20"/>
        <w:spacing w:after="100"/>
        <w:rPr>
          <w:rFonts w:ascii="Times New Roman" w:hAnsi="Times New Roman" w:cs="Times New Roman"/>
          <w:color w:val="auto"/>
          <w:sz w:val="24"/>
          <w:szCs w:val="24"/>
        </w:rPr>
      </w:pPr>
      <w:bookmarkStart w:id="321" w:name="_Toc387084745"/>
      <w:bookmarkStart w:id="322" w:name="_Toc7446396"/>
      <w:r w:rsidRPr="00E51C9D">
        <w:rPr>
          <w:rFonts w:ascii="Times New Roman" w:hAnsi="Times New Roman" w:cs="Times New Roman"/>
          <w:color w:val="auto"/>
          <w:sz w:val="24"/>
          <w:szCs w:val="24"/>
        </w:rPr>
        <w:t xml:space="preserve">Статья </w:t>
      </w:r>
      <w:r w:rsidR="006B0006" w:rsidRPr="00E51C9D">
        <w:rPr>
          <w:rFonts w:ascii="Times New Roman" w:hAnsi="Times New Roman" w:cs="Times New Roman"/>
          <w:color w:val="auto"/>
          <w:sz w:val="24"/>
          <w:szCs w:val="24"/>
        </w:rPr>
        <w:t>28.2</w:t>
      </w:r>
      <w:r w:rsidRPr="00E51C9D">
        <w:rPr>
          <w:rFonts w:ascii="Times New Roman" w:hAnsi="Times New Roman" w:cs="Times New Roman"/>
          <w:color w:val="auto"/>
          <w:sz w:val="24"/>
          <w:szCs w:val="24"/>
        </w:rPr>
        <w:t>.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bookmarkEnd w:id="321"/>
      <w:bookmarkEnd w:id="322"/>
    </w:p>
    <w:p w:rsidR="00A14CE4" w:rsidRPr="00E51C9D" w:rsidRDefault="00A14CE4" w:rsidP="00EB1C80">
      <w:pPr>
        <w:rPr>
          <w:rFonts w:ascii="Times New Roman" w:hAnsi="Times New Roman" w:cs="Times New Roman"/>
          <w:sz w:val="24"/>
          <w:szCs w:val="24"/>
        </w:rPr>
      </w:pPr>
      <w:r w:rsidRPr="00E51C9D">
        <w:rPr>
          <w:rFonts w:ascii="Times New Roman" w:hAnsi="Times New Roman" w:cs="Times New Roman"/>
          <w:sz w:val="24"/>
          <w:szCs w:val="24"/>
        </w:rPr>
        <w:t>1. Лица, в случае строительства объектов</w:t>
      </w:r>
      <w:r w:rsidR="00106EA5" w:rsidRPr="00E51C9D">
        <w:rPr>
          <w:rFonts w:ascii="Times New Roman" w:hAnsi="Times New Roman" w:cs="Times New Roman"/>
          <w:sz w:val="24"/>
          <w:szCs w:val="24"/>
        </w:rPr>
        <w:t>,</w:t>
      </w:r>
      <w:r w:rsidRPr="00E51C9D">
        <w:rPr>
          <w:rFonts w:ascii="Times New Roman" w:hAnsi="Times New Roman" w:cs="Times New Roman"/>
          <w:sz w:val="24"/>
          <w:szCs w:val="24"/>
        </w:rPr>
        <w:t xml:space="preserve"> </w:t>
      </w:r>
      <w:r w:rsidR="00106EA5" w:rsidRPr="00E51C9D">
        <w:rPr>
          <w:rFonts w:ascii="Times New Roman" w:hAnsi="Times New Roman" w:cs="Times New Roman"/>
          <w:sz w:val="24"/>
          <w:szCs w:val="24"/>
        </w:rPr>
        <w:t>для строительства и возведения которых не требуется выдача разрешения на строительство</w:t>
      </w:r>
      <w:r w:rsidRPr="00E51C9D">
        <w:rPr>
          <w:rFonts w:ascii="Times New Roman" w:hAnsi="Times New Roman" w:cs="Times New Roman"/>
          <w:sz w:val="24"/>
          <w:szCs w:val="24"/>
        </w:rPr>
        <w:t>:</w:t>
      </w:r>
    </w:p>
    <w:p w:rsidR="00A14CE4" w:rsidRPr="00E51C9D" w:rsidRDefault="00A14CE4" w:rsidP="00EB1C80">
      <w:pPr>
        <w:rPr>
          <w:rFonts w:ascii="Times New Roman" w:hAnsi="Times New Roman" w:cs="Times New Roman"/>
          <w:sz w:val="24"/>
          <w:szCs w:val="24"/>
        </w:rPr>
      </w:pPr>
      <w:r w:rsidRPr="00E51C9D">
        <w:rPr>
          <w:rFonts w:ascii="Times New Roman" w:hAnsi="Times New Roman" w:cs="Times New Roman"/>
          <w:sz w:val="24"/>
          <w:szCs w:val="24"/>
        </w:rPr>
        <w:t>1) обязаны соблюдать:</w:t>
      </w:r>
    </w:p>
    <w:p w:rsidR="00A14CE4" w:rsidRPr="00E51C9D" w:rsidRDefault="00A14CE4" w:rsidP="00EB1C80">
      <w:pPr>
        <w:rPr>
          <w:rFonts w:ascii="Times New Roman" w:hAnsi="Times New Roman" w:cs="Times New Roman"/>
          <w:sz w:val="24"/>
          <w:szCs w:val="24"/>
        </w:rPr>
      </w:pPr>
      <w:r w:rsidRPr="00E51C9D">
        <w:rPr>
          <w:rFonts w:ascii="Times New Roman" w:hAnsi="Times New Roman" w:cs="Times New Roman"/>
          <w:sz w:val="24"/>
          <w:szCs w:val="24"/>
        </w:rPr>
        <w:t>а) 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A14CE4" w:rsidRPr="00E51C9D" w:rsidRDefault="00A14CE4" w:rsidP="00EB1C80">
      <w:pPr>
        <w:rPr>
          <w:rFonts w:ascii="Times New Roman" w:hAnsi="Times New Roman" w:cs="Times New Roman"/>
          <w:sz w:val="24"/>
          <w:szCs w:val="24"/>
        </w:rPr>
      </w:pPr>
      <w:r w:rsidRPr="00E51C9D">
        <w:rPr>
          <w:rFonts w:ascii="Times New Roman" w:hAnsi="Times New Roman" w:cs="Times New Roman"/>
          <w:sz w:val="24"/>
          <w:szCs w:val="24"/>
        </w:rPr>
        <w:t>б)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A14CE4" w:rsidRPr="00E51C9D" w:rsidRDefault="00A14CE4" w:rsidP="00EB1C80">
      <w:pPr>
        <w:rPr>
          <w:rFonts w:ascii="Times New Roman" w:hAnsi="Times New Roman" w:cs="Times New Roman"/>
          <w:sz w:val="24"/>
          <w:szCs w:val="24"/>
        </w:rPr>
      </w:pPr>
      <w:r w:rsidRPr="00E51C9D">
        <w:rPr>
          <w:rFonts w:ascii="Times New Roman" w:hAnsi="Times New Roman" w:cs="Times New Roman"/>
          <w:sz w:val="24"/>
          <w:szCs w:val="24"/>
        </w:rPr>
        <w:t xml:space="preserve">2) при установке киосков, торговых павильонов или иных объектов эскизный проект объекта и проект благоустройства прилегающей территории согласовать с </w:t>
      </w:r>
      <w:r w:rsidR="00106EA5" w:rsidRPr="00E51C9D">
        <w:rPr>
          <w:rFonts w:ascii="Times New Roman" w:hAnsi="Times New Roman" w:cs="Times New Roman"/>
          <w:sz w:val="24"/>
          <w:szCs w:val="24"/>
        </w:rPr>
        <w:t xml:space="preserve">органом уполномоченным в области архитектуры и градостроительства на территории </w:t>
      </w:r>
      <w:r w:rsidR="006B0006" w:rsidRPr="00E51C9D">
        <w:rPr>
          <w:rFonts w:ascii="Times New Roman" w:hAnsi="Times New Roman" w:cs="Times New Roman"/>
          <w:sz w:val="24"/>
          <w:szCs w:val="24"/>
        </w:rPr>
        <w:t>Ловлинского</w:t>
      </w:r>
      <w:r w:rsidR="00106EA5" w:rsidRPr="00E51C9D">
        <w:rPr>
          <w:rFonts w:ascii="Times New Roman" w:hAnsi="Times New Roman" w:cs="Times New Roman"/>
          <w:sz w:val="24"/>
          <w:szCs w:val="24"/>
        </w:rPr>
        <w:t xml:space="preserve"> сельского поселения</w:t>
      </w:r>
      <w:r w:rsidRPr="00E51C9D">
        <w:rPr>
          <w:rFonts w:ascii="Times New Roman" w:hAnsi="Times New Roman" w:cs="Times New Roman"/>
          <w:sz w:val="24"/>
          <w:szCs w:val="24"/>
        </w:rPr>
        <w:t>;</w:t>
      </w:r>
    </w:p>
    <w:p w:rsidR="00A14CE4" w:rsidRPr="00E51C9D" w:rsidRDefault="00A14CE4" w:rsidP="00EB1C80">
      <w:pPr>
        <w:rPr>
          <w:rFonts w:ascii="Times New Roman" w:hAnsi="Times New Roman" w:cs="Times New Roman"/>
          <w:sz w:val="24"/>
          <w:szCs w:val="24"/>
        </w:rPr>
      </w:pPr>
      <w:r w:rsidRPr="00E51C9D">
        <w:rPr>
          <w:rFonts w:ascii="Times New Roman" w:hAnsi="Times New Roman" w:cs="Times New Roman"/>
          <w:sz w:val="24"/>
          <w:szCs w:val="24"/>
        </w:rPr>
        <w:t>3) несут ответственность за несоблюдение указанных в пункте 1 настоящей части настоящей статьи требований.</w:t>
      </w:r>
    </w:p>
    <w:p w:rsidR="00A14CE4" w:rsidRPr="00E51C9D" w:rsidRDefault="00A14CE4" w:rsidP="00EB1C80">
      <w:pPr>
        <w:rPr>
          <w:rFonts w:ascii="Times New Roman" w:hAnsi="Times New Roman" w:cs="Times New Roman"/>
          <w:sz w:val="24"/>
          <w:szCs w:val="24"/>
        </w:rPr>
      </w:pPr>
      <w:r w:rsidRPr="00E51C9D">
        <w:rPr>
          <w:rFonts w:ascii="Times New Roman" w:hAnsi="Times New Roman" w:cs="Times New Roman"/>
          <w:sz w:val="24"/>
          <w:szCs w:val="24"/>
        </w:rPr>
        <w:t>2. К зданиям, строениям, сооружениям, строительство, возведение которых не требует выдачи разрешений на строительство, созданным с существенными нарушений требований, установленных пунктом 1 части 1 настоящей статьи, применяются положения статьи 222 Гражданского кодекса РФ о последствиях самовольного строительства.</w:t>
      </w:r>
    </w:p>
    <w:p w:rsidR="00A14CE4" w:rsidRPr="00E51C9D" w:rsidRDefault="006B0006" w:rsidP="00EB1C80">
      <w:pPr>
        <w:pStyle w:val="20"/>
        <w:spacing w:after="100"/>
        <w:rPr>
          <w:rFonts w:ascii="Times New Roman" w:hAnsi="Times New Roman" w:cs="Times New Roman"/>
          <w:color w:val="auto"/>
          <w:sz w:val="24"/>
          <w:szCs w:val="24"/>
        </w:rPr>
      </w:pPr>
      <w:bookmarkStart w:id="323" w:name="_Toc387084747"/>
      <w:bookmarkStart w:id="324" w:name="_Toc7446397"/>
      <w:r w:rsidRPr="00E51C9D">
        <w:rPr>
          <w:rFonts w:ascii="Times New Roman" w:hAnsi="Times New Roman" w:cs="Times New Roman"/>
          <w:color w:val="auto"/>
          <w:sz w:val="24"/>
          <w:szCs w:val="24"/>
        </w:rPr>
        <w:t>Статья 30</w:t>
      </w:r>
      <w:r w:rsidR="00A14CE4" w:rsidRPr="00E51C9D">
        <w:rPr>
          <w:rFonts w:ascii="Times New Roman" w:hAnsi="Times New Roman" w:cs="Times New Roman"/>
          <w:color w:val="auto"/>
          <w:sz w:val="24"/>
          <w:szCs w:val="24"/>
        </w:rPr>
        <w:t>. Выдача разрешения на ввод объекта в эксплуатацию</w:t>
      </w:r>
      <w:bookmarkEnd w:id="323"/>
      <w:bookmarkEnd w:id="324"/>
    </w:p>
    <w:p w:rsidR="00F24368" w:rsidRPr="00E51C9D" w:rsidRDefault="00F24368" w:rsidP="00F24368">
      <w:pPr>
        <w:rPr>
          <w:rFonts w:ascii="Times New Roman" w:hAnsi="Times New Roman" w:cs="Times New Roman"/>
          <w:sz w:val="24"/>
          <w:szCs w:val="24"/>
        </w:rPr>
      </w:pPr>
      <w:r w:rsidRPr="00E51C9D">
        <w:rPr>
          <w:rFonts w:ascii="Times New Roman" w:hAnsi="Times New Roman" w:cs="Times New Roman"/>
          <w:sz w:val="24"/>
          <w:szCs w:val="24"/>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F24368" w:rsidRPr="00E51C9D" w:rsidRDefault="00F24368" w:rsidP="00F24368">
      <w:pPr>
        <w:rPr>
          <w:rFonts w:ascii="Times New Roman" w:hAnsi="Times New Roman" w:cs="Times New Roman"/>
          <w:sz w:val="24"/>
          <w:szCs w:val="24"/>
        </w:rPr>
      </w:pPr>
      <w:r w:rsidRPr="00E51C9D">
        <w:rPr>
          <w:rFonts w:ascii="Times New Roman" w:hAnsi="Times New Roman" w:cs="Times New Roman"/>
          <w:sz w:val="24"/>
          <w:szCs w:val="24"/>
        </w:rPr>
        <w:t>Порядок выдачи разрешения на ввод объекта в эксплуатацию устанавливается статьей 55 Градостроительного Кодекса РФ.</w:t>
      </w:r>
    </w:p>
    <w:p w:rsidR="006B0006" w:rsidRPr="00E51C9D" w:rsidRDefault="006B0006" w:rsidP="006B0006">
      <w:pPr>
        <w:rPr>
          <w:rFonts w:ascii="Times New Roman" w:hAnsi="Times New Roman" w:cs="Times New Roman"/>
          <w:sz w:val="24"/>
          <w:szCs w:val="24"/>
        </w:rPr>
      </w:pPr>
      <w:r w:rsidRPr="00E51C9D">
        <w:rPr>
          <w:rFonts w:ascii="Times New Roman" w:hAnsi="Times New Roman" w:cs="Times New Roman"/>
          <w:sz w:val="24"/>
          <w:szCs w:val="24"/>
        </w:rPr>
        <w:t xml:space="preserve">В соответствии с Федеральным законом от 29 декабря 2004 года                № 191-ФЗ (в редакции Федерального закона от 28 февраля 2015 года № 20-ФЗ)              до 1 марта 2018 года не требуется получение разрешения на ввод объекта индивидуального жилищного </w:t>
      </w:r>
      <w:r w:rsidRPr="00E51C9D">
        <w:rPr>
          <w:rFonts w:ascii="Times New Roman" w:hAnsi="Times New Roman" w:cs="Times New Roman"/>
          <w:sz w:val="24"/>
          <w:szCs w:val="24"/>
        </w:rPr>
        <w:lastRenderedPageBreak/>
        <w:t>строительства в эксплуатацию, а также представление данного разрешения для осуществления технического учета (инвентаризации) такого объекта, в том числе для оформления и выдачи технического паспорта такого объекта.</w:t>
      </w:r>
    </w:p>
    <w:p w:rsidR="006B0006" w:rsidRPr="00E51C9D" w:rsidRDefault="006B0006" w:rsidP="006B0006">
      <w:pPr>
        <w:rPr>
          <w:rFonts w:ascii="Times New Roman" w:hAnsi="Times New Roman" w:cs="Times New Roman"/>
          <w:sz w:val="24"/>
          <w:szCs w:val="24"/>
        </w:rPr>
      </w:pPr>
      <w:r w:rsidRPr="00E51C9D">
        <w:rPr>
          <w:rFonts w:ascii="Times New Roman" w:hAnsi="Times New Roman" w:cs="Times New Roman"/>
          <w:sz w:val="24"/>
          <w:szCs w:val="24"/>
        </w:rPr>
        <w:t>2. 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rsidR="00F24368" w:rsidRPr="00E51C9D" w:rsidRDefault="006B0006" w:rsidP="00F24368">
      <w:pPr>
        <w:rPr>
          <w:rFonts w:ascii="Times New Roman" w:hAnsi="Times New Roman" w:cs="Times New Roman"/>
          <w:sz w:val="24"/>
          <w:szCs w:val="24"/>
        </w:rPr>
      </w:pPr>
      <w:r w:rsidRPr="00E51C9D">
        <w:rPr>
          <w:rFonts w:ascii="Times New Roman" w:hAnsi="Times New Roman" w:cs="Times New Roman"/>
          <w:sz w:val="24"/>
          <w:szCs w:val="24"/>
        </w:rPr>
        <w:t>3</w:t>
      </w:r>
      <w:r w:rsidR="00F24368" w:rsidRPr="00E51C9D">
        <w:rPr>
          <w:rFonts w:ascii="Times New Roman" w:hAnsi="Times New Roman" w:cs="Times New Roman"/>
          <w:sz w:val="24"/>
          <w:szCs w:val="24"/>
        </w:rPr>
        <w:t>. Перечень документов для принятия решения о выдаче разрешения на ввод объекта в эксплуатацию устанавливается п.3-4 статьи 55 Градостроительного Кодекса РФ.</w:t>
      </w:r>
    </w:p>
    <w:p w:rsidR="006B0006" w:rsidRPr="00E51C9D" w:rsidRDefault="006B0006" w:rsidP="006B0006">
      <w:pPr>
        <w:rPr>
          <w:rFonts w:ascii="Times New Roman" w:hAnsi="Times New Roman" w:cs="Times New Roman"/>
          <w:sz w:val="24"/>
          <w:szCs w:val="24"/>
        </w:rPr>
      </w:pPr>
      <w:r w:rsidRPr="00E51C9D">
        <w:rPr>
          <w:rFonts w:ascii="Times New Roman" w:hAnsi="Times New Roman" w:cs="Times New Roman"/>
          <w:sz w:val="24"/>
          <w:szCs w:val="24"/>
        </w:rPr>
        <w:t>4. Правительством Российской Федерации могут устанавливаться помимо предусмотренных статей 55 Градостроительного Кодекса РФ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6B0006" w:rsidRPr="00E51C9D" w:rsidRDefault="006B0006" w:rsidP="006B0006">
      <w:pPr>
        <w:rPr>
          <w:rFonts w:ascii="Times New Roman" w:hAnsi="Times New Roman" w:cs="Times New Roman"/>
          <w:sz w:val="24"/>
          <w:szCs w:val="24"/>
        </w:rPr>
      </w:pPr>
      <w:r w:rsidRPr="00E51C9D">
        <w:rPr>
          <w:rFonts w:ascii="Times New Roman" w:hAnsi="Times New Roman" w:cs="Times New Roman"/>
          <w:sz w:val="24"/>
          <w:szCs w:val="24"/>
        </w:rPr>
        <w:t>5. Орган выдавший разрешение на строительство, в течение семи рабочих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п.3-4 статьи 55 Градостроительного Кодекса РФ,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A14CE4" w:rsidRPr="00E51C9D" w:rsidRDefault="00F042C4" w:rsidP="00EB1C80">
      <w:pPr>
        <w:rPr>
          <w:rFonts w:ascii="Times New Roman" w:hAnsi="Times New Roman" w:cs="Times New Roman"/>
          <w:sz w:val="24"/>
          <w:szCs w:val="24"/>
        </w:rPr>
      </w:pPr>
      <w:r w:rsidRPr="00E51C9D">
        <w:rPr>
          <w:rFonts w:ascii="Times New Roman" w:hAnsi="Times New Roman" w:cs="Times New Roman"/>
          <w:sz w:val="24"/>
          <w:szCs w:val="24"/>
        </w:rPr>
        <w:t>6</w:t>
      </w:r>
      <w:r w:rsidR="00A14CE4" w:rsidRPr="00E51C9D">
        <w:rPr>
          <w:rFonts w:ascii="Times New Roman" w:hAnsi="Times New Roman" w:cs="Times New Roman"/>
          <w:sz w:val="24"/>
          <w:szCs w:val="24"/>
        </w:rPr>
        <w:t xml:space="preserve">. </w:t>
      </w:r>
      <w:r w:rsidR="006B0006" w:rsidRPr="00E51C9D">
        <w:rPr>
          <w:rFonts w:ascii="Times New Roman" w:hAnsi="Times New Roman" w:cs="Times New Roman"/>
          <w:sz w:val="24"/>
          <w:szCs w:val="24"/>
        </w:rPr>
        <w:t>Основанием для отказа в выдаче разрешения на ввод объекта в эксплуатацию является</w:t>
      </w:r>
      <w:r w:rsidR="00A14CE4" w:rsidRPr="00E51C9D">
        <w:rPr>
          <w:rFonts w:ascii="Times New Roman" w:hAnsi="Times New Roman" w:cs="Times New Roman"/>
          <w:sz w:val="24"/>
          <w:szCs w:val="24"/>
        </w:rPr>
        <w:t xml:space="preserve">: </w:t>
      </w:r>
    </w:p>
    <w:p w:rsidR="00A14CE4" w:rsidRPr="00E51C9D" w:rsidRDefault="00A14CE4" w:rsidP="00EB1C80">
      <w:pPr>
        <w:rPr>
          <w:rFonts w:ascii="Times New Roman" w:hAnsi="Times New Roman" w:cs="Times New Roman"/>
          <w:sz w:val="24"/>
          <w:szCs w:val="24"/>
        </w:rPr>
      </w:pPr>
      <w:r w:rsidRPr="00E51C9D">
        <w:rPr>
          <w:rFonts w:ascii="Times New Roman" w:hAnsi="Times New Roman" w:cs="Times New Roman"/>
          <w:sz w:val="24"/>
          <w:szCs w:val="24"/>
        </w:rPr>
        <w:t xml:space="preserve">1) </w:t>
      </w:r>
      <w:r w:rsidR="006B0006" w:rsidRPr="00E51C9D">
        <w:rPr>
          <w:rFonts w:ascii="Times New Roman" w:hAnsi="Times New Roman" w:cs="Times New Roman"/>
          <w:sz w:val="24"/>
          <w:szCs w:val="24"/>
        </w:rPr>
        <w:t xml:space="preserve">отсутствие документов, указанных в </w:t>
      </w:r>
      <w:hyperlink w:anchor="Par3208" w:tooltip="3. Для принятия решения о выдаче разрешения на ввод объекта в эксплуатацию необходимы следующие документы:" w:history="1">
        <w:r w:rsidR="006B0006" w:rsidRPr="00E51C9D">
          <w:rPr>
            <w:rFonts w:ascii="Times New Roman" w:hAnsi="Times New Roman" w:cs="Times New Roman"/>
            <w:sz w:val="24"/>
            <w:szCs w:val="24"/>
          </w:rPr>
          <w:t>частях 3</w:t>
        </w:r>
      </w:hyperlink>
      <w:r w:rsidR="006B0006" w:rsidRPr="00E51C9D">
        <w:rPr>
          <w:rFonts w:ascii="Times New Roman" w:hAnsi="Times New Roman" w:cs="Times New Roman"/>
          <w:sz w:val="24"/>
          <w:szCs w:val="24"/>
        </w:rPr>
        <w:t xml:space="preserve"> и </w:t>
      </w:r>
      <w:hyperlink w:anchor="Par3245" w:tooltip="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 w:history="1">
        <w:r w:rsidR="006B0006" w:rsidRPr="00E51C9D">
          <w:rPr>
            <w:rFonts w:ascii="Times New Roman" w:hAnsi="Times New Roman" w:cs="Times New Roman"/>
            <w:sz w:val="24"/>
            <w:szCs w:val="24"/>
          </w:rPr>
          <w:t>4</w:t>
        </w:r>
      </w:hyperlink>
      <w:r w:rsidR="006B0006" w:rsidRPr="00E51C9D">
        <w:rPr>
          <w:rFonts w:ascii="Times New Roman" w:hAnsi="Times New Roman" w:cs="Times New Roman"/>
          <w:sz w:val="24"/>
          <w:szCs w:val="24"/>
        </w:rPr>
        <w:t xml:space="preserve"> статьи 55 Градостроительного Кодекса РФ</w:t>
      </w:r>
      <w:r w:rsidRPr="00E51C9D">
        <w:rPr>
          <w:rFonts w:ascii="Times New Roman" w:hAnsi="Times New Roman" w:cs="Times New Roman"/>
          <w:sz w:val="24"/>
          <w:szCs w:val="24"/>
        </w:rPr>
        <w:t>;</w:t>
      </w:r>
    </w:p>
    <w:p w:rsidR="00F24368" w:rsidRPr="00E51C9D" w:rsidRDefault="00F24368" w:rsidP="00F24368">
      <w:pPr>
        <w:rPr>
          <w:rFonts w:ascii="Times New Roman" w:hAnsi="Times New Roman" w:cs="Times New Roman"/>
          <w:sz w:val="24"/>
          <w:szCs w:val="24"/>
        </w:rPr>
      </w:pPr>
      <w:r w:rsidRPr="00E51C9D">
        <w:rPr>
          <w:rFonts w:ascii="Times New Roman" w:hAnsi="Times New Roman" w:cs="Times New Roman"/>
          <w:sz w:val="24"/>
          <w:szCs w:val="24"/>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A14CE4" w:rsidRPr="00E51C9D" w:rsidRDefault="00A14CE4" w:rsidP="00EB1C80">
      <w:pPr>
        <w:rPr>
          <w:rFonts w:ascii="Times New Roman" w:hAnsi="Times New Roman" w:cs="Times New Roman"/>
          <w:sz w:val="24"/>
          <w:szCs w:val="24"/>
        </w:rPr>
      </w:pPr>
      <w:r w:rsidRPr="00E51C9D">
        <w:rPr>
          <w:rFonts w:ascii="Times New Roman" w:hAnsi="Times New Roman" w:cs="Times New Roman"/>
          <w:sz w:val="24"/>
          <w:szCs w:val="24"/>
        </w:rPr>
        <w:t>3) несоответствие объекта капитального строительства требованиям, установленным в разрешении на строительство;</w:t>
      </w:r>
    </w:p>
    <w:p w:rsidR="00F24368" w:rsidRPr="00E51C9D" w:rsidRDefault="00F24368" w:rsidP="00F24368">
      <w:pPr>
        <w:rPr>
          <w:rFonts w:ascii="Times New Roman" w:hAnsi="Times New Roman" w:cs="Times New Roman"/>
          <w:sz w:val="24"/>
          <w:szCs w:val="24"/>
        </w:rPr>
      </w:pPr>
      <w:r w:rsidRPr="00E51C9D">
        <w:rPr>
          <w:rFonts w:ascii="Times New Roman" w:hAnsi="Times New Roman" w:cs="Times New Roman"/>
          <w:sz w:val="24"/>
          <w:szCs w:val="24"/>
        </w:rPr>
        <w:t>4) несоответствие параметров построенного, реконструированного объекта капитального строительства проектной документации;</w:t>
      </w:r>
    </w:p>
    <w:p w:rsidR="00F24368" w:rsidRPr="00E51C9D" w:rsidRDefault="00F24368" w:rsidP="00F24368">
      <w:pPr>
        <w:rPr>
          <w:rFonts w:ascii="Times New Roman" w:hAnsi="Times New Roman" w:cs="Times New Roman"/>
          <w:sz w:val="24"/>
          <w:szCs w:val="24"/>
        </w:rPr>
      </w:pPr>
      <w:r w:rsidRPr="00E51C9D">
        <w:rPr>
          <w:rFonts w:ascii="Times New Roman" w:hAnsi="Times New Roman" w:cs="Times New Roman"/>
          <w:sz w:val="24"/>
          <w:szCs w:val="24"/>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w:t>
      </w:r>
      <w:r w:rsidRPr="00E51C9D">
        <w:rPr>
          <w:rFonts w:ascii="Times New Roman" w:hAnsi="Times New Roman" w:cs="Times New Roman"/>
          <w:sz w:val="24"/>
          <w:szCs w:val="24"/>
        </w:rPr>
        <w:lastRenderedPageBreak/>
        <w:t>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65" w:anchor="dst2536" w:history="1">
        <w:r w:rsidRPr="00E51C9D">
          <w:rPr>
            <w:rFonts w:ascii="Times New Roman" w:hAnsi="Times New Roman" w:cs="Times New Roman"/>
            <w:sz w:val="24"/>
            <w:szCs w:val="24"/>
          </w:rPr>
          <w:t>пунктом 9 части 7 статьи 51</w:t>
        </w:r>
      </w:hyperlink>
      <w:r w:rsidRPr="00E51C9D">
        <w:rPr>
          <w:rFonts w:ascii="Times New Roman" w:hAnsi="Times New Roman" w:cs="Times New Roman"/>
          <w:sz w:val="24"/>
          <w:szCs w:val="24"/>
        </w:rPr>
        <w:t> Градостроительного Кодекса,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F24368" w:rsidRPr="00E51C9D" w:rsidRDefault="00F042C4" w:rsidP="00F24368">
      <w:pPr>
        <w:rPr>
          <w:rFonts w:ascii="Times New Roman" w:hAnsi="Times New Roman" w:cs="Times New Roman"/>
          <w:sz w:val="24"/>
          <w:szCs w:val="24"/>
        </w:rPr>
      </w:pPr>
      <w:r w:rsidRPr="00E51C9D">
        <w:rPr>
          <w:rFonts w:ascii="Times New Roman" w:hAnsi="Times New Roman" w:cs="Times New Roman"/>
          <w:sz w:val="24"/>
          <w:szCs w:val="24"/>
        </w:rPr>
        <w:t xml:space="preserve">7. </w:t>
      </w:r>
      <w:r w:rsidR="00F24368" w:rsidRPr="00E51C9D">
        <w:rPr>
          <w:rFonts w:ascii="Times New Roman" w:hAnsi="Times New Roman" w:cs="Times New Roman"/>
          <w:sz w:val="24"/>
          <w:szCs w:val="24"/>
        </w:rPr>
        <w:t xml:space="preserve">Основанием для отказа в выдаче разрешения на ввод объекта в эксплуатацию, кроме указанных в пункте 4, является  невыполнение застройщиком требований пункта </w:t>
      </w:r>
      <w:r w:rsidRPr="00E51C9D">
        <w:rPr>
          <w:rFonts w:ascii="Times New Roman" w:hAnsi="Times New Roman" w:cs="Times New Roman"/>
          <w:sz w:val="24"/>
          <w:szCs w:val="24"/>
        </w:rPr>
        <w:t>18 статьи 29</w:t>
      </w:r>
      <w:r w:rsidR="00F24368" w:rsidRPr="00E51C9D">
        <w:rPr>
          <w:rFonts w:ascii="Times New Roman" w:hAnsi="Times New Roman" w:cs="Times New Roman"/>
          <w:sz w:val="24"/>
          <w:szCs w:val="24"/>
        </w:rPr>
        <w:t xml:space="preserve"> настоящих Правил в соответствии со статьей 51 Градостроительного кодекса Российской Федерации. </w:t>
      </w:r>
    </w:p>
    <w:p w:rsidR="00A14CE4" w:rsidRPr="00E51C9D" w:rsidRDefault="00A14CE4" w:rsidP="00EB1C80">
      <w:pPr>
        <w:rPr>
          <w:rFonts w:ascii="Times New Roman" w:hAnsi="Times New Roman" w:cs="Times New Roman"/>
          <w:sz w:val="24"/>
          <w:szCs w:val="24"/>
        </w:rPr>
      </w:pPr>
      <w:r w:rsidRPr="00E51C9D">
        <w:rPr>
          <w:rFonts w:ascii="Times New Roman" w:hAnsi="Times New Roman" w:cs="Times New Roman"/>
          <w:sz w:val="24"/>
          <w:szCs w:val="24"/>
        </w:rPr>
        <w:t xml:space="preserve">В таком случае разрешение на ввод объекта в эксплуатацию выдается только после передачи безвозмездно в орган, выдавший разрешение на строительство, копий материалов инженерных изысканий и проектной документации. </w:t>
      </w:r>
    </w:p>
    <w:p w:rsidR="00A14CE4" w:rsidRPr="00E51C9D" w:rsidRDefault="00F042C4" w:rsidP="00EB1C80">
      <w:pPr>
        <w:rPr>
          <w:rFonts w:ascii="Times New Roman" w:hAnsi="Times New Roman" w:cs="Times New Roman"/>
          <w:sz w:val="24"/>
          <w:szCs w:val="24"/>
        </w:rPr>
      </w:pPr>
      <w:r w:rsidRPr="00E51C9D">
        <w:rPr>
          <w:rFonts w:ascii="Times New Roman" w:hAnsi="Times New Roman" w:cs="Times New Roman"/>
          <w:sz w:val="24"/>
          <w:szCs w:val="24"/>
        </w:rPr>
        <w:t>8</w:t>
      </w:r>
      <w:r w:rsidR="00A14CE4" w:rsidRPr="00E51C9D">
        <w:rPr>
          <w:rFonts w:ascii="Times New Roman" w:hAnsi="Times New Roman" w:cs="Times New Roman"/>
          <w:sz w:val="24"/>
          <w:szCs w:val="24"/>
        </w:rPr>
        <w:t xml:space="preserve">. Решение об отказе в выдаче разрешения на ввод объекта в эксплуатацию может быть оспорено в судебном порядке. </w:t>
      </w:r>
    </w:p>
    <w:p w:rsidR="00A14CE4" w:rsidRPr="00E51C9D" w:rsidRDefault="00F042C4" w:rsidP="00EB1C80">
      <w:pPr>
        <w:rPr>
          <w:rFonts w:ascii="Times New Roman" w:hAnsi="Times New Roman" w:cs="Times New Roman"/>
          <w:sz w:val="24"/>
          <w:szCs w:val="24"/>
        </w:rPr>
      </w:pPr>
      <w:r w:rsidRPr="00E51C9D">
        <w:rPr>
          <w:rFonts w:ascii="Times New Roman" w:hAnsi="Times New Roman" w:cs="Times New Roman"/>
          <w:sz w:val="24"/>
          <w:szCs w:val="24"/>
        </w:rPr>
        <w:t>9.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Pr="00E51C9D">
        <w:rPr>
          <w:rFonts w:ascii="Times New Roman" w:hAnsi="Times New Roman" w:cs="Times New Roman"/>
          <w:sz w:val="24"/>
          <w:szCs w:val="24"/>
        </w:rPr>
        <w:t>Росатом</w:t>
      </w:r>
      <w:proofErr w:type="spellEnd"/>
      <w:r w:rsidRPr="00E51C9D">
        <w:rPr>
          <w:rFonts w:ascii="Times New Roman" w:hAnsi="Times New Roman" w:cs="Times New Roman"/>
          <w:sz w:val="24"/>
          <w:szCs w:val="24"/>
        </w:rPr>
        <w:t>" или Государственную корпорацию по космической деятельности "</w:t>
      </w:r>
      <w:proofErr w:type="spellStart"/>
      <w:r w:rsidRPr="00E51C9D">
        <w:rPr>
          <w:rFonts w:ascii="Times New Roman" w:hAnsi="Times New Roman" w:cs="Times New Roman"/>
          <w:sz w:val="24"/>
          <w:szCs w:val="24"/>
        </w:rPr>
        <w:t>Роскосмос</w:t>
      </w:r>
      <w:proofErr w:type="spellEnd"/>
      <w:r w:rsidRPr="00E51C9D">
        <w:rPr>
          <w:rFonts w:ascii="Times New Roman" w:hAnsi="Times New Roman" w:cs="Times New Roman"/>
          <w:sz w:val="24"/>
          <w:szCs w:val="24"/>
        </w:rPr>
        <w:t>",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rsidR="00F042C4" w:rsidRPr="00E51C9D" w:rsidRDefault="00F042C4" w:rsidP="00F042C4">
      <w:pPr>
        <w:rPr>
          <w:rFonts w:ascii="Times New Roman" w:hAnsi="Times New Roman" w:cs="Times New Roman"/>
          <w:sz w:val="24"/>
          <w:szCs w:val="24"/>
        </w:rPr>
      </w:pPr>
      <w:r w:rsidRPr="00E51C9D">
        <w:rPr>
          <w:rFonts w:ascii="Times New Roman" w:hAnsi="Times New Roman" w:cs="Times New Roman"/>
          <w:sz w:val="24"/>
          <w:szCs w:val="24"/>
        </w:rPr>
        <w:t>10.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94200B" w:rsidRPr="00E51C9D" w:rsidRDefault="00F042C4" w:rsidP="00EB1C80">
      <w:pPr>
        <w:rPr>
          <w:rFonts w:ascii="Times New Roman" w:hAnsi="Times New Roman" w:cs="Times New Roman"/>
          <w:sz w:val="24"/>
          <w:szCs w:val="24"/>
        </w:rPr>
      </w:pPr>
      <w:r w:rsidRPr="00E51C9D">
        <w:rPr>
          <w:rFonts w:ascii="Times New Roman" w:hAnsi="Times New Roman" w:cs="Times New Roman"/>
          <w:sz w:val="24"/>
          <w:szCs w:val="24"/>
        </w:rPr>
        <w:t>10.1</w:t>
      </w:r>
      <w:r w:rsidR="0094200B" w:rsidRPr="00E51C9D">
        <w:rPr>
          <w:rFonts w:ascii="Times New Roman" w:hAnsi="Times New Roman" w:cs="Times New Roman"/>
          <w:sz w:val="24"/>
          <w:szCs w:val="24"/>
        </w:rPr>
        <w:t>.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A419E7" w:rsidRPr="00E51C9D" w:rsidRDefault="00A419E7" w:rsidP="00EB1C80">
      <w:pPr>
        <w:rPr>
          <w:rFonts w:ascii="Times New Roman" w:hAnsi="Times New Roman" w:cs="Times New Roman"/>
          <w:sz w:val="24"/>
          <w:szCs w:val="24"/>
        </w:rPr>
      </w:pPr>
      <w:r w:rsidRPr="00E51C9D">
        <w:rPr>
          <w:rFonts w:ascii="Times New Roman" w:hAnsi="Times New Roman" w:cs="Times New Roman"/>
          <w:sz w:val="24"/>
          <w:szCs w:val="24"/>
        </w:rPr>
        <w:t xml:space="preserve"> 10.2. Утратил силу.</w:t>
      </w:r>
    </w:p>
    <w:p w:rsidR="00A419E7" w:rsidRPr="00E51C9D" w:rsidRDefault="00A419E7" w:rsidP="00A419E7">
      <w:pPr>
        <w:rPr>
          <w:rFonts w:ascii="Times New Roman" w:hAnsi="Times New Roman" w:cs="Times New Roman"/>
          <w:sz w:val="24"/>
          <w:szCs w:val="24"/>
        </w:rPr>
      </w:pPr>
      <w:bookmarkStart w:id="325" w:name="_Toc2849239"/>
      <w:bookmarkStart w:id="326" w:name="_Toc387084757"/>
      <w:r w:rsidRPr="00E51C9D">
        <w:rPr>
          <w:rFonts w:ascii="Times New Roman" w:hAnsi="Times New Roman" w:cs="Times New Roman"/>
          <w:sz w:val="24"/>
          <w:szCs w:val="24"/>
        </w:rPr>
        <w:t>11.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 218-ФЗ «О государственной регистрации недвижимости» требованиям к составу сведений в графической и текстовой частях технического плана.</w:t>
      </w:r>
    </w:p>
    <w:p w:rsidR="00A419E7" w:rsidRPr="00E51C9D" w:rsidRDefault="00A419E7" w:rsidP="00A419E7">
      <w:pPr>
        <w:rPr>
          <w:rFonts w:ascii="Times New Roman" w:hAnsi="Times New Roman" w:cs="Times New Roman"/>
          <w:sz w:val="24"/>
          <w:szCs w:val="24"/>
        </w:rPr>
      </w:pPr>
      <w:r w:rsidRPr="00E51C9D">
        <w:rPr>
          <w:rFonts w:ascii="Times New Roman" w:hAnsi="Times New Roman" w:cs="Times New Roman"/>
          <w:sz w:val="24"/>
          <w:szCs w:val="24"/>
        </w:rPr>
        <w:t>11.1.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A419E7" w:rsidRPr="00E51C9D" w:rsidRDefault="00A419E7" w:rsidP="00A419E7">
      <w:pPr>
        <w:rPr>
          <w:rFonts w:ascii="Times New Roman" w:hAnsi="Times New Roman" w:cs="Times New Roman"/>
          <w:sz w:val="24"/>
          <w:szCs w:val="24"/>
        </w:rPr>
      </w:pPr>
      <w:r w:rsidRPr="00E51C9D">
        <w:rPr>
          <w:rFonts w:ascii="Times New Roman" w:hAnsi="Times New Roman" w:cs="Times New Roman"/>
          <w:sz w:val="24"/>
          <w:szCs w:val="24"/>
        </w:rPr>
        <w:t>11.2.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rsidR="00A419E7" w:rsidRPr="00E51C9D" w:rsidRDefault="00A419E7" w:rsidP="00A419E7">
      <w:pPr>
        <w:rPr>
          <w:rFonts w:ascii="Times New Roman" w:hAnsi="Times New Roman" w:cs="Times New Roman"/>
          <w:sz w:val="24"/>
          <w:szCs w:val="24"/>
        </w:rPr>
      </w:pPr>
      <w:r w:rsidRPr="00E51C9D">
        <w:rPr>
          <w:rFonts w:ascii="Times New Roman" w:hAnsi="Times New Roman" w:cs="Times New Roman"/>
          <w:sz w:val="24"/>
          <w:szCs w:val="24"/>
        </w:rPr>
        <w:t>12.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A419E7" w:rsidRPr="00E51C9D" w:rsidRDefault="00A419E7" w:rsidP="00A419E7">
      <w:pPr>
        <w:rPr>
          <w:rFonts w:ascii="Times New Roman" w:hAnsi="Times New Roman" w:cs="Times New Roman"/>
          <w:sz w:val="24"/>
          <w:szCs w:val="24"/>
        </w:rPr>
      </w:pPr>
      <w:r w:rsidRPr="00E51C9D">
        <w:rPr>
          <w:rFonts w:ascii="Times New Roman" w:hAnsi="Times New Roman" w:cs="Times New Roman"/>
          <w:sz w:val="24"/>
          <w:szCs w:val="24"/>
        </w:rPr>
        <w:t xml:space="preserve">13.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w:t>
      </w:r>
      <w:r w:rsidRPr="00E51C9D">
        <w:rPr>
          <w:rFonts w:ascii="Times New Roman" w:hAnsi="Times New Roman" w:cs="Times New Roman"/>
          <w:sz w:val="24"/>
          <w:szCs w:val="24"/>
        </w:rPr>
        <w:lastRenderedPageBreak/>
        <w:t>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кодекса РФ,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 xml:space="preserve">14. В случаях, предусмотренных </w:t>
      </w:r>
      <w:hyperlink w:anchor="Par2867" w:tooltip="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 w:history="1">
        <w:r w:rsidRPr="00E51C9D">
          <w:rPr>
            <w:rFonts w:ascii="Times New Roman" w:eastAsiaTheme="minorHAnsi" w:hAnsi="Times New Roman" w:cs="Times New Roman"/>
            <w:sz w:val="24"/>
            <w:szCs w:val="24"/>
            <w:lang w:eastAsia="en-US"/>
          </w:rPr>
          <w:t>пунктом 9 части 7 статьи 51</w:t>
        </w:r>
      </w:hyperlink>
      <w:r w:rsidRPr="00E51C9D">
        <w:rPr>
          <w:rFonts w:ascii="Times New Roman" w:eastAsiaTheme="minorHAnsi" w:hAnsi="Times New Roman" w:cs="Times New Roman"/>
          <w:sz w:val="24"/>
          <w:szCs w:val="24"/>
          <w:lang w:eastAsia="en-US"/>
        </w:rPr>
        <w:t xml:space="preserve"> Градостроительного Кодекса РФ,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E51C9D">
        <w:rPr>
          <w:rFonts w:ascii="Times New Roman" w:eastAsiaTheme="minorHAnsi" w:hAnsi="Times New Roman" w:cs="Times New Roman"/>
          <w:sz w:val="24"/>
          <w:szCs w:val="24"/>
          <w:lang w:eastAsia="en-US"/>
        </w:rPr>
        <w:t>Росатом</w:t>
      </w:r>
      <w:proofErr w:type="spellEnd"/>
      <w:r w:rsidRPr="00E51C9D">
        <w:rPr>
          <w:rFonts w:ascii="Times New Roman" w:eastAsiaTheme="minorHAnsi" w:hAnsi="Times New Roman" w:cs="Times New Roman"/>
          <w:sz w:val="24"/>
          <w:szCs w:val="24"/>
          <w:lang w:eastAsia="en-US"/>
        </w:rPr>
        <w:t>" или Государственная корпорация по космической деятельности "</w:t>
      </w:r>
      <w:proofErr w:type="spellStart"/>
      <w:r w:rsidRPr="00E51C9D">
        <w:rPr>
          <w:rFonts w:ascii="Times New Roman" w:eastAsiaTheme="minorHAnsi" w:hAnsi="Times New Roman" w:cs="Times New Roman"/>
          <w:sz w:val="24"/>
          <w:szCs w:val="24"/>
          <w:lang w:eastAsia="en-US"/>
        </w:rPr>
        <w:t>Роскосмос</w:t>
      </w:r>
      <w:proofErr w:type="spellEnd"/>
      <w:r w:rsidRPr="00E51C9D">
        <w:rPr>
          <w:rFonts w:ascii="Times New Roman" w:eastAsiaTheme="minorHAnsi" w:hAnsi="Times New Roman" w:cs="Times New Roman"/>
          <w:sz w:val="24"/>
          <w:szCs w:val="24"/>
          <w:lang w:eastAsia="en-US"/>
        </w:rPr>
        <w:t>",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 xml:space="preserve">15. Разрешение на ввод объекта в эксплуатацию не требуется в случае, если в соответствии с </w:t>
      </w:r>
      <w:hyperlink w:anchor="Par2930" w:tooltip="17. Выдача разрешения на строительство не требуется в случае:" w:history="1">
        <w:r w:rsidRPr="00E51C9D">
          <w:rPr>
            <w:rFonts w:ascii="Times New Roman" w:eastAsiaTheme="minorHAnsi" w:hAnsi="Times New Roman" w:cs="Times New Roman"/>
            <w:sz w:val="24"/>
            <w:szCs w:val="24"/>
            <w:lang w:eastAsia="en-US"/>
          </w:rPr>
          <w:t>частью 17 статьи 51</w:t>
        </w:r>
      </w:hyperlink>
      <w:r w:rsidRPr="00E51C9D">
        <w:rPr>
          <w:rFonts w:ascii="Times New Roman" w:eastAsiaTheme="minorHAnsi" w:hAnsi="Times New Roman" w:cs="Times New Roman"/>
          <w:sz w:val="24"/>
          <w:szCs w:val="24"/>
          <w:lang w:eastAsia="en-US"/>
        </w:rPr>
        <w:t xml:space="preserve"> Градостроительного кодекса РФ для строительства или реконструкции объекта не требуется выдача разрешения на строительство.</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bookmarkStart w:id="327" w:name="Par3290"/>
      <w:bookmarkEnd w:id="327"/>
      <w:r w:rsidRPr="00E51C9D">
        <w:rPr>
          <w:rFonts w:ascii="Times New Roman" w:eastAsiaTheme="minorHAnsi" w:hAnsi="Times New Roman" w:cs="Times New Roman"/>
          <w:sz w:val="24"/>
          <w:szCs w:val="24"/>
          <w:lang w:eastAsia="en-US"/>
        </w:rPr>
        <w:t xml:space="preserve">16.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w:t>
      </w:r>
      <w:hyperlink w:anchor="Par3035" w:tooltip="1) фамилия, имя, отчество (при наличии), место жительства застройщика, реквизиты документа, удостоверяющего личность (для физического лица);" w:history="1">
        <w:r w:rsidRPr="00E51C9D">
          <w:rPr>
            <w:rFonts w:ascii="Times New Roman" w:eastAsiaTheme="minorHAnsi" w:hAnsi="Times New Roman" w:cs="Times New Roman"/>
            <w:sz w:val="24"/>
            <w:szCs w:val="24"/>
            <w:lang w:eastAsia="en-US"/>
          </w:rPr>
          <w:t>пунктами 1</w:t>
        </w:r>
      </w:hyperlink>
      <w:r w:rsidRPr="00E51C9D">
        <w:rPr>
          <w:rFonts w:ascii="Times New Roman" w:eastAsiaTheme="minorHAnsi" w:hAnsi="Times New Roman" w:cs="Times New Roman"/>
          <w:sz w:val="24"/>
          <w:szCs w:val="24"/>
          <w:lang w:eastAsia="en-US"/>
        </w:rPr>
        <w:t xml:space="preserve"> - </w:t>
      </w:r>
      <w:hyperlink w:anchor="Par3039" w:tooltip="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 w:history="1">
        <w:r w:rsidRPr="00E51C9D">
          <w:rPr>
            <w:rFonts w:ascii="Times New Roman" w:eastAsiaTheme="minorHAnsi" w:hAnsi="Times New Roman" w:cs="Times New Roman"/>
            <w:sz w:val="24"/>
            <w:szCs w:val="24"/>
            <w:lang w:eastAsia="en-US"/>
          </w:rPr>
          <w:t>5</w:t>
        </w:r>
      </w:hyperlink>
      <w:r w:rsidRPr="00E51C9D">
        <w:rPr>
          <w:rFonts w:ascii="Times New Roman" w:eastAsiaTheme="minorHAnsi" w:hAnsi="Times New Roman" w:cs="Times New Roman"/>
          <w:sz w:val="24"/>
          <w:szCs w:val="24"/>
          <w:lang w:eastAsia="en-US"/>
        </w:rPr>
        <w:t xml:space="preserve">, </w:t>
      </w:r>
      <w:hyperlink w:anchor="Par3041" w:tooltip="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 w:history="1">
        <w:r w:rsidRPr="00E51C9D">
          <w:rPr>
            <w:rFonts w:ascii="Times New Roman" w:eastAsiaTheme="minorHAnsi" w:hAnsi="Times New Roman" w:cs="Times New Roman"/>
            <w:sz w:val="24"/>
            <w:szCs w:val="24"/>
            <w:lang w:eastAsia="en-US"/>
          </w:rPr>
          <w:t>7</w:t>
        </w:r>
      </w:hyperlink>
      <w:r w:rsidRPr="00E51C9D">
        <w:rPr>
          <w:rFonts w:ascii="Times New Roman" w:eastAsiaTheme="minorHAnsi" w:hAnsi="Times New Roman" w:cs="Times New Roman"/>
          <w:sz w:val="24"/>
          <w:szCs w:val="24"/>
          <w:lang w:eastAsia="en-US"/>
        </w:rPr>
        <w:t xml:space="preserve"> и </w:t>
      </w:r>
      <w:hyperlink w:anchor="Par3042" w:tooltip="8) почтовый адрес и (или) адрес электронной почты для связи с застройщиком;" w:history="1">
        <w:r w:rsidRPr="00E51C9D">
          <w:rPr>
            <w:rFonts w:ascii="Times New Roman" w:eastAsiaTheme="minorHAnsi" w:hAnsi="Times New Roman" w:cs="Times New Roman"/>
            <w:sz w:val="24"/>
            <w:szCs w:val="24"/>
            <w:lang w:eastAsia="en-US"/>
          </w:rPr>
          <w:t>8 части 1 статьи 51.1</w:t>
        </w:r>
      </w:hyperlink>
      <w:r w:rsidRPr="00E51C9D">
        <w:rPr>
          <w:rFonts w:ascii="Times New Roman" w:eastAsiaTheme="minorHAnsi" w:hAnsi="Times New Roman" w:cs="Times New Roman"/>
          <w:sz w:val="24"/>
          <w:szCs w:val="24"/>
          <w:lang w:eastAsia="en-US"/>
        </w:rPr>
        <w:t xml:space="preserve"> Градостроительного кодекса РФ,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w:t>
      </w:r>
      <w:hyperlink w:anchor="Par3304" w:tooltip="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 w:history="1">
        <w:r w:rsidRPr="00E51C9D">
          <w:rPr>
            <w:rFonts w:ascii="Times New Roman" w:eastAsiaTheme="minorHAnsi" w:hAnsi="Times New Roman" w:cs="Times New Roman"/>
            <w:sz w:val="24"/>
            <w:szCs w:val="24"/>
            <w:lang w:eastAsia="en-US"/>
          </w:rPr>
          <w:t>пунктом 5 части 19</w:t>
        </w:r>
      </w:hyperlink>
      <w:r w:rsidRPr="00E51C9D">
        <w:rPr>
          <w:rFonts w:ascii="Times New Roman" w:eastAsiaTheme="minorHAnsi" w:hAnsi="Times New Roman" w:cs="Times New Roman"/>
          <w:sz w:val="24"/>
          <w:szCs w:val="24"/>
          <w:lang w:eastAsia="en-US"/>
        </w:rPr>
        <w:t xml:space="preserve"> настоящей статьи. К уведомлению об окончании строительства прилагаются:</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bookmarkStart w:id="328" w:name="Par3291"/>
      <w:bookmarkEnd w:id="328"/>
      <w:r w:rsidRPr="00E51C9D">
        <w:rPr>
          <w:rFonts w:ascii="Times New Roman" w:eastAsiaTheme="minorHAnsi" w:hAnsi="Times New Roman" w:cs="Times New Roman"/>
          <w:sz w:val="24"/>
          <w:szCs w:val="24"/>
          <w:lang w:eastAsia="en-US"/>
        </w:rPr>
        <w:t xml:space="preserve">1) документы, предусмотренные </w:t>
      </w:r>
      <w:hyperlink w:anchor="Par3047" w:tooltip="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 w:history="1">
        <w:r w:rsidRPr="00E51C9D">
          <w:rPr>
            <w:rFonts w:ascii="Times New Roman" w:eastAsiaTheme="minorHAnsi" w:hAnsi="Times New Roman" w:cs="Times New Roman"/>
            <w:sz w:val="24"/>
            <w:szCs w:val="24"/>
            <w:lang w:eastAsia="en-US"/>
          </w:rPr>
          <w:t>пунктами 2</w:t>
        </w:r>
      </w:hyperlink>
      <w:r w:rsidRPr="00E51C9D">
        <w:rPr>
          <w:rFonts w:ascii="Times New Roman" w:eastAsiaTheme="minorHAnsi" w:hAnsi="Times New Roman" w:cs="Times New Roman"/>
          <w:sz w:val="24"/>
          <w:szCs w:val="24"/>
          <w:lang w:eastAsia="en-US"/>
        </w:rPr>
        <w:t xml:space="preserve"> и </w:t>
      </w:r>
      <w:hyperlink w:anchor="Par3048" w:tooltip="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 w:history="1">
        <w:r w:rsidRPr="00E51C9D">
          <w:rPr>
            <w:rFonts w:ascii="Times New Roman" w:eastAsiaTheme="minorHAnsi" w:hAnsi="Times New Roman" w:cs="Times New Roman"/>
            <w:sz w:val="24"/>
            <w:szCs w:val="24"/>
            <w:lang w:eastAsia="en-US"/>
          </w:rPr>
          <w:t>3 части 3 статьи 51.1</w:t>
        </w:r>
      </w:hyperlink>
      <w:r w:rsidRPr="00E51C9D">
        <w:rPr>
          <w:rFonts w:ascii="Times New Roman" w:eastAsiaTheme="minorHAnsi" w:hAnsi="Times New Roman" w:cs="Times New Roman"/>
          <w:sz w:val="24"/>
          <w:szCs w:val="24"/>
          <w:lang w:eastAsia="en-US"/>
        </w:rPr>
        <w:t xml:space="preserve"> Градостроительного кодекса РФ;</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2) технический план объекта индивидуального жилищного строительства или садового дома;</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bookmarkStart w:id="329" w:name="Par3293"/>
      <w:bookmarkEnd w:id="329"/>
      <w:r w:rsidRPr="00E51C9D">
        <w:rPr>
          <w:rFonts w:ascii="Times New Roman" w:eastAsiaTheme="minorHAnsi" w:hAnsi="Times New Roman" w:cs="Times New Roman"/>
          <w:sz w:val="24"/>
          <w:szCs w:val="24"/>
          <w:lang w:eastAsia="en-US"/>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 xml:space="preserve">17. В случае отсутствия в уведомлении об окончании строительства сведений, предусмотренных </w:t>
      </w:r>
      <w:hyperlink w:anchor="Par3290" w:tooltip="16.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 w:history="1">
        <w:r w:rsidRPr="00E51C9D">
          <w:rPr>
            <w:rFonts w:ascii="Times New Roman" w:eastAsiaTheme="minorHAnsi" w:hAnsi="Times New Roman" w:cs="Times New Roman"/>
            <w:sz w:val="24"/>
            <w:szCs w:val="24"/>
            <w:lang w:eastAsia="en-US"/>
          </w:rPr>
          <w:t>абзацем первым части 16</w:t>
        </w:r>
      </w:hyperlink>
      <w:r w:rsidRPr="00E51C9D">
        <w:rPr>
          <w:rFonts w:ascii="Times New Roman" w:eastAsiaTheme="minorHAnsi" w:hAnsi="Times New Roman" w:cs="Times New Roman"/>
          <w:sz w:val="24"/>
          <w:szCs w:val="24"/>
          <w:lang w:eastAsia="en-US"/>
        </w:rPr>
        <w:t xml:space="preserve"> настоящей статьи, или отсутствия документов, прилагаемых к нему и предусмотренных </w:t>
      </w:r>
      <w:hyperlink w:anchor="Par3291" w:tooltip="1) документы, предусмотренные пунктами 2 и 3 части 3 статьи 51.1 настоящего Кодекса;" w:history="1">
        <w:r w:rsidRPr="00E51C9D">
          <w:rPr>
            <w:rFonts w:ascii="Times New Roman" w:eastAsiaTheme="minorHAnsi" w:hAnsi="Times New Roman" w:cs="Times New Roman"/>
            <w:sz w:val="24"/>
            <w:szCs w:val="24"/>
            <w:lang w:eastAsia="en-US"/>
          </w:rPr>
          <w:t>пунктами 1</w:t>
        </w:r>
      </w:hyperlink>
      <w:r w:rsidRPr="00E51C9D">
        <w:rPr>
          <w:rFonts w:ascii="Times New Roman" w:eastAsiaTheme="minorHAnsi" w:hAnsi="Times New Roman" w:cs="Times New Roman"/>
          <w:sz w:val="24"/>
          <w:szCs w:val="24"/>
          <w:lang w:eastAsia="en-US"/>
        </w:rPr>
        <w:t xml:space="preserve"> - </w:t>
      </w:r>
      <w:hyperlink w:anchor="Par3293" w:tooltip="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 w:history="1">
        <w:r w:rsidRPr="00E51C9D">
          <w:rPr>
            <w:rFonts w:ascii="Times New Roman" w:eastAsiaTheme="minorHAnsi" w:hAnsi="Times New Roman" w:cs="Times New Roman"/>
            <w:sz w:val="24"/>
            <w:szCs w:val="24"/>
            <w:lang w:eastAsia="en-US"/>
          </w:rPr>
          <w:t>3 части 16</w:t>
        </w:r>
      </w:hyperlink>
      <w:r w:rsidRPr="00E51C9D">
        <w:rPr>
          <w:rFonts w:ascii="Times New Roman" w:eastAsiaTheme="minorHAnsi" w:hAnsi="Times New Roman" w:cs="Times New Roman"/>
          <w:sz w:val="24"/>
          <w:szCs w:val="24"/>
          <w:lang w:eastAsia="en-US"/>
        </w:rPr>
        <w:t xml:space="preserve">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w:t>
      </w:r>
      <w:r w:rsidRPr="00E51C9D">
        <w:rPr>
          <w:rFonts w:ascii="Times New Roman" w:eastAsiaTheme="minorHAnsi" w:hAnsi="Times New Roman" w:cs="Times New Roman"/>
          <w:sz w:val="24"/>
          <w:szCs w:val="24"/>
          <w:lang w:eastAsia="en-US"/>
        </w:rPr>
        <w:lastRenderedPageBreak/>
        <w:t xml:space="preserve">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w:t>
      </w:r>
      <w:hyperlink w:anchor="Par3052" w:tooltip="6. 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 - 4 части 3 настоящей статьи, уполномоченные на выдачу разрешений на строительство федеральный орга" w:history="1">
        <w:r w:rsidRPr="00E51C9D">
          <w:rPr>
            <w:rFonts w:ascii="Times New Roman" w:eastAsiaTheme="minorHAnsi" w:hAnsi="Times New Roman" w:cs="Times New Roman"/>
            <w:sz w:val="24"/>
            <w:szCs w:val="24"/>
            <w:lang w:eastAsia="en-US"/>
          </w:rPr>
          <w:t>частью 6 статьи 51.1</w:t>
        </w:r>
      </w:hyperlink>
      <w:r w:rsidRPr="00E51C9D">
        <w:rPr>
          <w:rFonts w:ascii="Times New Roman" w:eastAsiaTheme="minorHAnsi" w:hAnsi="Times New Roman" w:cs="Times New Roman"/>
          <w:sz w:val="24"/>
          <w:szCs w:val="24"/>
          <w:lang w:eastAsia="en-US"/>
        </w:rPr>
        <w:t xml:space="preserve"> Градостроительного кодекса РФ),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18.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bookmarkStart w:id="330" w:name="Par3299"/>
      <w:bookmarkEnd w:id="330"/>
      <w:r w:rsidRPr="00E51C9D">
        <w:rPr>
          <w:rFonts w:ascii="Times New Roman" w:eastAsiaTheme="minorHAnsi" w:hAnsi="Times New Roman" w:cs="Times New Roman"/>
          <w:sz w:val="24"/>
          <w:szCs w:val="24"/>
          <w:lang w:eastAsia="en-US"/>
        </w:rPr>
        <w:t>19.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bookmarkStart w:id="331" w:name="Par3300"/>
      <w:bookmarkEnd w:id="331"/>
      <w:r w:rsidRPr="00E51C9D">
        <w:rPr>
          <w:rFonts w:ascii="Times New Roman" w:eastAsiaTheme="minorHAnsi" w:hAnsi="Times New Roman" w:cs="Times New Roman"/>
          <w:sz w:val="24"/>
          <w:szCs w:val="24"/>
          <w:lang w:eastAsia="en-US"/>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w:t>
      </w:r>
      <w:hyperlink w:anchor="Par3059" w:tooltip="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 w:history="1">
        <w:r w:rsidRPr="00E51C9D">
          <w:rPr>
            <w:rFonts w:ascii="Times New Roman" w:eastAsiaTheme="minorHAnsi" w:hAnsi="Times New Roman" w:cs="Times New Roman"/>
            <w:sz w:val="24"/>
            <w:szCs w:val="24"/>
            <w:lang w:eastAsia="en-US"/>
          </w:rPr>
          <w:t>пунктом 3 части 8 статьи 51.1</w:t>
        </w:r>
      </w:hyperlink>
      <w:r w:rsidRPr="00E51C9D">
        <w:rPr>
          <w:rFonts w:ascii="Times New Roman" w:eastAsiaTheme="minorHAnsi" w:hAnsi="Times New Roman" w:cs="Times New Roman"/>
          <w:sz w:val="24"/>
          <w:szCs w:val="24"/>
          <w:lang w:eastAsia="en-US"/>
        </w:rPr>
        <w:t xml:space="preserve"> Градостроительного кодекса РФ,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w:anchor="Par3065" w:tooltip="4) в срок, указанный в части 9 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 w:history="1">
        <w:r w:rsidRPr="00E51C9D">
          <w:rPr>
            <w:rFonts w:ascii="Times New Roman" w:eastAsiaTheme="minorHAnsi" w:hAnsi="Times New Roman" w:cs="Times New Roman"/>
            <w:sz w:val="24"/>
            <w:szCs w:val="24"/>
            <w:lang w:eastAsia="en-US"/>
          </w:rPr>
          <w:t>пункте 4 части 10 статьи 51.1</w:t>
        </w:r>
      </w:hyperlink>
      <w:r w:rsidRPr="00E51C9D">
        <w:rPr>
          <w:rFonts w:ascii="Times New Roman" w:eastAsiaTheme="minorHAnsi" w:hAnsi="Times New Roman" w:cs="Times New Roman"/>
          <w:sz w:val="24"/>
          <w:szCs w:val="24"/>
          <w:lang w:eastAsia="en-US"/>
        </w:rPr>
        <w:t xml:space="preserve"> </w:t>
      </w:r>
      <w:r w:rsidR="004C2DA4" w:rsidRPr="00E51C9D">
        <w:rPr>
          <w:rFonts w:ascii="Times New Roman" w:eastAsiaTheme="minorHAnsi" w:hAnsi="Times New Roman" w:cs="Times New Roman"/>
          <w:sz w:val="24"/>
          <w:szCs w:val="24"/>
          <w:lang w:eastAsia="en-US"/>
        </w:rPr>
        <w:t>Градостроительного кодекса РФ</w:t>
      </w:r>
      <w:r w:rsidRPr="00E51C9D">
        <w:rPr>
          <w:rFonts w:ascii="Times New Roman" w:eastAsiaTheme="minorHAnsi" w:hAnsi="Times New Roman" w:cs="Times New Roman"/>
          <w:sz w:val="24"/>
          <w:szCs w:val="24"/>
          <w:lang w:eastAsia="en-US"/>
        </w:rPr>
        <w:t xml:space="preserve">),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w:t>
      </w:r>
      <w:r w:rsidRPr="00E51C9D">
        <w:rPr>
          <w:rFonts w:ascii="Times New Roman" w:eastAsiaTheme="minorHAnsi" w:hAnsi="Times New Roman" w:cs="Times New Roman"/>
          <w:sz w:val="24"/>
          <w:szCs w:val="24"/>
          <w:lang w:eastAsia="en-US"/>
        </w:rPr>
        <w:lastRenderedPageBreak/>
        <w:t>или садового дома в границах исторического поселения федерального или регионального значения;</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bookmarkStart w:id="332" w:name="Par3304"/>
      <w:bookmarkEnd w:id="332"/>
      <w:r w:rsidRPr="00E51C9D">
        <w:rPr>
          <w:rFonts w:ascii="Times New Roman" w:eastAsiaTheme="minorHAnsi" w:hAnsi="Times New Roman" w:cs="Times New Roman"/>
          <w:sz w:val="24"/>
          <w:szCs w:val="24"/>
          <w:lang w:eastAsia="en-US"/>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20.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bookmarkStart w:id="333" w:name="Par3307"/>
      <w:bookmarkEnd w:id="333"/>
      <w:r w:rsidRPr="00E51C9D">
        <w:rPr>
          <w:rFonts w:ascii="Times New Roman" w:eastAsiaTheme="minorHAnsi" w:hAnsi="Times New Roman" w:cs="Times New Roman"/>
          <w:sz w:val="24"/>
          <w:szCs w:val="24"/>
          <w:lang w:eastAsia="en-US"/>
        </w:rPr>
        <w:t xml:space="preserve">1) параметры построенных или реконструированных объекта индивидуального жилищного строительства или садового дома не соответствуют указанным в </w:t>
      </w:r>
      <w:hyperlink w:anchor="Par3300" w:tooltip="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 w:history="1">
        <w:r w:rsidRPr="00E51C9D">
          <w:rPr>
            <w:rFonts w:ascii="Times New Roman" w:eastAsiaTheme="minorHAnsi" w:hAnsi="Times New Roman" w:cs="Times New Roman"/>
            <w:sz w:val="24"/>
            <w:szCs w:val="24"/>
            <w:lang w:eastAsia="en-US"/>
          </w:rPr>
          <w:t>пункте 1 части 19</w:t>
        </w:r>
      </w:hyperlink>
      <w:r w:rsidRPr="00E51C9D">
        <w:rPr>
          <w:rFonts w:ascii="Times New Roman" w:eastAsiaTheme="minorHAnsi" w:hAnsi="Times New Roman" w:cs="Times New Roman"/>
          <w:sz w:val="24"/>
          <w:szCs w:val="24"/>
          <w:lang w:eastAsia="en-US"/>
        </w:rPr>
        <w:t xml:space="preserve">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bookmarkStart w:id="334" w:name="Par3308"/>
      <w:bookmarkEnd w:id="334"/>
      <w:r w:rsidRPr="00E51C9D">
        <w:rPr>
          <w:rFonts w:ascii="Times New Roman" w:eastAsiaTheme="minorHAnsi" w:hAnsi="Times New Roman" w:cs="Times New Roman"/>
          <w:sz w:val="24"/>
          <w:szCs w:val="24"/>
          <w:lang w:eastAsia="en-US"/>
        </w:rPr>
        <w:t xml:space="preserve">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w:anchor="Par3065" w:tooltip="4) в срок, указанный в части 9 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 w:history="1">
        <w:r w:rsidRPr="00E51C9D">
          <w:rPr>
            <w:rFonts w:ascii="Times New Roman" w:eastAsiaTheme="minorHAnsi" w:hAnsi="Times New Roman" w:cs="Times New Roman"/>
            <w:sz w:val="24"/>
            <w:szCs w:val="24"/>
            <w:lang w:eastAsia="en-US"/>
          </w:rPr>
          <w:t>пункте 4 части 10 статьи 51.1</w:t>
        </w:r>
      </w:hyperlink>
      <w:r w:rsidRPr="00E51C9D">
        <w:rPr>
          <w:rFonts w:ascii="Times New Roman" w:eastAsiaTheme="minorHAnsi" w:hAnsi="Times New Roman" w:cs="Times New Roman"/>
          <w:sz w:val="24"/>
          <w:szCs w:val="24"/>
          <w:lang w:eastAsia="en-US"/>
        </w:rPr>
        <w:t xml:space="preserve"> </w:t>
      </w:r>
      <w:r w:rsidR="004C2DA4" w:rsidRPr="00E51C9D">
        <w:rPr>
          <w:rFonts w:ascii="Times New Roman" w:eastAsiaTheme="minorHAnsi" w:hAnsi="Times New Roman" w:cs="Times New Roman"/>
          <w:sz w:val="24"/>
          <w:szCs w:val="24"/>
          <w:lang w:eastAsia="en-US"/>
        </w:rPr>
        <w:t>Градостроительного кодекса РФ</w:t>
      </w:r>
      <w:r w:rsidRPr="00E51C9D">
        <w:rPr>
          <w:rFonts w:ascii="Times New Roman" w:eastAsiaTheme="minorHAnsi" w:hAnsi="Times New Roman" w:cs="Times New Roman"/>
          <w:sz w:val="24"/>
          <w:szCs w:val="24"/>
          <w:lang w:eastAsia="en-US"/>
        </w:rPr>
        <w:t>,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bookmarkStart w:id="335" w:name="Par3309"/>
      <w:bookmarkEnd w:id="335"/>
      <w:r w:rsidRPr="00E51C9D">
        <w:rPr>
          <w:rFonts w:ascii="Times New Roman" w:eastAsiaTheme="minorHAnsi" w:hAnsi="Times New Roman" w:cs="Times New Roman"/>
          <w:sz w:val="24"/>
          <w:szCs w:val="24"/>
          <w:lang w:eastAsia="en-US"/>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bookmarkStart w:id="336" w:name="Par3310"/>
      <w:bookmarkEnd w:id="336"/>
      <w:r w:rsidRPr="00E51C9D">
        <w:rPr>
          <w:rFonts w:ascii="Times New Roman" w:eastAsiaTheme="minorHAnsi" w:hAnsi="Times New Roman" w:cs="Times New Roman"/>
          <w:sz w:val="24"/>
          <w:szCs w:val="24"/>
          <w:lang w:eastAsia="en-US"/>
        </w:rPr>
        <w:lastRenderedPageBreak/>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 xml:space="preserve">21.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w:t>
      </w:r>
      <w:hyperlink w:anchor="Par3299" w:tooltip="19.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 w:history="1">
        <w:r w:rsidRPr="00E51C9D">
          <w:rPr>
            <w:rFonts w:ascii="Times New Roman" w:eastAsiaTheme="minorHAnsi" w:hAnsi="Times New Roman" w:cs="Times New Roman"/>
            <w:sz w:val="24"/>
            <w:szCs w:val="24"/>
            <w:lang w:eastAsia="en-US"/>
          </w:rPr>
          <w:t>части 19</w:t>
        </w:r>
      </w:hyperlink>
      <w:r w:rsidRPr="00E51C9D">
        <w:rPr>
          <w:rFonts w:ascii="Times New Roman" w:eastAsiaTheme="minorHAnsi" w:hAnsi="Times New Roman" w:cs="Times New Roman"/>
          <w:sz w:val="24"/>
          <w:szCs w:val="24"/>
          <w:lang w:eastAsia="en-US"/>
        </w:rPr>
        <w:t xml:space="preserve"> 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w:t>
      </w:r>
      <w:hyperlink w:anchor="Par3307" w:tooltip="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настоящей статьи предельным параметрам разрешенного строительства, реконструкции объектов капитальн" w:history="1">
        <w:r w:rsidRPr="00E51C9D">
          <w:rPr>
            <w:rFonts w:ascii="Times New Roman" w:eastAsiaTheme="minorHAnsi" w:hAnsi="Times New Roman" w:cs="Times New Roman"/>
            <w:sz w:val="24"/>
            <w:szCs w:val="24"/>
            <w:lang w:eastAsia="en-US"/>
          </w:rPr>
          <w:t>пунктом 1</w:t>
        </w:r>
      </w:hyperlink>
      <w:r w:rsidRPr="00E51C9D">
        <w:rPr>
          <w:rFonts w:ascii="Times New Roman" w:eastAsiaTheme="minorHAnsi" w:hAnsi="Times New Roman" w:cs="Times New Roman"/>
          <w:sz w:val="24"/>
          <w:szCs w:val="24"/>
          <w:lang w:eastAsia="en-US"/>
        </w:rPr>
        <w:t xml:space="preserve"> или </w:t>
      </w:r>
      <w:hyperlink w:anchor="Par3308" w:tooltip="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 w:history="1">
        <w:r w:rsidRPr="00E51C9D">
          <w:rPr>
            <w:rFonts w:ascii="Times New Roman" w:eastAsiaTheme="minorHAnsi" w:hAnsi="Times New Roman" w:cs="Times New Roman"/>
            <w:sz w:val="24"/>
            <w:szCs w:val="24"/>
            <w:lang w:eastAsia="en-US"/>
          </w:rPr>
          <w:t>2 части 20</w:t>
        </w:r>
      </w:hyperlink>
      <w:r w:rsidRPr="00E51C9D">
        <w:rPr>
          <w:rFonts w:ascii="Times New Roman" w:eastAsiaTheme="minorHAnsi" w:hAnsi="Times New Roman" w:cs="Times New Roman"/>
          <w:sz w:val="24"/>
          <w:szCs w:val="24"/>
          <w:lang w:eastAsia="en-US"/>
        </w:rPr>
        <w:t xml:space="preserve"> настоящей статьи;</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 xml:space="preserve">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w:t>
      </w:r>
      <w:hyperlink w:anchor="Par3308" w:tooltip="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 w:history="1">
        <w:r w:rsidRPr="00E51C9D">
          <w:rPr>
            <w:rFonts w:ascii="Times New Roman" w:eastAsiaTheme="minorHAnsi" w:hAnsi="Times New Roman" w:cs="Times New Roman"/>
            <w:sz w:val="24"/>
            <w:szCs w:val="24"/>
            <w:lang w:eastAsia="en-US"/>
          </w:rPr>
          <w:t>пунктом 2 части 20</w:t>
        </w:r>
      </w:hyperlink>
      <w:r w:rsidRPr="00E51C9D">
        <w:rPr>
          <w:rFonts w:ascii="Times New Roman" w:eastAsiaTheme="minorHAnsi" w:hAnsi="Times New Roman" w:cs="Times New Roman"/>
          <w:sz w:val="24"/>
          <w:szCs w:val="24"/>
          <w:lang w:eastAsia="en-US"/>
        </w:rPr>
        <w:t xml:space="preserve"> настоящей статьи;</w:t>
      </w:r>
    </w:p>
    <w:p w:rsidR="00A419E7" w:rsidRPr="00E51C9D" w:rsidRDefault="00A419E7" w:rsidP="004C2DA4">
      <w:pPr>
        <w:pStyle w:val="ConsPlusNormal"/>
        <w:ind w:firstLine="539"/>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 xml:space="preserve">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w:t>
      </w:r>
      <w:hyperlink w:anchor="Par3309" w:tooltip="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w:history="1">
        <w:r w:rsidRPr="00E51C9D">
          <w:rPr>
            <w:rFonts w:ascii="Times New Roman" w:eastAsiaTheme="minorHAnsi" w:hAnsi="Times New Roman" w:cs="Times New Roman"/>
            <w:sz w:val="24"/>
            <w:szCs w:val="24"/>
            <w:lang w:eastAsia="en-US"/>
          </w:rPr>
          <w:t>пунктом 3</w:t>
        </w:r>
      </w:hyperlink>
      <w:r w:rsidRPr="00E51C9D">
        <w:rPr>
          <w:rFonts w:ascii="Times New Roman" w:eastAsiaTheme="minorHAnsi" w:hAnsi="Times New Roman" w:cs="Times New Roman"/>
          <w:sz w:val="24"/>
          <w:szCs w:val="24"/>
          <w:lang w:eastAsia="en-US"/>
        </w:rPr>
        <w:t xml:space="preserve"> или </w:t>
      </w:r>
      <w:hyperlink w:anchor="Par3310" w:tooltip="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 w:history="1">
        <w:r w:rsidRPr="00E51C9D">
          <w:rPr>
            <w:rFonts w:ascii="Times New Roman" w:eastAsiaTheme="minorHAnsi" w:hAnsi="Times New Roman" w:cs="Times New Roman"/>
            <w:sz w:val="24"/>
            <w:szCs w:val="24"/>
            <w:lang w:eastAsia="en-US"/>
          </w:rPr>
          <w:t>4 части 20</w:t>
        </w:r>
      </w:hyperlink>
      <w:r w:rsidRPr="00E51C9D">
        <w:rPr>
          <w:rFonts w:ascii="Times New Roman" w:eastAsiaTheme="minorHAnsi" w:hAnsi="Times New Roman" w:cs="Times New Roman"/>
          <w:sz w:val="24"/>
          <w:szCs w:val="24"/>
          <w:lang w:eastAsia="en-US"/>
        </w:rPr>
        <w:t xml:space="preserve"> настоящей статьи.</w:t>
      </w:r>
    </w:p>
    <w:p w:rsidR="000750AF" w:rsidRPr="00E51C9D" w:rsidRDefault="000750AF" w:rsidP="000750AF">
      <w:pPr>
        <w:pStyle w:val="20"/>
        <w:spacing w:after="100"/>
        <w:rPr>
          <w:rFonts w:ascii="Times New Roman" w:hAnsi="Times New Roman" w:cs="Times New Roman"/>
          <w:color w:val="auto"/>
          <w:sz w:val="24"/>
          <w:szCs w:val="24"/>
        </w:rPr>
      </w:pPr>
      <w:bookmarkStart w:id="337" w:name="_Toc7446398"/>
      <w:r w:rsidRPr="00E51C9D">
        <w:rPr>
          <w:rFonts w:ascii="Times New Roman" w:hAnsi="Times New Roman" w:cs="Times New Roman"/>
          <w:color w:val="auto"/>
          <w:sz w:val="24"/>
          <w:szCs w:val="24"/>
        </w:rPr>
        <w:t xml:space="preserve">Статья </w:t>
      </w:r>
      <w:r w:rsidR="004C2DA4" w:rsidRPr="00E51C9D">
        <w:rPr>
          <w:rFonts w:ascii="Times New Roman" w:hAnsi="Times New Roman" w:cs="Times New Roman"/>
          <w:color w:val="auto"/>
          <w:sz w:val="24"/>
          <w:szCs w:val="24"/>
        </w:rPr>
        <w:t>30</w:t>
      </w:r>
      <w:r w:rsidRPr="00E51C9D">
        <w:rPr>
          <w:rFonts w:ascii="Times New Roman" w:hAnsi="Times New Roman" w:cs="Times New Roman"/>
          <w:color w:val="auto"/>
          <w:sz w:val="24"/>
          <w:szCs w:val="24"/>
        </w:rPr>
        <w:t>.1. Самовольная постройка</w:t>
      </w:r>
      <w:bookmarkEnd w:id="325"/>
      <w:bookmarkEnd w:id="337"/>
    </w:p>
    <w:p w:rsidR="000750AF" w:rsidRPr="00E51C9D" w:rsidRDefault="000750AF" w:rsidP="000750AF">
      <w:pPr>
        <w:shd w:val="clear" w:color="auto" w:fill="FFFFFF"/>
        <w:spacing w:line="268" w:lineRule="atLeast"/>
        <w:ind w:firstLine="540"/>
        <w:rPr>
          <w:rFonts w:ascii="Times New Roman" w:hAnsi="Times New Roman" w:cs="Times New Roman"/>
          <w:sz w:val="24"/>
          <w:szCs w:val="24"/>
        </w:rPr>
      </w:pPr>
      <w:r w:rsidRPr="00E51C9D">
        <w:rPr>
          <w:rFonts w:ascii="Times New Roman" w:hAnsi="Times New Roman" w:cs="Times New Roman"/>
          <w:sz w:val="24"/>
          <w:szCs w:val="24"/>
        </w:rPr>
        <w:t>1. Самовольной постройкой является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w:t>
      </w:r>
    </w:p>
    <w:p w:rsidR="000750AF" w:rsidRPr="00E51C9D" w:rsidRDefault="000750AF" w:rsidP="000750AF">
      <w:pPr>
        <w:shd w:val="clear" w:color="auto" w:fill="FFFFFF"/>
        <w:spacing w:line="268" w:lineRule="atLeast"/>
        <w:ind w:firstLine="540"/>
        <w:rPr>
          <w:rFonts w:ascii="Times New Roman" w:hAnsi="Times New Roman" w:cs="Times New Roman"/>
          <w:sz w:val="24"/>
          <w:szCs w:val="24"/>
        </w:rPr>
      </w:pPr>
      <w:bookmarkStart w:id="338" w:name="dst11025"/>
      <w:bookmarkEnd w:id="338"/>
      <w:r w:rsidRPr="00E51C9D">
        <w:rPr>
          <w:rFonts w:ascii="Times New Roman" w:hAnsi="Times New Roman" w:cs="Times New Roman"/>
          <w:sz w:val="24"/>
          <w:szCs w:val="24"/>
        </w:rPr>
        <w:t>Не является самовольной постройкой здание, сооружение или другое строение, возведенные или созданные с нарушением установленных в соответствии с законом ограничений использования земельного участка, если собственник данного объекта не знал и не мог знать о действии указанных ограничений в отношении принадлежащего ему земельного участка.</w:t>
      </w:r>
    </w:p>
    <w:p w:rsidR="000750AF" w:rsidRPr="00E51C9D" w:rsidRDefault="000750AF" w:rsidP="000750AF">
      <w:pPr>
        <w:shd w:val="clear" w:color="auto" w:fill="FFFFFF"/>
        <w:spacing w:line="268" w:lineRule="atLeast"/>
        <w:ind w:firstLine="540"/>
        <w:rPr>
          <w:rFonts w:ascii="Times New Roman" w:hAnsi="Times New Roman" w:cs="Times New Roman"/>
          <w:sz w:val="24"/>
          <w:szCs w:val="24"/>
        </w:rPr>
      </w:pPr>
      <w:r w:rsidRPr="00E51C9D">
        <w:rPr>
          <w:rFonts w:ascii="Times New Roman" w:hAnsi="Times New Roman" w:cs="Times New Roman"/>
          <w:sz w:val="24"/>
          <w:szCs w:val="24"/>
        </w:rPr>
        <w:t>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w:t>
      </w:r>
    </w:p>
    <w:p w:rsidR="000750AF" w:rsidRPr="00E51C9D" w:rsidRDefault="000750AF" w:rsidP="000750AF">
      <w:pPr>
        <w:shd w:val="clear" w:color="auto" w:fill="FFFFFF"/>
        <w:spacing w:line="268" w:lineRule="atLeast"/>
        <w:ind w:firstLine="540"/>
        <w:rPr>
          <w:rFonts w:ascii="Times New Roman" w:hAnsi="Times New Roman" w:cs="Times New Roman"/>
          <w:sz w:val="24"/>
          <w:szCs w:val="24"/>
        </w:rPr>
      </w:pPr>
      <w:r w:rsidRPr="00E51C9D">
        <w:rPr>
          <w:rFonts w:ascii="Times New Roman" w:hAnsi="Times New Roman" w:cs="Times New Roman"/>
          <w:sz w:val="24"/>
          <w:szCs w:val="24"/>
        </w:rPr>
        <w:t>Использование самовольной постройки не допускается.</w:t>
      </w:r>
    </w:p>
    <w:p w:rsidR="000750AF" w:rsidRPr="00E51C9D" w:rsidRDefault="000750AF" w:rsidP="000750AF">
      <w:pPr>
        <w:shd w:val="clear" w:color="auto" w:fill="FFFFFF"/>
        <w:spacing w:line="268" w:lineRule="atLeast"/>
        <w:ind w:firstLine="540"/>
        <w:rPr>
          <w:rFonts w:ascii="Times New Roman" w:hAnsi="Times New Roman" w:cs="Times New Roman"/>
          <w:sz w:val="24"/>
          <w:szCs w:val="24"/>
        </w:rPr>
      </w:pPr>
      <w:r w:rsidRPr="00E51C9D">
        <w:rPr>
          <w:rFonts w:ascii="Times New Roman" w:hAnsi="Times New Roman" w:cs="Times New Roman"/>
          <w:sz w:val="24"/>
          <w:szCs w:val="24"/>
        </w:rPr>
        <w:t>3. Право собственности на самовольную постройку может быть признано судом на основании положений статьи 222 Гражданского Кодекса РФ.</w:t>
      </w:r>
    </w:p>
    <w:p w:rsidR="000750AF" w:rsidRPr="00E51C9D" w:rsidRDefault="004C2DA4" w:rsidP="000750AF">
      <w:pPr>
        <w:pStyle w:val="20"/>
        <w:spacing w:after="100"/>
        <w:rPr>
          <w:rFonts w:ascii="Times New Roman" w:hAnsi="Times New Roman" w:cs="Times New Roman"/>
          <w:color w:val="auto"/>
          <w:sz w:val="24"/>
          <w:szCs w:val="24"/>
        </w:rPr>
      </w:pPr>
      <w:bookmarkStart w:id="339" w:name="_Toc536808453"/>
      <w:bookmarkStart w:id="340" w:name="_Toc2849240"/>
      <w:bookmarkStart w:id="341" w:name="_Toc7446399"/>
      <w:r w:rsidRPr="00E51C9D">
        <w:rPr>
          <w:rFonts w:ascii="Times New Roman" w:hAnsi="Times New Roman" w:cs="Times New Roman"/>
          <w:color w:val="auto"/>
          <w:sz w:val="24"/>
          <w:szCs w:val="24"/>
        </w:rPr>
        <w:t>Статья 30</w:t>
      </w:r>
      <w:r w:rsidR="000750AF" w:rsidRPr="00E51C9D">
        <w:rPr>
          <w:rFonts w:ascii="Times New Roman" w:hAnsi="Times New Roman" w:cs="Times New Roman"/>
          <w:color w:val="auto"/>
          <w:sz w:val="24"/>
          <w:szCs w:val="24"/>
        </w:rPr>
        <w:t>.2. Снос объектов капитального строительства</w:t>
      </w:r>
      <w:bookmarkEnd w:id="339"/>
      <w:bookmarkEnd w:id="340"/>
      <w:bookmarkEnd w:id="341"/>
    </w:p>
    <w:p w:rsidR="000750AF" w:rsidRPr="00E51C9D" w:rsidRDefault="000750AF" w:rsidP="000750AF">
      <w:pPr>
        <w:rPr>
          <w:rFonts w:ascii="Times New Roman" w:hAnsi="Times New Roman" w:cs="Times New Roman"/>
          <w:sz w:val="24"/>
          <w:szCs w:val="24"/>
        </w:rPr>
      </w:pPr>
      <w:r w:rsidRPr="00E51C9D">
        <w:rPr>
          <w:rFonts w:ascii="Times New Roman" w:hAnsi="Times New Roman" w:cs="Times New Roman"/>
          <w:sz w:val="24"/>
          <w:szCs w:val="24"/>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другими федеральными законами, на основании решения суда или органа местного самоуправления, в соответствии со статьями 55.30, 55.31 Градостроительного Кодекса РФ.</w:t>
      </w:r>
    </w:p>
    <w:p w:rsidR="000750AF" w:rsidRPr="00E51C9D" w:rsidRDefault="000750AF" w:rsidP="000750AF">
      <w:pPr>
        <w:rPr>
          <w:rFonts w:ascii="Times New Roman" w:hAnsi="Times New Roman" w:cs="Times New Roman"/>
          <w:sz w:val="24"/>
          <w:szCs w:val="24"/>
        </w:rPr>
      </w:pPr>
      <w:r w:rsidRPr="00E51C9D">
        <w:rPr>
          <w:rFonts w:ascii="Times New Roman" w:hAnsi="Times New Roman" w:cs="Times New Roman"/>
          <w:sz w:val="24"/>
          <w:szCs w:val="24"/>
        </w:rPr>
        <w:lastRenderedPageBreak/>
        <w:t>2.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w:t>
      </w:r>
      <w:hyperlink r:id="rId66" w:anchor="dst101187" w:history="1">
        <w:r w:rsidRPr="00E51C9D">
          <w:rPr>
            <w:rFonts w:ascii="Times New Roman" w:hAnsi="Times New Roman" w:cs="Times New Roman"/>
            <w:sz w:val="24"/>
            <w:szCs w:val="24"/>
          </w:rPr>
          <w:t>статьей 222</w:t>
        </w:r>
      </w:hyperlink>
      <w:r w:rsidRPr="00E51C9D">
        <w:rPr>
          <w:rFonts w:ascii="Times New Roman" w:hAnsi="Times New Roman" w:cs="Times New Roman"/>
          <w:sz w:val="24"/>
          <w:szCs w:val="24"/>
        </w:rPr>
        <w:t> Гражданского Кодекса Российской Федерации, а также положениями статьи 55.32 Градостроительного Кодекса РФ.</w:t>
      </w:r>
    </w:p>
    <w:p w:rsidR="00F64FA7" w:rsidRPr="00E51C9D" w:rsidRDefault="000750AF" w:rsidP="000750AF">
      <w:pPr>
        <w:rPr>
          <w:rFonts w:ascii="Times New Roman" w:hAnsi="Times New Roman" w:cs="Times New Roman"/>
          <w:sz w:val="24"/>
          <w:szCs w:val="24"/>
        </w:rPr>
      </w:pPr>
      <w:r w:rsidRPr="00E51C9D">
        <w:rPr>
          <w:rFonts w:ascii="Times New Roman" w:hAnsi="Times New Roman" w:cs="Times New Roman"/>
          <w:sz w:val="24"/>
          <w:szCs w:val="24"/>
        </w:rPr>
        <w:t>3.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использования территории, в случае, если режим указанной зоны не допускает размещения такого объекта капитального строительства и иное не предусмотрено федеральным законом, в соответствии со статьей 55.33 Градостроительного Кодекса РФ.</w:t>
      </w:r>
    </w:p>
    <w:p w:rsidR="004C2DA4" w:rsidRPr="00E51C9D" w:rsidRDefault="004C2DA4" w:rsidP="004C2DA4">
      <w:pPr>
        <w:pStyle w:val="20"/>
        <w:spacing w:after="100"/>
        <w:rPr>
          <w:rFonts w:ascii="Times New Roman" w:hAnsi="Times New Roman" w:cs="Times New Roman"/>
          <w:color w:val="auto"/>
          <w:sz w:val="24"/>
          <w:szCs w:val="24"/>
        </w:rPr>
      </w:pPr>
      <w:bookmarkStart w:id="342" w:name="_Toc7446400"/>
      <w:r w:rsidRPr="00E51C9D">
        <w:rPr>
          <w:rFonts w:ascii="Times New Roman" w:hAnsi="Times New Roman" w:cs="Times New Roman"/>
          <w:color w:val="auto"/>
          <w:sz w:val="24"/>
          <w:szCs w:val="24"/>
        </w:rPr>
        <w:t>Статья 31. Ответственность за нарушения Правил</w:t>
      </w:r>
      <w:bookmarkEnd w:id="342"/>
    </w:p>
    <w:p w:rsidR="004C2DA4" w:rsidRPr="00E51C9D" w:rsidRDefault="004C2DA4" w:rsidP="004C2DA4">
      <w:pPr>
        <w:rPr>
          <w:rFonts w:ascii="Times New Roman" w:hAnsi="Times New Roman" w:cs="Times New Roman"/>
          <w:sz w:val="24"/>
          <w:szCs w:val="24"/>
        </w:rPr>
      </w:pPr>
      <w:r w:rsidRPr="00E51C9D">
        <w:rPr>
          <w:rFonts w:ascii="Times New Roman" w:hAnsi="Times New Roman" w:cs="Times New Roman"/>
          <w:sz w:val="24"/>
          <w:szCs w:val="24"/>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 30 декабря 2001 года № 195-ФЗ «Об административных правонарушениях», Законом Краснодарского края от 23 июля 2003 года № 608-КЗ «Об административных правонарушениях».</w:t>
      </w:r>
    </w:p>
    <w:p w:rsidR="00F64FA7" w:rsidRPr="00E51C9D" w:rsidRDefault="00F64FA7" w:rsidP="004C2DA4">
      <w:pPr>
        <w:rPr>
          <w:rFonts w:ascii="Times New Roman" w:hAnsi="Times New Roman" w:cs="Times New Roman"/>
          <w:sz w:val="24"/>
          <w:szCs w:val="24"/>
        </w:rPr>
      </w:pPr>
    </w:p>
    <w:p w:rsidR="00F64FA7" w:rsidRPr="00E51C9D" w:rsidRDefault="00F64FA7" w:rsidP="00A14CE4">
      <w:pPr>
        <w:pStyle w:val="1"/>
        <w:rPr>
          <w:rFonts w:ascii="Times New Roman" w:hAnsi="Times New Roman"/>
          <w:sz w:val="28"/>
          <w:szCs w:val="28"/>
        </w:rPr>
        <w:sectPr w:rsidR="00F64FA7" w:rsidRPr="00E51C9D" w:rsidSect="00C1721F">
          <w:pgSz w:w="11906" w:h="16838"/>
          <w:pgMar w:top="680" w:right="680" w:bottom="680" w:left="1304" w:header="709" w:footer="510" w:gutter="0"/>
          <w:pgNumType w:chapStyle="1"/>
          <w:cols w:space="708"/>
          <w:titlePg/>
          <w:docGrid w:linePitch="360"/>
        </w:sectPr>
      </w:pPr>
    </w:p>
    <w:p w:rsidR="000750AF" w:rsidRPr="00E51C9D" w:rsidRDefault="000750AF" w:rsidP="000750AF">
      <w:pPr>
        <w:pStyle w:val="1"/>
        <w:rPr>
          <w:rFonts w:ascii="Times New Roman" w:hAnsi="Times New Roman"/>
          <w:sz w:val="28"/>
          <w:szCs w:val="28"/>
        </w:rPr>
      </w:pPr>
      <w:bookmarkStart w:id="343" w:name="_Toc2849252"/>
      <w:bookmarkStart w:id="344" w:name="_Toc7446401"/>
      <w:bookmarkEnd w:id="326"/>
      <w:r w:rsidRPr="00E51C9D">
        <w:rPr>
          <w:rFonts w:ascii="Times New Roman" w:hAnsi="Times New Roman"/>
          <w:sz w:val="28"/>
          <w:szCs w:val="28"/>
        </w:rPr>
        <w:lastRenderedPageBreak/>
        <w:t>ЧАСТЬ 2. КАРТ</w:t>
      </w:r>
      <w:r w:rsidR="00893CFA" w:rsidRPr="00E51C9D">
        <w:rPr>
          <w:rFonts w:ascii="Times New Roman" w:hAnsi="Times New Roman"/>
          <w:sz w:val="28"/>
          <w:szCs w:val="28"/>
        </w:rPr>
        <w:t>А</w:t>
      </w:r>
      <w:r w:rsidRPr="00E51C9D">
        <w:rPr>
          <w:rFonts w:ascii="Times New Roman" w:hAnsi="Times New Roman"/>
          <w:sz w:val="28"/>
          <w:szCs w:val="28"/>
        </w:rPr>
        <w:t xml:space="preserve"> ГРАДОСТРОИТЕЛЬНОГО ЗОНИРОВАНИЯ</w:t>
      </w:r>
      <w:bookmarkEnd w:id="343"/>
      <w:bookmarkEnd w:id="344"/>
    </w:p>
    <w:p w:rsidR="000750AF" w:rsidRPr="00E51C9D" w:rsidRDefault="00893CFA" w:rsidP="000750AF">
      <w:pPr>
        <w:pStyle w:val="20"/>
        <w:spacing w:after="100"/>
        <w:rPr>
          <w:rFonts w:ascii="Times New Roman" w:hAnsi="Times New Roman" w:cs="Times New Roman"/>
          <w:color w:val="auto"/>
          <w:sz w:val="24"/>
          <w:szCs w:val="24"/>
        </w:rPr>
      </w:pPr>
      <w:bookmarkStart w:id="345" w:name="_Toc536808466"/>
      <w:bookmarkStart w:id="346" w:name="_Toc2849253"/>
      <w:bookmarkStart w:id="347" w:name="_Toc7446402"/>
      <w:r w:rsidRPr="00E51C9D">
        <w:rPr>
          <w:rFonts w:ascii="Times New Roman" w:hAnsi="Times New Roman" w:cs="Times New Roman"/>
          <w:color w:val="auto"/>
          <w:sz w:val="24"/>
          <w:szCs w:val="24"/>
        </w:rPr>
        <w:t>Статья 32</w:t>
      </w:r>
      <w:r w:rsidR="000750AF" w:rsidRPr="00E51C9D">
        <w:rPr>
          <w:rFonts w:ascii="Times New Roman" w:hAnsi="Times New Roman" w:cs="Times New Roman"/>
          <w:color w:val="auto"/>
          <w:sz w:val="24"/>
          <w:szCs w:val="24"/>
        </w:rPr>
        <w:t>. Карт</w:t>
      </w:r>
      <w:r w:rsidRPr="00E51C9D">
        <w:rPr>
          <w:rFonts w:ascii="Times New Roman" w:hAnsi="Times New Roman" w:cs="Times New Roman"/>
          <w:color w:val="auto"/>
          <w:sz w:val="24"/>
          <w:szCs w:val="24"/>
        </w:rPr>
        <w:t>а</w:t>
      </w:r>
      <w:r w:rsidR="000750AF" w:rsidRPr="00E51C9D">
        <w:rPr>
          <w:rFonts w:ascii="Times New Roman" w:hAnsi="Times New Roman" w:cs="Times New Roman"/>
          <w:color w:val="auto"/>
          <w:sz w:val="24"/>
          <w:szCs w:val="24"/>
        </w:rPr>
        <w:t xml:space="preserve"> </w:t>
      </w:r>
      <w:r w:rsidRPr="00E51C9D">
        <w:rPr>
          <w:rFonts w:ascii="Times New Roman" w:hAnsi="Times New Roman" w:cs="Times New Roman"/>
          <w:color w:val="auto"/>
          <w:sz w:val="24"/>
          <w:szCs w:val="24"/>
        </w:rPr>
        <w:t>градостроительного зонирования Ловлинского</w:t>
      </w:r>
      <w:r w:rsidR="000750AF" w:rsidRPr="00E51C9D">
        <w:rPr>
          <w:rFonts w:ascii="Times New Roman" w:hAnsi="Times New Roman" w:cs="Times New Roman"/>
          <w:color w:val="auto"/>
          <w:sz w:val="24"/>
          <w:szCs w:val="24"/>
        </w:rPr>
        <w:t xml:space="preserve"> сельского поселения </w:t>
      </w:r>
      <w:r w:rsidRPr="00E51C9D">
        <w:rPr>
          <w:rFonts w:ascii="Times New Roman" w:hAnsi="Times New Roman" w:cs="Times New Roman"/>
          <w:color w:val="auto"/>
          <w:sz w:val="24"/>
          <w:szCs w:val="24"/>
        </w:rPr>
        <w:t>Тбилисского</w:t>
      </w:r>
      <w:r w:rsidR="000750AF" w:rsidRPr="00E51C9D">
        <w:rPr>
          <w:rFonts w:ascii="Times New Roman" w:hAnsi="Times New Roman" w:cs="Times New Roman"/>
          <w:color w:val="auto"/>
          <w:sz w:val="24"/>
          <w:szCs w:val="24"/>
        </w:rPr>
        <w:t xml:space="preserve"> района.</w:t>
      </w:r>
      <w:bookmarkEnd w:id="345"/>
      <w:bookmarkEnd w:id="346"/>
      <w:bookmarkEnd w:id="347"/>
    </w:p>
    <w:p w:rsidR="000750AF" w:rsidRPr="00E51C9D" w:rsidRDefault="000750AF" w:rsidP="000750AF">
      <w:pPr>
        <w:pStyle w:val="af4"/>
        <w:rPr>
          <w:sz w:val="24"/>
        </w:rPr>
      </w:pPr>
    </w:p>
    <w:p w:rsidR="000750AF" w:rsidRPr="00E51C9D" w:rsidRDefault="000750AF" w:rsidP="000750AF">
      <w:pPr>
        <w:pStyle w:val="af4"/>
        <w:rPr>
          <w:sz w:val="24"/>
        </w:rPr>
      </w:pPr>
      <w:r w:rsidRPr="00E51C9D">
        <w:rPr>
          <w:sz w:val="24"/>
        </w:rPr>
        <w:t>*Примечания</w:t>
      </w:r>
    </w:p>
    <w:p w:rsidR="000750AF" w:rsidRPr="00E51C9D" w:rsidRDefault="000750AF" w:rsidP="000750AF">
      <w:pPr>
        <w:pStyle w:val="af4"/>
        <w:rPr>
          <w:sz w:val="24"/>
        </w:rPr>
      </w:pPr>
      <w:r w:rsidRPr="00E51C9D">
        <w:rPr>
          <w:sz w:val="24"/>
        </w:rPr>
        <w:t>Настоящ</w:t>
      </w:r>
      <w:r w:rsidR="00AB42E0" w:rsidRPr="00E51C9D">
        <w:rPr>
          <w:sz w:val="24"/>
        </w:rPr>
        <w:t>ая</w:t>
      </w:r>
      <w:r w:rsidRPr="00E51C9D">
        <w:rPr>
          <w:sz w:val="24"/>
        </w:rPr>
        <w:t xml:space="preserve"> карт</w:t>
      </w:r>
      <w:r w:rsidR="00AB42E0" w:rsidRPr="00E51C9D">
        <w:rPr>
          <w:sz w:val="24"/>
        </w:rPr>
        <w:t>а</w:t>
      </w:r>
      <w:r w:rsidRPr="00E51C9D">
        <w:rPr>
          <w:sz w:val="24"/>
        </w:rPr>
        <w:t xml:space="preserve"> отобража</w:t>
      </w:r>
      <w:r w:rsidR="00AB42E0" w:rsidRPr="00E51C9D">
        <w:rPr>
          <w:sz w:val="24"/>
        </w:rPr>
        <w:t>е</w:t>
      </w:r>
      <w:r w:rsidRPr="00E51C9D">
        <w:rPr>
          <w:sz w:val="24"/>
        </w:rPr>
        <w:t>т:</w:t>
      </w:r>
    </w:p>
    <w:p w:rsidR="000750AF" w:rsidRPr="00E51C9D" w:rsidRDefault="000750AF" w:rsidP="000750AF">
      <w:pPr>
        <w:pStyle w:val="af4"/>
        <w:spacing w:after="0"/>
        <w:rPr>
          <w:sz w:val="24"/>
        </w:rPr>
      </w:pPr>
      <w:r w:rsidRPr="00E51C9D">
        <w:rPr>
          <w:sz w:val="24"/>
        </w:rPr>
        <w:t xml:space="preserve">1.Границы территориальных зон и выделенных в них </w:t>
      </w:r>
      <w:proofErr w:type="spellStart"/>
      <w:r w:rsidRPr="00E51C9D">
        <w:rPr>
          <w:sz w:val="24"/>
        </w:rPr>
        <w:t>подзон</w:t>
      </w:r>
      <w:proofErr w:type="spellEnd"/>
      <w:r w:rsidRPr="00E51C9D">
        <w:rPr>
          <w:sz w:val="24"/>
        </w:rPr>
        <w:t xml:space="preserve"> с их кодовыми обозначениями.</w:t>
      </w:r>
    </w:p>
    <w:p w:rsidR="000750AF" w:rsidRPr="00E51C9D" w:rsidRDefault="000750AF" w:rsidP="000750AF">
      <w:pPr>
        <w:pStyle w:val="af4"/>
        <w:spacing w:after="0"/>
        <w:rPr>
          <w:sz w:val="24"/>
        </w:rPr>
      </w:pPr>
      <w:r w:rsidRPr="00E51C9D">
        <w:rPr>
          <w:sz w:val="24"/>
        </w:rPr>
        <w:t>2. Границы охранных зон и границы защитных зон объектов культурного наследия.</w:t>
      </w:r>
    </w:p>
    <w:p w:rsidR="000750AF" w:rsidRPr="00E51C9D" w:rsidRDefault="000750AF" w:rsidP="000750AF">
      <w:pPr>
        <w:pStyle w:val="af4"/>
        <w:spacing w:after="0"/>
        <w:rPr>
          <w:sz w:val="24"/>
        </w:rPr>
      </w:pPr>
      <w:r w:rsidRPr="00E51C9D">
        <w:rPr>
          <w:sz w:val="24"/>
        </w:rPr>
        <w:t>Настоящие карты разработаны в соответствии с Федеральным законом от 25.06.2002 № 73-ФЗ «Об объектах культурного наследия (памятниках истории и культуры) народов Российской Федерации», Законом Краснодарского края от 23.07.2015 N 3223-КЗ  "Об объектах культурного наследия (памятниках истории и культуры) народов Российской Федерации, расположенных на территории Краснодарского края", Законом Краснодарского края "О перечне объектов культурного наследия (памятников истории и культуры) регионального и местного значения, расположенных на территории Краснодарского края" от 17.08.2000 № 313-КЗ.</w:t>
      </w:r>
    </w:p>
    <w:p w:rsidR="000750AF" w:rsidRPr="00E51C9D" w:rsidRDefault="000750AF" w:rsidP="000750AF">
      <w:pPr>
        <w:pStyle w:val="af4"/>
        <w:spacing w:after="0"/>
        <w:rPr>
          <w:sz w:val="24"/>
        </w:rPr>
      </w:pPr>
      <w:r w:rsidRPr="00E51C9D">
        <w:rPr>
          <w:sz w:val="24"/>
        </w:rPr>
        <w:t>После утверждения в установленном порядке проектов зон охраны объектов культурного наследия в карты градостроительного зонирования вносятся изменения в части отображения границ зон действия ограничений по условиям охраны объектов культурного наследия.</w:t>
      </w:r>
    </w:p>
    <w:p w:rsidR="000750AF" w:rsidRPr="00E51C9D" w:rsidRDefault="000750AF" w:rsidP="000750AF">
      <w:pPr>
        <w:pStyle w:val="af4"/>
        <w:spacing w:after="0"/>
        <w:rPr>
          <w:sz w:val="24"/>
        </w:rPr>
      </w:pPr>
      <w:r w:rsidRPr="00E51C9D">
        <w:rPr>
          <w:sz w:val="24"/>
        </w:rPr>
        <w:t>3. Границы санитарно-защитных зон:</w:t>
      </w:r>
    </w:p>
    <w:p w:rsidR="000750AF" w:rsidRPr="00E51C9D" w:rsidRDefault="000750AF" w:rsidP="000750AF">
      <w:pPr>
        <w:pStyle w:val="af4"/>
        <w:spacing w:after="0"/>
        <w:rPr>
          <w:sz w:val="24"/>
        </w:rPr>
      </w:pPr>
      <w:r w:rsidRPr="00E51C9D">
        <w:rPr>
          <w:sz w:val="24"/>
        </w:rPr>
        <w:t xml:space="preserve">На настоящих картах отображены границы санитарно-защитных зон, размеры которых установлены в соответствии с </w:t>
      </w:r>
      <w:proofErr w:type="spellStart"/>
      <w:r w:rsidRPr="00E51C9D">
        <w:rPr>
          <w:sz w:val="24"/>
        </w:rPr>
        <w:t>СанПиН</w:t>
      </w:r>
      <w:proofErr w:type="spellEnd"/>
      <w:r w:rsidRPr="00E51C9D">
        <w:rPr>
          <w:sz w:val="24"/>
        </w:rPr>
        <w:t xml:space="preserve"> (Санитарно-эпидемиологические правила и нормативы) 2.2.1/2.1.1.1200-03 «Санитарно-защитные зоны и санитарная классификация предприятий, сооружений и иных объектов», а также границы санитарно-защитных зон, проекты которых разработаны и утверждены в соответствующем порядке.</w:t>
      </w:r>
    </w:p>
    <w:p w:rsidR="000750AF" w:rsidRPr="00E51C9D" w:rsidRDefault="000750AF" w:rsidP="000750AF">
      <w:pPr>
        <w:pStyle w:val="af4"/>
        <w:spacing w:after="0"/>
        <w:rPr>
          <w:sz w:val="24"/>
        </w:rPr>
      </w:pPr>
      <w:r w:rsidRPr="00E51C9D">
        <w:rPr>
          <w:sz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0750AF" w:rsidRPr="00E51C9D" w:rsidRDefault="000750AF" w:rsidP="000750AF">
      <w:pPr>
        <w:pStyle w:val="af4"/>
        <w:spacing w:after="0"/>
        <w:rPr>
          <w:sz w:val="24"/>
        </w:rPr>
      </w:pPr>
      <w:r w:rsidRPr="00E51C9D">
        <w:rPr>
          <w:sz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0750AF" w:rsidRPr="00E51C9D" w:rsidRDefault="000750AF" w:rsidP="000750AF">
      <w:pPr>
        <w:pStyle w:val="af4"/>
        <w:spacing w:after="0"/>
        <w:rPr>
          <w:sz w:val="24"/>
        </w:rPr>
      </w:pPr>
      <w:r w:rsidRPr="00E51C9D">
        <w:rPr>
          <w:sz w:val="24"/>
        </w:rPr>
        <w:t>При разработке и утверждении в установленном порядке проектов границ санитарно-защитных зон в настоящие карты вносятся изменения в части отображения установленных границ зон действия ограничений по экологическим и санитарно-эпидемиологическим условиям.</w:t>
      </w:r>
    </w:p>
    <w:p w:rsidR="000750AF" w:rsidRPr="00E51C9D" w:rsidRDefault="000750AF" w:rsidP="000750AF">
      <w:pPr>
        <w:pStyle w:val="af4"/>
        <w:spacing w:after="0"/>
        <w:rPr>
          <w:sz w:val="24"/>
        </w:rPr>
      </w:pPr>
      <w:r w:rsidRPr="00E51C9D">
        <w:rPr>
          <w:sz w:val="24"/>
        </w:rPr>
        <w:t xml:space="preserve">4. Границы </w:t>
      </w:r>
      <w:proofErr w:type="spellStart"/>
      <w:r w:rsidRPr="00E51C9D">
        <w:rPr>
          <w:sz w:val="24"/>
        </w:rPr>
        <w:t>водоохранных</w:t>
      </w:r>
      <w:proofErr w:type="spellEnd"/>
      <w:r w:rsidRPr="00E51C9D">
        <w:rPr>
          <w:sz w:val="24"/>
        </w:rPr>
        <w:t xml:space="preserve"> зон и прибрежных защитных полос.</w:t>
      </w:r>
    </w:p>
    <w:p w:rsidR="000750AF" w:rsidRPr="00E51C9D" w:rsidRDefault="000750AF" w:rsidP="000750AF">
      <w:pPr>
        <w:pStyle w:val="af4"/>
        <w:spacing w:after="0"/>
        <w:rPr>
          <w:sz w:val="24"/>
        </w:rPr>
      </w:pPr>
      <w:r w:rsidRPr="00E51C9D">
        <w:rPr>
          <w:sz w:val="24"/>
        </w:rPr>
        <w:t xml:space="preserve">На настоящих картах отображены </w:t>
      </w:r>
      <w:proofErr w:type="spellStart"/>
      <w:r w:rsidRPr="00E51C9D">
        <w:rPr>
          <w:sz w:val="24"/>
        </w:rPr>
        <w:t>водоохранные</w:t>
      </w:r>
      <w:proofErr w:type="spellEnd"/>
      <w:r w:rsidRPr="00E51C9D">
        <w:rPr>
          <w:sz w:val="24"/>
        </w:rPr>
        <w:t xml:space="preserve">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 253 «О порядке ведения государственного водного реестра». Границы </w:t>
      </w:r>
      <w:proofErr w:type="spellStart"/>
      <w:r w:rsidRPr="00E51C9D">
        <w:rPr>
          <w:sz w:val="24"/>
        </w:rPr>
        <w:t>водоохранных</w:t>
      </w:r>
      <w:proofErr w:type="spellEnd"/>
      <w:r w:rsidRPr="00E51C9D">
        <w:rPr>
          <w:sz w:val="24"/>
        </w:rPr>
        <w:t xml:space="preserve"> зон и прибрежных защитных полос отображены в соответствии с размерами утвержденными постановлением Законодательного Собрания Краснодарского края от 15.07.2009 года № 1492-П "Об установлении ширины </w:t>
      </w:r>
      <w:proofErr w:type="spellStart"/>
      <w:r w:rsidRPr="00E51C9D">
        <w:rPr>
          <w:sz w:val="24"/>
        </w:rPr>
        <w:t>водоохранных</w:t>
      </w:r>
      <w:proofErr w:type="spellEnd"/>
      <w:r w:rsidRPr="00E51C9D">
        <w:rPr>
          <w:sz w:val="24"/>
        </w:rPr>
        <w:t xml:space="preserve"> зон и ширины прибрежных полос рек и ручьев, расположенных на территории Краснодарского края", а также в соответствии с установленными на территории </w:t>
      </w:r>
      <w:r w:rsidR="00D408ED" w:rsidRPr="00E51C9D">
        <w:rPr>
          <w:sz w:val="24"/>
        </w:rPr>
        <w:t>Ловлинского</w:t>
      </w:r>
      <w:r w:rsidRPr="00E51C9D">
        <w:rPr>
          <w:sz w:val="24"/>
        </w:rPr>
        <w:t xml:space="preserve"> сельского поселения границами </w:t>
      </w:r>
      <w:proofErr w:type="spellStart"/>
      <w:r w:rsidRPr="00E51C9D">
        <w:rPr>
          <w:sz w:val="24"/>
        </w:rPr>
        <w:t>водоохранных</w:t>
      </w:r>
      <w:proofErr w:type="spellEnd"/>
      <w:r w:rsidRPr="00E51C9D">
        <w:rPr>
          <w:sz w:val="24"/>
        </w:rPr>
        <w:t xml:space="preserve"> зон и прибрежных защитных полос.</w:t>
      </w:r>
    </w:p>
    <w:p w:rsidR="000750AF" w:rsidRPr="00E51C9D" w:rsidRDefault="000750AF" w:rsidP="000750AF">
      <w:pPr>
        <w:pStyle w:val="af4"/>
        <w:spacing w:after="0"/>
        <w:rPr>
          <w:sz w:val="24"/>
        </w:rPr>
      </w:pPr>
      <w:r w:rsidRPr="00E51C9D">
        <w:rPr>
          <w:sz w:val="24"/>
        </w:rPr>
        <w:t>5. Установленные границы придорожных полос автодорог регионального значения.</w:t>
      </w:r>
    </w:p>
    <w:p w:rsidR="000750AF" w:rsidRPr="00E51C9D" w:rsidRDefault="000750AF" w:rsidP="000750AF">
      <w:pPr>
        <w:pStyle w:val="af4"/>
        <w:spacing w:after="0"/>
        <w:rPr>
          <w:sz w:val="24"/>
        </w:rPr>
      </w:pPr>
      <w:r w:rsidRPr="00E51C9D">
        <w:rPr>
          <w:sz w:val="24"/>
        </w:rPr>
        <w:t>6. Установленные границы охранных зон объектов инженерной инфраструктуры.</w:t>
      </w:r>
    </w:p>
    <w:p w:rsidR="000750AF" w:rsidRPr="00E51C9D" w:rsidRDefault="000750AF" w:rsidP="000750AF">
      <w:pPr>
        <w:pStyle w:val="19"/>
        <w:keepLines w:val="0"/>
        <w:spacing w:line="240" w:lineRule="auto"/>
        <w:rPr>
          <w:bCs/>
          <w:sz w:val="24"/>
          <w:szCs w:val="24"/>
        </w:rPr>
      </w:pPr>
      <w:r w:rsidRPr="00E51C9D">
        <w:rPr>
          <w:sz w:val="24"/>
          <w:szCs w:val="24"/>
          <w:lang w:eastAsia="ru-RU"/>
        </w:rPr>
        <w:t xml:space="preserve">7. Установленные и утвержденные в соответствующем порядке границы 1-го, 2-го, 3-го </w:t>
      </w:r>
      <w:r w:rsidRPr="00E51C9D">
        <w:rPr>
          <w:sz w:val="24"/>
          <w:szCs w:val="24"/>
          <w:lang w:eastAsia="ru-RU"/>
        </w:rPr>
        <w:lastRenderedPageBreak/>
        <w:t>поясов зон санитарной охраны источников водоснабжения (водозаборных скважин)</w:t>
      </w:r>
      <w:r w:rsidRPr="00E51C9D">
        <w:rPr>
          <w:bCs/>
          <w:sz w:val="24"/>
          <w:szCs w:val="24"/>
        </w:rPr>
        <w:t xml:space="preserve"> Зоны установленные согласно Водному Кодексу РФ и Федеральному закону от 30 марта 1999г. № 52-ФЗ «О санитарном благополучии населения». Проекты зон санитарной охраны источников питьевого водоснабжения и разработанные в соответствии с </w:t>
      </w:r>
      <w:proofErr w:type="spellStart"/>
      <w:r w:rsidRPr="00E51C9D">
        <w:rPr>
          <w:bCs/>
          <w:sz w:val="24"/>
          <w:szCs w:val="24"/>
        </w:rPr>
        <w:t>СанПиН</w:t>
      </w:r>
      <w:proofErr w:type="spellEnd"/>
      <w:r w:rsidRPr="00E51C9D">
        <w:rPr>
          <w:bCs/>
          <w:sz w:val="24"/>
          <w:szCs w:val="24"/>
        </w:rPr>
        <w:t xml:space="preserve"> 2.1.4.1110-02 «Зоны санитарной охраны источников водоснабжения и водопроводов хозяйственно-питьевого назначения».</w:t>
      </w:r>
    </w:p>
    <w:p w:rsidR="000750AF" w:rsidRPr="00E51C9D" w:rsidRDefault="00893CFA" w:rsidP="000750AF">
      <w:pPr>
        <w:pStyle w:val="19"/>
        <w:keepLines w:val="0"/>
        <w:spacing w:line="240" w:lineRule="auto"/>
        <w:rPr>
          <w:bCs/>
          <w:sz w:val="24"/>
          <w:szCs w:val="24"/>
        </w:rPr>
      </w:pPr>
      <w:r w:rsidRPr="00E51C9D">
        <w:rPr>
          <w:bCs/>
          <w:sz w:val="24"/>
          <w:szCs w:val="24"/>
        </w:rPr>
        <w:t>8</w:t>
      </w:r>
      <w:r w:rsidR="000750AF" w:rsidRPr="00E51C9D">
        <w:rPr>
          <w:bCs/>
          <w:sz w:val="24"/>
          <w:szCs w:val="24"/>
        </w:rPr>
        <w:t>. Границы зоны 1%-го затопления.</w:t>
      </w:r>
    </w:p>
    <w:p w:rsidR="007D46C7" w:rsidRPr="00E51C9D" w:rsidRDefault="007D46C7" w:rsidP="007D46C7">
      <w:pPr>
        <w:pStyle w:val="1"/>
        <w:rPr>
          <w:rFonts w:ascii="Times New Roman" w:hAnsi="Times New Roman"/>
          <w:sz w:val="28"/>
          <w:szCs w:val="28"/>
        </w:rPr>
        <w:sectPr w:rsidR="007D46C7" w:rsidRPr="00E51C9D" w:rsidSect="00C1721F">
          <w:footerReference w:type="first" r:id="rId67"/>
          <w:pgSz w:w="11906" w:h="16838"/>
          <w:pgMar w:top="680" w:right="680" w:bottom="680" w:left="1304" w:header="709" w:footer="510" w:gutter="0"/>
          <w:pgNumType w:chapStyle="1"/>
          <w:cols w:space="708"/>
          <w:titlePg/>
          <w:docGrid w:linePitch="360"/>
        </w:sectPr>
      </w:pPr>
      <w:bookmarkStart w:id="348" w:name="_Toc2849254"/>
    </w:p>
    <w:p w:rsidR="007D46C7" w:rsidRPr="00E51C9D" w:rsidRDefault="007D46C7" w:rsidP="007D46C7">
      <w:pPr>
        <w:pStyle w:val="1"/>
        <w:rPr>
          <w:rFonts w:ascii="Times New Roman" w:hAnsi="Times New Roman"/>
          <w:sz w:val="28"/>
          <w:szCs w:val="28"/>
        </w:rPr>
      </w:pPr>
      <w:bookmarkStart w:id="349" w:name="_Toc7446403"/>
      <w:r w:rsidRPr="00E51C9D">
        <w:rPr>
          <w:rFonts w:ascii="Times New Roman" w:hAnsi="Times New Roman"/>
          <w:sz w:val="28"/>
          <w:szCs w:val="28"/>
        </w:rPr>
        <w:lastRenderedPageBreak/>
        <w:t>ЧАСТЬ 3. ГРАДОСТРОИТЕЛЬНЫЕ РЕГЛАМЕНТЫ</w:t>
      </w:r>
      <w:bookmarkEnd w:id="348"/>
      <w:bookmarkEnd w:id="349"/>
    </w:p>
    <w:p w:rsidR="007D46C7" w:rsidRPr="00E51C9D" w:rsidRDefault="007D46C7" w:rsidP="007D46C7">
      <w:pPr>
        <w:pStyle w:val="20"/>
        <w:spacing w:after="100"/>
        <w:rPr>
          <w:rFonts w:ascii="Times New Roman" w:hAnsi="Times New Roman" w:cs="Times New Roman"/>
          <w:color w:val="auto"/>
          <w:sz w:val="24"/>
          <w:szCs w:val="24"/>
        </w:rPr>
      </w:pPr>
      <w:bookmarkStart w:id="350" w:name="_Toc387084765"/>
      <w:bookmarkStart w:id="351" w:name="_Toc489643346"/>
      <w:bookmarkStart w:id="352" w:name="_Toc536808468"/>
      <w:bookmarkStart w:id="353" w:name="_Toc2849255"/>
      <w:bookmarkStart w:id="354" w:name="_Toc7446404"/>
      <w:r w:rsidRPr="00E51C9D">
        <w:rPr>
          <w:rFonts w:ascii="Times New Roman" w:hAnsi="Times New Roman" w:cs="Times New Roman"/>
          <w:color w:val="auto"/>
          <w:sz w:val="24"/>
          <w:szCs w:val="24"/>
        </w:rPr>
        <w:t xml:space="preserve">Статья </w:t>
      </w:r>
      <w:r w:rsidR="00ED4547" w:rsidRPr="00E51C9D">
        <w:rPr>
          <w:rFonts w:ascii="Times New Roman" w:hAnsi="Times New Roman" w:cs="Times New Roman"/>
          <w:color w:val="auto"/>
          <w:sz w:val="24"/>
          <w:szCs w:val="24"/>
        </w:rPr>
        <w:t>33</w:t>
      </w:r>
      <w:r w:rsidRPr="00E51C9D">
        <w:rPr>
          <w:rFonts w:ascii="Times New Roman" w:hAnsi="Times New Roman" w:cs="Times New Roman"/>
          <w:color w:val="auto"/>
          <w:sz w:val="24"/>
          <w:szCs w:val="24"/>
        </w:rPr>
        <w:t>. Виды территориальных зон, выделенных на карт</w:t>
      </w:r>
      <w:r w:rsidR="00ED4547" w:rsidRPr="00E51C9D">
        <w:rPr>
          <w:rFonts w:ascii="Times New Roman" w:hAnsi="Times New Roman" w:cs="Times New Roman"/>
          <w:color w:val="auto"/>
          <w:sz w:val="24"/>
          <w:szCs w:val="24"/>
        </w:rPr>
        <w:t>е</w:t>
      </w:r>
      <w:r w:rsidRPr="00E51C9D">
        <w:rPr>
          <w:rFonts w:ascii="Times New Roman" w:hAnsi="Times New Roman" w:cs="Times New Roman"/>
          <w:color w:val="auto"/>
          <w:sz w:val="24"/>
          <w:szCs w:val="24"/>
        </w:rPr>
        <w:t xml:space="preserve"> градостроительного зонирования  </w:t>
      </w:r>
      <w:r w:rsidR="00ED4547" w:rsidRPr="00E51C9D">
        <w:rPr>
          <w:rFonts w:ascii="Times New Roman" w:hAnsi="Times New Roman" w:cs="Times New Roman"/>
          <w:color w:val="auto"/>
          <w:sz w:val="24"/>
          <w:szCs w:val="24"/>
        </w:rPr>
        <w:t>Ловлинского</w:t>
      </w:r>
      <w:r w:rsidRPr="00E51C9D">
        <w:rPr>
          <w:rFonts w:ascii="Times New Roman" w:hAnsi="Times New Roman" w:cs="Times New Roman"/>
          <w:color w:val="auto"/>
          <w:sz w:val="24"/>
          <w:szCs w:val="24"/>
        </w:rPr>
        <w:t xml:space="preserve"> сельского поселения</w:t>
      </w:r>
      <w:bookmarkEnd w:id="350"/>
      <w:bookmarkEnd w:id="351"/>
      <w:bookmarkEnd w:id="352"/>
      <w:bookmarkEnd w:id="353"/>
      <w:bookmarkEnd w:id="354"/>
    </w:p>
    <w:p w:rsidR="007D46C7" w:rsidRPr="00E51C9D" w:rsidRDefault="007D46C7" w:rsidP="007D46C7">
      <w:pPr>
        <w:rPr>
          <w:rFonts w:ascii="Times New Roman" w:hAnsi="Times New Roman" w:cs="Times New Roman"/>
          <w:sz w:val="24"/>
          <w:szCs w:val="24"/>
        </w:rPr>
      </w:pPr>
      <w:r w:rsidRPr="00E51C9D">
        <w:rPr>
          <w:rFonts w:ascii="Times New Roman" w:hAnsi="Times New Roman" w:cs="Times New Roman"/>
          <w:sz w:val="24"/>
          <w:szCs w:val="24"/>
        </w:rPr>
        <w:t>На карт</w:t>
      </w:r>
      <w:r w:rsidR="00ED4547" w:rsidRPr="00E51C9D">
        <w:rPr>
          <w:rFonts w:ascii="Times New Roman" w:hAnsi="Times New Roman" w:cs="Times New Roman"/>
          <w:sz w:val="24"/>
          <w:szCs w:val="24"/>
        </w:rPr>
        <w:t>е</w:t>
      </w:r>
      <w:r w:rsidRPr="00E51C9D">
        <w:rPr>
          <w:rFonts w:ascii="Times New Roman" w:hAnsi="Times New Roman" w:cs="Times New Roman"/>
          <w:sz w:val="24"/>
          <w:szCs w:val="24"/>
        </w:rPr>
        <w:t xml:space="preserve"> градостроительного зонирования территории </w:t>
      </w:r>
      <w:r w:rsidR="00ED4547" w:rsidRPr="00E51C9D">
        <w:rPr>
          <w:rFonts w:ascii="Times New Roman" w:hAnsi="Times New Roman" w:cs="Times New Roman"/>
          <w:sz w:val="24"/>
          <w:szCs w:val="24"/>
        </w:rPr>
        <w:t>Ловлинского</w:t>
      </w:r>
      <w:r w:rsidRPr="00E51C9D">
        <w:rPr>
          <w:rFonts w:ascii="Times New Roman" w:hAnsi="Times New Roman" w:cs="Times New Roman"/>
          <w:sz w:val="24"/>
          <w:szCs w:val="24"/>
        </w:rPr>
        <w:t xml:space="preserve"> сельского поселения выделены следующие виды территориальных зон:</w:t>
      </w:r>
    </w:p>
    <w:tbl>
      <w:tblPr>
        <w:tblW w:w="9781" w:type="dxa"/>
        <w:tblInd w:w="108" w:type="dxa"/>
        <w:tblLayout w:type="fixed"/>
        <w:tblLook w:val="0000"/>
      </w:tblPr>
      <w:tblGrid>
        <w:gridCol w:w="1843"/>
        <w:gridCol w:w="7938"/>
      </w:tblGrid>
      <w:tr w:rsidR="007D46C7" w:rsidRPr="00E51C9D" w:rsidTr="009B6C4F">
        <w:trPr>
          <w:cantSplit/>
        </w:trPr>
        <w:tc>
          <w:tcPr>
            <w:tcW w:w="1843" w:type="dxa"/>
            <w:tcBorders>
              <w:top w:val="single" w:sz="4" w:space="0" w:color="000000"/>
              <w:left w:val="single" w:sz="4" w:space="0" w:color="000000"/>
              <w:bottom w:val="single" w:sz="4" w:space="0" w:color="000000"/>
            </w:tcBorders>
            <w:shd w:val="clear" w:color="auto" w:fill="auto"/>
          </w:tcPr>
          <w:p w:rsidR="00900160" w:rsidRPr="00E51C9D" w:rsidRDefault="007D46C7" w:rsidP="00900160">
            <w:pPr>
              <w:widowControl w:val="0"/>
              <w:snapToGrid w:val="0"/>
              <w:ind w:left="-108" w:right="-108" w:firstLine="0"/>
              <w:jc w:val="center"/>
              <w:rPr>
                <w:rFonts w:ascii="Times New Roman" w:hAnsi="Times New Roman" w:cs="Times New Roman"/>
              </w:rPr>
            </w:pPr>
            <w:r w:rsidRPr="00E51C9D">
              <w:rPr>
                <w:rFonts w:ascii="Times New Roman" w:hAnsi="Times New Roman" w:cs="Times New Roman"/>
              </w:rPr>
              <w:t>Кодовые обозначения территориальных зон</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6C7" w:rsidRPr="00E51C9D" w:rsidRDefault="007D46C7" w:rsidP="00900160">
            <w:pPr>
              <w:widowControl w:val="0"/>
              <w:snapToGrid w:val="0"/>
              <w:ind w:firstLine="34"/>
              <w:jc w:val="center"/>
              <w:rPr>
                <w:rFonts w:ascii="Times New Roman" w:hAnsi="Times New Roman" w:cs="Times New Roman"/>
                <w:sz w:val="24"/>
                <w:szCs w:val="24"/>
              </w:rPr>
            </w:pPr>
            <w:r w:rsidRPr="00E51C9D">
              <w:rPr>
                <w:rFonts w:ascii="Times New Roman" w:hAnsi="Times New Roman" w:cs="Times New Roman"/>
                <w:sz w:val="24"/>
                <w:szCs w:val="24"/>
              </w:rPr>
              <w:t>Наименование территориальных зон</w:t>
            </w:r>
          </w:p>
        </w:tc>
      </w:tr>
      <w:tr w:rsidR="007D46C7" w:rsidRPr="00E51C9D" w:rsidTr="009B6C4F">
        <w:trPr>
          <w:cantSplit/>
        </w:trPr>
        <w:tc>
          <w:tcPr>
            <w:tcW w:w="9781" w:type="dxa"/>
            <w:gridSpan w:val="2"/>
            <w:tcBorders>
              <w:left w:val="single" w:sz="4" w:space="0" w:color="000000"/>
              <w:bottom w:val="single" w:sz="4" w:space="0" w:color="000000"/>
              <w:right w:val="single" w:sz="4" w:space="0" w:color="000000"/>
            </w:tcBorders>
            <w:shd w:val="clear" w:color="auto" w:fill="auto"/>
            <w:vAlign w:val="center"/>
          </w:tcPr>
          <w:p w:rsidR="007D46C7" w:rsidRPr="00E51C9D" w:rsidRDefault="007D46C7" w:rsidP="009B6C4F">
            <w:pPr>
              <w:pStyle w:val="afff6"/>
              <w:keepNext w:val="0"/>
              <w:widowControl w:val="0"/>
              <w:snapToGrid w:val="0"/>
              <w:jc w:val="center"/>
              <w:rPr>
                <w:caps/>
              </w:rPr>
            </w:pPr>
            <w:r w:rsidRPr="00E51C9D">
              <w:rPr>
                <w:caps/>
              </w:rPr>
              <w:t>Жилые зоны:</w:t>
            </w:r>
          </w:p>
        </w:tc>
      </w:tr>
      <w:tr w:rsidR="007D46C7" w:rsidRPr="00E51C9D" w:rsidTr="009B6C4F">
        <w:tc>
          <w:tcPr>
            <w:tcW w:w="1843" w:type="dxa"/>
            <w:tcBorders>
              <w:top w:val="single" w:sz="4" w:space="0" w:color="000000"/>
              <w:left w:val="single" w:sz="4" w:space="0" w:color="000000"/>
              <w:bottom w:val="single" w:sz="4" w:space="0" w:color="000000"/>
            </w:tcBorders>
            <w:shd w:val="clear" w:color="auto" w:fill="auto"/>
          </w:tcPr>
          <w:p w:rsidR="007D46C7" w:rsidRPr="00E51C9D" w:rsidRDefault="007D46C7" w:rsidP="00ED4547">
            <w:pPr>
              <w:ind w:firstLine="0"/>
              <w:jc w:val="center"/>
              <w:rPr>
                <w:rFonts w:ascii="Times New Roman" w:hAnsi="Times New Roman" w:cs="Times New Roman"/>
                <w:sz w:val="24"/>
                <w:szCs w:val="24"/>
              </w:rPr>
            </w:pPr>
            <w:r w:rsidRPr="00E51C9D">
              <w:rPr>
                <w:rFonts w:ascii="Times New Roman" w:hAnsi="Times New Roman" w:cs="Times New Roman"/>
                <w:sz w:val="24"/>
                <w:szCs w:val="24"/>
              </w:rPr>
              <w:t xml:space="preserve">Ж – 1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7D46C7" w:rsidRPr="00E51C9D" w:rsidRDefault="007D46C7" w:rsidP="00ED4547">
            <w:pPr>
              <w:ind w:firstLine="34"/>
              <w:rPr>
                <w:rFonts w:ascii="Times New Roman" w:hAnsi="Times New Roman" w:cs="Times New Roman"/>
                <w:sz w:val="24"/>
                <w:szCs w:val="24"/>
              </w:rPr>
            </w:pPr>
            <w:r w:rsidRPr="00E51C9D">
              <w:rPr>
                <w:rFonts w:ascii="Times New Roman" w:hAnsi="Times New Roman" w:cs="Times New Roman"/>
                <w:sz w:val="24"/>
                <w:szCs w:val="24"/>
              </w:rPr>
              <w:t xml:space="preserve">Зона застройки индивидуальными жилыми домами </w:t>
            </w:r>
          </w:p>
        </w:tc>
      </w:tr>
      <w:tr w:rsidR="007D46C7" w:rsidRPr="00E51C9D" w:rsidTr="009B6C4F">
        <w:tc>
          <w:tcPr>
            <w:tcW w:w="1843" w:type="dxa"/>
            <w:tcBorders>
              <w:top w:val="single" w:sz="4" w:space="0" w:color="000000"/>
              <w:left w:val="single" w:sz="4" w:space="0" w:color="000000"/>
              <w:bottom w:val="single" w:sz="4" w:space="0" w:color="000000"/>
            </w:tcBorders>
            <w:shd w:val="clear" w:color="auto" w:fill="auto"/>
          </w:tcPr>
          <w:p w:rsidR="007D46C7" w:rsidRPr="00E51C9D" w:rsidRDefault="007D46C7" w:rsidP="00ED4547">
            <w:pPr>
              <w:ind w:firstLine="0"/>
              <w:jc w:val="center"/>
              <w:rPr>
                <w:rFonts w:ascii="Times New Roman" w:hAnsi="Times New Roman" w:cs="Times New Roman"/>
                <w:sz w:val="24"/>
                <w:szCs w:val="24"/>
              </w:rPr>
            </w:pPr>
            <w:r w:rsidRPr="00E51C9D">
              <w:rPr>
                <w:rFonts w:ascii="Times New Roman" w:hAnsi="Times New Roman" w:cs="Times New Roman"/>
                <w:sz w:val="24"/>
                <w:szCs w:val="24"/>
              </w:rPr>
              <w:t>Ж – 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7D46C7" w:rsidRPr="00E51C9D" w:rsidRDefault="00ED4547" w:rsidP="00ED4547">
            <w:pPr>
              <w:ind w:firstLine="34"/>
              <w:rPr>
                <w:rFonts w:ascii="Times New Roman" w:hAnsi="Times New Roman" w:cs="Times New Roman"/>
                <w:sz w:val="24"/>
                <w:szCs w:val="24"/>
              </w:rPr>
            </w:pPr>
            <w:r w:rsidRPr="00E51C9D">
              <w:rPr>
                <w:rFonts w:ascii="Times New Roman" w:hAnsi="Times New Roman" w:cs="Times New Roman"/>
                <w:sz w:val="24"/>
                <w:szCs w:val="24"/>
              </w:rPr>
              <w:t>Зона развития застройки индивидуальными жилыми домами</w:t>
            </w:r>
          </w:p>
        </w:tc>
      </w:tr>
      <w:tr w:rsidR="009B6C4F" w:rsidRPr="00E51C9D" w:rsidTr="009B6C4F">
        <w:trPr>
          <w:trHeight w:val="307"/>
        </w:trPr>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6C4F" w:rsidRPr="00E51C9D" w:rsidRDefault="009B6C4F" w:rsidP="009B6C4F">
            <w:pPr>
              <w:widowControl w:val="0"/>
              <w:snapToGrid w:val="0"/>
              <w:jc w:val="center"/>
              <w:rPr>
                <w:rFonts w:ascii="Times New Roman" w:hAnsi="Times New Roman" w:cs="Times New Roman"/>
                <w:caps/>
                <w:sz w:val="24"/>
                <w:szCs w:val="24"/>
              </w:rPr>
            </w:pPr>
            <w:r w:rsidRPr="00E51C9D">
              <w:rPr>
                <w:rFonts w:ascii="Times New Roman" w:hAnsi="Times New Roman" w:cs="Times New Roman"/>
                <w:caps/>
                <w:sz w:val="24"/>
                <w:szCs w:val="24"/>
              </w:rPr>
              <w:t>ОБЩЕСТВЕННО-ДЕЛОВЫЕ ЗОНЫ:</w:t>
            </w:r>
          </w:p>
        </w:tc>
      </w:tr>
      <w:tr w:rsidR="009B6C4F" w:rsidRPr="00E51C9D" w:rsidTr="009B6C4F">
        <w:tc>
          <w:tcPr>
            <w:tcW w:w="1843" w:type="dxa"/>
            <w:tcBorders>
              <w:top w:val="single" w:sz="4" w:space="0" w:color="000000"/>
              <w:left w:val="single" w:sz="4" w:space="0" w:color="000000"/>
              <w:bottom w:val="single" w:sz="4" w:space="0" w:color="000000"/>
            </w:tcBorders>
            <w:shd w:val="clear" w:color="auto" w:fill="auto"/>
          </w:tcPr>
          <w:p w:rsidR="009B6C4F" w:rsidRPr="00E51C9D" w:rsidRDefault="009B6C4F" w:rsidP="00ED4547">
            <w:pPr>
              <w:ind w:firstLine="0"/>
              <w:jc w:val="center"/>
              <w:rPr>
                <w:rFonts w:ascii="Times New Roman" w:hAnsi="Times New Roman" w:cs="Times New Roman"/>
                <w:sz w:val="24"/>
                <w:szCs w:val="24"/>
              </w:rPr>
            </w:pPr>
            <w:r w:rsidRPr="00E51C9D">
              <w:rPr>
                <w:rFonts w:ascii="Times New Roman" w:hAnsi="Times New Roman" w:cs="Times New Roman"/>
                <w:sz w:val="24"/>
                <w:szCs w:val="24"/>
              </w:rPr>
              <w:t xml:space="preserve">ОД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9B6C4F" w:rsidRPr="00E51C9D" w:rsidRDefault="009B6C4F" w:rsidP="00ED4547">
            <w:pPr>
              <w:ind w:firstLine="34"/>
              <w:rPr>
                <w:rFonts w:ascii="Times New Roman" w:hAnsi="Times New Roman" w:cs="Times New Roman"/>
                <w:sz w:val="24"/>
                <w:szCs w:val="24"/>
              </w:rPr>
            </w:pPr>
            <w:r w:rsidRPr="00E51C9D">
              <w:rPr>
                <w:rFonts w:ascii="Times New Roman" w:hAnsi="Times New Roman" w:cs="Times New Roman"/>
                <w:sz w:val="24"/>
                <w:szCs w:val="24"/>
              </w:rPr>
              <w:t xml:space="preserve">Зона делового, общественного и коммерческого назначения </w:t>
            </w:r>
          </w:p>
        </w:tc>
      </w:tr>
      <w:tr w:rsidR="009B6C4F" w:rsidRPr="00E51C9D" w:rsidTr="009B6C4F">
        <w:trPr>
          <w:cantSplit/>
        </w:trPr>
        <w:tc>
          <w:tcPr>
            <w:tcW w:w="1843" w:type="dxa"/>
            <w:tcBorders>
              <w:top w:val="single" w:sz="4" w:space="0" w:color="000000"/>
              <w:left w:val="single" w:sz="4" w:space="0" w:color="000000"/>
              <w:bottom w:val="single" w:sz="4" w:space="0" w:color="000000"/>
            </w:tcBorders>
            <w:shd w:val="clear" w:color="auto" w:fill="auto"/>
          </w:tcPr>
          <w:p w:rsidR="009B6C4F" w:rsidRPr="00E51C9D" w:rsidRDefault="009B6C4F" w:rsidP="00ED4547">
            <w:pPr>
              <w:ind w:firstLine="0"/>
              <w:jc w:val="center"/>
              <w:rPr>
                <w:rFonts w:ascii="Times New Roman" w:hAnsi="Times New Roman" w:cs="Times New Roman"/>
                <w:sz w:val="24"/>
                <w:szCs w:val="24"/>
              </w:rPr>
            </w:pPr>
            <w:r w:rsidRPr="00E51C9D">
              <w:rPr>
                <w:rFonts w:ascii="Times New Roman" w:hAnsi="Times New Roman" w:cs="Times New Roman"/>
                <w:sz w:val="24"/>
                <w:szCs w:val="24"/>
              </w:rPr>
              <w:t xml:space="preserve">ОД - </w:t>
            </w:r>
            <w:r w:rsidR="00ED4547" w:rsidRPr="00E51C9D">
              <w:rPr>
                <w:rFonts w:ascii="Times New Roman" w:hAnsi="Times New Roman" w:cs="Times New Roman"/>
                <w:sz w:val="24"/>
                <w:szCs w:val="24"/>
              </w:rPr>
              <w:t>1</w:t>
            </w:r>
            <w:r w:rsidRPr="00E51C9D">
              <w:rPr>
                <w:rFonts w:ascii="Times New Roman" w:hAnsi="Times New Roman" w:cs="Times New Roman"/>
                <w:sz w:val="24"/>
                <w:szCs w:val="24"/>
              </w:rPr>
              <w:t xml:space="preserve">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9B6C4F" w:rsidRPr="00E51C9D" w:rsidRDefault="00ED4547" w:rsidP="00ED4547">
            <w:pPr>
              <w:ind w:firstLine="34"/>
              <w:rPr>
                <w:rFonts w:ascii="Times New Roman" w:hAnsi="Times New Roman" w:cs="Times New Roman"/>
                <w:sz w:val="24"/>
                <w:szCs w:val="24"/>
              </w:rPr>
            </w:pPr>
            <w:r w:rsidRPr="00E51C9D">
              <w:rPr>
                <w:rFonts w:ascii="Times New Roman" w:hAnsi="Times New Roman" w:cs="Times New Roman"/>
                <w:sz w:val="24"/>
                <w:szCs w:val="24"/>
              </w:rPr>
              <w:t>Зона объектов здравоохранения</w:t>
            </w:r>
          </w:p>
        </w:tc>
      </w:tr>
      <w:tr w:rsidR="009B6C4F" w:rsidRPr="00E51C9D" w:rsidTr="009B6C4F">
        <w:trPr>
          <w:cantSplit/>
        </w:trPr>
        <w:tc>
          <w:tcPr>
            <w:tcW w:w="1843" w:type="dxa"/>
            <w:tcBorders>
              <w:top w:val="single" w:sz="4" w:space="0" w:color="000000"/>
              <w:left w:val="single" w:sz="4" w:space="0" w:color="000000"/>
              <w:bottom w:val="single" w:sz="4" w:space="0" w:color="000000"/>
            </w:tcBorders>
            <w:shd w:val="clear" w:color="auto" w:fill="auto"/>
          </w:tcPr>
          <w:p w:rsidR="009B6C4F" w:rsidRPr="00E51C9D" w:rsidRDefault="009B6C4F" w:rsidP="00ED4547">
            <w:pPr>
              <w:ind w:firstLine="0"/>
              <w:jc w:val="center"/>
              <w:rPr>
                <w:rFonts w:ascii="Times New Roman" w:hAnsi="Times New Roman" w:cs="Times New Roman"/>
                <w:sz w:val="24"/>
                <w:szCs w:val="24"/>
              </w:rPr>
            </w:pPr>
            <w:r w:rsidRPr="00E51C9D">
              <w:rPr>
                <w:rFonts w:ascii="Times New Roman" w:hAnsi="Times New Roman" w:cs="Times New Roman"/>
                <w:sz w:val="24"/>
                <w:szCs w:val="24"/>
              </w:rPr>
              <w:t xml:space="preserve">ОД - </w:t>
            </w:r>
            <w:r w:rsidR="00ED4547" w:rsidRPr="00E51C9D">
              <w:rPr>
                <w:rFonts w:ascii="Times New Roman" w:hAnsi="Times New Roman" w:cs="Times New Roman"/>
                <w:sz w:val="24"/>
                <w:szCs w:val="24"/>
              </w:rPr>
              <w:t>2</w:t>
            </w:r>
            <w:r w:rsidRPr="00E51C9D">
              <w:rPr>
                <w:rFonts w:ascii="Times New Roman" w:hAnsi="Times New Roman" w:cs="Times New Roman"/>
                <w:sz w:val="24"/>
                <w:szCs w:val="24"/>
              </w:rPr>
              <w:t xml:space="preserve">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9B6C4F" w:rsidRPr="00E51C9D" w:rsidRDefault="009B6C4F" w:rsidP="00ED4547">
            <w:pPr>
              <w:ind w:firstLine="34"/>
              <w:rPr>
                <w:rFonts w:ascii="Times New Roman" w:hAnsi="Times New Roman" w:cs="Times New Roman"/>
                <w:sz w:val="24"/>
                <w:szCs w:val="24"/>
              </w:rPr>
            </w:pPr>
            <w:r w:rsidRPr="00E51C9D">
              <w:rPr>
                <w:rFonts w:ascii="Times New Roman" w:hAnsi="Times New Roman" w:cs="Times New Roman"/>
                <w:sz w:val="24"/>
                <w:szCs w:val="24"/>
              </w:rPr>
              <w:t>Зона объектов</w:t>
            </w:r>
            <w:r w:rsidR="00ED4547" w:rsidRPr="00E51C9D">
              <w:rPr>
                <w:rFonts w:ascii="Times New Roman" w:hAnsi="Times New Roman" w:cs="Times New Roman"/>
                <w:sz w:val="24"/>
                <w:szCs w:val="24"/>
              </w:rPr>
              <w:t xml:space="preserve"> учебно-образовательного назначения</w:t>
            </w:r>
          </w:p>
        </w:tc>
      </w:tr>
      <w:tr w:rsidR="009B6C4F" w:rsidRPr="00E51C9D" w:rsidTr="009B6C4F">
        <w:trPr>
          <w:cantSplit/>
        </w:trPr>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6C4F" w:rsidRPr="00E51C9D" w:rsidRDefault="009B6C4F" w:rsidP="00ED4547">
            <w:pPr>
              <w:snapToGrid w:val="0"/>
              <w:ind w:firstLine="34"/>
              <w:jc w:val="center"/>
              <w:rPr>
                <w:rFonts w:ascii="Times New Roman" w:hAnsi="Times New Roman" w:cs="Times New Roman"/>
                <w:bCs/>
                <w:caps/>
                <w:sz w:val="24"/>
                <w:szCs w:val="24"/>
              </w:rPr>
            </w:pPr>
            <w:r w:rsidRPr="00E51C9D">
              <w:rPr>
                <w:rFonts w:ascii="Times New Roman" w:hAnsi="Times New Roman" w:cs="Times New Roman"/>
                <w:bCs/>
                <w:caps/>
                <w:sz w:val="24"/>
                <w:szCs w:val="24"/>
              </w:rPr>
              <w:t xml:space="preserve">Производственные зоны, Зоны инженерной и транспортной инфраструктур: </w:t>
            </w:r>
          </w:p>
        </w:tc>
      </w:tr>
      <w:tr w:rsidR="00ED4547" w:rsidRPr="00E51C9D" w:rsidTr="009B6C4F">
        <w:trPr>
          <w:cantSplit/>
        </w:trPr>
        <w:tc>
          <w:tcPr>
            <w:tcW w:w="1843" w:type="dxa"/>
            <w:tcBorders>
              <w:top w:val="single" w:sz="4" w:space="0" w:color="000000"/>
              <w:left w:val="single" w:sz="4" w:space="0" w:color="000000"/>
              <w:bottom w:val="single" w:sz="4" w:space="0" w:color="000000"/>
            </w:tcBorders>
            <w:shd w:val="clear" w:color="auto" w:fill="auto"/>
          </w:tcPr>
          <w:p w:rsidR="00ED4547" w:rsidRPr="00E51C9D" w:rsidRDefault="00ED4547" w:rsidP="00ED4547">
            <w:pPr>
              <w:ind w:firstLine="34"/>
              <w:jc w:val="center"/>
              <w:rPr>
                <w:rFonts w:ascii="Times New Roman" w:hAnsi="Times New Roman" w:cs="Times New Roman"/>
                <w:sz w:val="24"/>
                <w:szCs w:val="24"/>
              </w:rPr>
            </w:pPr>
            <w:r w:rsidRPr="00E51C9D">
              <w:rPr>
                <w:rFonts w:ascii="Times New Roman" w:hAnsi="Times New Roman" w:cs="Times New Roman"/>
                <w:sz w:val="24"/>
                <w:szCs w:val="24"/>
              </w:rPr>
              <w:t>Т</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ED4547" w:rsidRPr="00E51C9D" w:rsidRDefault="00ED4547" w:rsidP="00ED4547">
            <w:pPr>
              <w:ind w:firstLine="34"/>
              <w:rPr>
                <w:rFonts w:ascii="Times New Roman" w:hAnsi="Times New Roman" w:cs="Times New Roman"/>
                <w:sz w:val="24"/>
                <w:szCs w:val="24"/>
              </w:rPr>
            </w:pPr>
            <w:r w:rsidRPr="00E51C9D">
              <w:rPr>
                <w:rFonts w:ascii="Times New Roman" w:hAnsi="Times New Roman" w:cs="Times New Roman"/>
                <w:sz w:val="24"/>
                <w:szCs w:val="24"/>
              </w:rPr>
              <w:t>Зона внешнего транспорта</w:t>
            </w:r>
          </w:p>
        </w:tc>
      </w:tr>
      <w:tr w:rsidR="00DA3D50" w:rsidRPr="00E51C9D" w:rsidTr="009B6C4F">
        <w:trPr>
          <w:cantSplit/>
        </w:trPr>
        <w:tc>
          <w:tcPr>
            <w:tcW w:w="1843" w:type="dxa"/>
            <w:tcBorders>
              <w:top w:val="single" w:sz="4" w:space="0" w:color="000000"/>
              <w:left w:val="single" w:sz="4" w:space="0" w:color="000000"/>
              <w:bottom w:val="single" w:sz="4" w:space="0" w:color="000000"/>
            </w:tcBorders>
            <w:shd w:val="clear" w:color="auto" w:fill="auto"/>
          </w:tcPr>
          <w:p w:rsidR="00DA3D50" w:rsidRPr="00E51C9D" w:rsidRDefault="00DA3D50" w:rsidP="00DA3D50">
            <w:pPr>
              <w:ind w:firstLine="34"/>
              <w:jc w:val="center"/>
              <w:rPr>
                <w:rFonts w:ascii="Times New Roman" w:hAnsi="Times New Roman" w:cs="Times New Roman"/>
                <w:sz w:val="24"/>
                <w:szCs w:val="24"/>
              </w:rPr>
            </w:pPr>
            <w:r w:rsidRPr="00E51C9D">
              <w:rPr>
                <w:rFonts w:ascii="Times New Roman" w:hAnsi="Times New Roman" w:cs="Times New Roman"/>
                <w:sz w:val="24"/>
                <w:szCs w:val="24"/>
              </w:rPr>
              <w:t>П -  3</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DA3D50" w:rsidRPr="00E51C9D" w:rsidRDefault="00DA3D50" w:rsidP="00DA3D50">
            <w:pPr>
              <w:ind w:firstLine="34"/>
              <w:rPr>
                <w:rFonts w:ascii="Times New Roman" w:hAnsi="Times New Roman" w:cs="Times New Roman"/>
                <w:sz w:val="24"/>
                <w:szCs w:val="24"/>
              </w:rPr>
            </w:pPr>
            <w:r w:rsidRPr="00E51C9D">
              <w:rPr>
                <w:rFonts w:ascii="Times New Roman" w:hAnsi="Times New Roman" w:cs="Times New Roman"/>
                <w:sz w:val="24"/>
                <w:szCs w:val="24"/>
              </w:rPr>
              <w:t>Зона производственно-коммунального назначения I</w:t>
            </w:r>
            <w:r w:rsidRPr="00E51C9D">
              <w:rPr>
                <w:rFonts w:ascii="Times New Roman" w:hAnsi="Times New Roman" w:cs="Times New Roman"/>
                <w:sz w:val="24"/>
                <w:szCs w:val="24"/>
                <w:lang w:val="en-US"/>
              </w:rPr>
              <w:t>II</w:t>
            </w:r>
            <w:r w:rsidRPr="00E51C9D">
              <w:rPr>
                <w:rFonts w:ascii="Times New Roman" w:hAnsi="Times New Roman" w:cs="Times New Roman"/>
                <w:sz w:val="24"/>
                <w:szCs w:val="24"/>
              </w:rPr>
              <w:t xml:space="preserve"> класса опасности</w:t>
            </w:r>
          </w:p>
        </w:tc>
      </w:tr>
      <w:tr w:rsidR="00DA3D50" w:rsidRPr="00E51C9D" w:rsidTr="009B6C4F">
        <w:trPr>
          <w:cantSplit/>
        </w:trPr>
        <w:tc>
          <w:tcPr>
            <w:tcW w:w="1843" w:type="dxa"/>
            <w:tcBorders>
              <w:top w:val="single" w:sz="4" w:space="0" w:color="000000"/>
              <w:left w:val="single" w:sz="4" w:space="0" w:color="000000"/>
              <w:bottom w:val="single" w:sz="4" w:space="0" w:color="000000"/>
            </w:tcBorders>
            <w:shd w:val="clear" w:color="auto" w:fill="auto"/>
          </w:tcPr>
          <w:p w:rsidR="00DA3D50" w:rsidRPr="00E51C9D" w:rsidRDefault="00DA3D50" w:rsidP="00DA3D50">
            <w:pPr>
              <w:ind w:firstLine="34"/>
              <w:jc w:val="center"/>
              <w:rPr>
                <w:rFonts w:ascii="Times New Roman" w:hAnsi="Times New Roman" w:cs="Times New Roman"/>
                <w:sz w:val="24"/>
                <w:szCs w:val="24"/>
              </w:rPr>
            </w:pPr>
            <w:r w:rsidRPr="00E51C9D">
              <w:rPr>
                <w:rFonts w:ascii="Times New Roman" w:hAnsi="Times New Roman" w:cs="Times New Roman"/>
                <w:sz w:val="24"/>
                <w:szCs w:val="24"/>
              </w:rPr>
              <w:t>П -  4</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DA3D50" w:rsidRPr="00E51C9D" w:rsidRDefault="00DA3D50" w:rsidP="00DA3D50">
            <w:pPr>
              <w:ind w:firstLine="34"/>
              <w:rPr>
                <w:rFonts w:ascii="Times New Roman" w:hAnsi="Times New Roman" w:cs="Times New Roman"/>
                <w:sz w:val="24"/>
                <w:szCs w:val="24"/>
              </w:rPr>
            </w:pPr>
            <w:r w:rsidRPr="00E51C9D">
              <w:rPr>
                <w:rFonts w:ascii="Times New Roman" w:hAnsi="Times New Roman" w:cs="Times New Roman"/>
                <w:sz w:val="24"/>
                <w:szCs w:val="24"/>
              </w:rPr>
              <w:t>Зона производственно-коммунального назначения IV класса опасности</w:t>
            </w:r>
          </w:p>
        </w:tc>
      </w:tr>
      <w:tr w:rsidR="00DA3D50" w:rsidRPr="00E51C9D" w:rsidTr="009B6C4F">
        <w:trPr>
          <w:cantSplit/>
        </w:trPr>
        <w:tc>
          <w:tcPr>
            <w:tcW w:w="1843" w:type="dxa"/>
            <w:tcBorders>
              <w:top w:val="single" w:sz="4" w:space="0" w:color="000000"/>
              <w:left w:val="single" w:sz="4" w:space="0" w:color="000000"/>
              <w:bottom w:val="single" w:sz="4" w:space="0" w:color="000000"/>
            </w:tcBorders>
            <w:shd w:val="clear" w:color="auto" w:fill="auto"/>
          </w:tcPr>
          <w:p w:rsidR="00DA3D50" w:rsidRPr="00E51C9D" w:rsidRDefault="00DA3D50" w:rsidP="00DA3D50">
            <w:pPr>
              <w:ind w:firstLine="34"/>
              <w:jc w:val="center"/>
              <w:rPr>
                <w:rFonts w:ascii="Times New Roman" w:hAnsi="Times New Roman" w:cs="Times New Roman"/>
                <w:sz w:val="24"/>
                <w:szCs w:val="24"/>
              </w:rPr>
            </w:pPr>
            <w:r w:rsidRPr="00E51C9D">
              <w:rPr>
                <w:rFonts w:ascii="Times New Roman" w:hAnsi="Times New Roman" w:cs="Times New Roman"/>
                <w:sz w:val="24"/>
                <w:szCs w:val="24"/>
              </w:rPr>
              <w:t>П -  5</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DA3D50" w:rsidRPr="00E51C9D" w:rsidRDefault="00DA3D50" w:rsidP="00ED4547">
            <w:pPr>
              <w:ind w:firstLine="34"/>
              <w:rPr>
                <w:rFonts w:ascii="Times New Roman" w:hAnsi="Times New Roman" w:cs="Times New Roman"/>
                <w:sz w:val="24"/>
                <w:szCs w:val="24"/>
              </w:rPr>
            </w:pPr>
            <w:r w:rsidRPr="00E51C9D">
              <w:rPr>
                <w:rFonts w:ascii="Times New Roman" w:hAnsi="Times New Roman" w:cs="Times New Roman"/>
                <w:sz w:val="24"/>
                <w:szCs w:val="24"/>
              </w:rPr>
              <w:t>Зона производственно-коммунального назначения V класса опасности</w:t>
            </w:r>
          </w:p>
        </w:tc>
      </w:tr>
      <w:tr w:rsidR="00DA3D50" w:rsidRPr="00E51C9D" w:rsidTr="009B6C4F">
        <w:trPr>
          <w:cantSplit/>
        </w:trPr>
        <w:tc>
          <w:tcPr>
            <w:tcW w:w="1843" w:type="dxa"/>
            <w:tcBorders>
              <w:top w:val="single" w:sz="4" w:space="0" w:color="000000"/>
              <w:left w:val="single" w:sz="4" w:space="0" w:color="000000"/>
              <w:bottom w:val="single" w:sz="4" w:space="0" w:color="000000"/>
            </w:tcBorders>
            <w:shd w:val="clear" w:color="auto" w:fill="auto"/>
          </w:tcPr>
          <w:p w:rsidR="00DA3D50" w:rsidRPr="00E51C9D" w:rsidRDefault="00DA3D50" w:rsidP="00ED4547">
            <w:pPr>
              <w:ind w:firstLine="34"/>
              <w:jc w:val="center"/>
              <w:rPr>
                <w:rFonts w:ascii="Times New Roman" w:hAnsi="Times New Roman" w:cs="Times New Roman"/>
                <w:sz w:val="24"/>
                <w:szCs w:val="24"/>
              </w:rPr>
            </w:pPr>
            <w:r w:rsidRPr="00E51C9D">
              <w:rPr>
                <w:rFonts w:ascii="Times New Roman" w:hAnsi="Times New Roman" w:cs="Times New Roman"/>
                <w:sz w:val="24"/>
                <w:szCs w:val="24"/>
              </w:rPr>
              <w:t>К</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DA3D50" w:rsidRPr="00E51C9D" w:rsidRDefault="00DA3D50" w:rsidP="00ED4547">
            <w:pPr>
              <w:ind w:firstLine="34"/>
              <w:rPr>
                <w:rFonts w:ascii="Times New Roman" w:hAnsi="Times New Roman" w:cs="Times New Roman"/>
                <w:sz w:val="24"/>
                <w:szCs w:val="24"/>
              </w:rPr>
            </w:pPr>
            <w:r w:rsidRPr="00E51C9D">
              <w:rPr>
                <w:rFonts w:ascii="Times New Roman" w:hAnsi="Times New Roman" w:cs="Times New Roman"/>
                <w:sz w:val="24"/>
                <w:szCs w:val="24"/>
              </w:rPr>
              <w:t>Коммунальная зона</w:t>
            </w:r>
          </w:p>
        </w:tc>
      </w:tr>
      <w:tr w:rsidR="00DA3D50" w:rsidRPr="00E51C9D" w:rsidTr="009B6C4F">
        <w:trPr>
          <w:cantSplit/>
        </w:trPr>
        <w:tc>
          <w:tcPr>
            <w:tcW w:w="1843" w:type="dxa"/>
            <w:tcBorders>
              <w:top w:val="single" w:sz="4" w:space="0" w:color="000000"/>
              <w:left w:val="single" w:sz="4" w:space="0" w:color="000000"/>
              <w:bottom w:val="single" w:sz="4" w:space="0" w:color="000000"/>
            </w:tcBorders>
            <w:shd w:val="clear" w:color="auto" w:fill="auto"/>
            <w:vAlign w:val="center"/>
          </w:tcPr>
          <w:p w:rsidR="00DA3D50" w:rsidRPr="00E51C9D" w:rsidRDefault="00DA3D50" w:rsidP="009B6C4F">
            <w:pPr>
              <w:widowControl w:val="0"/>
              <w:snapToGrid w:val="0"/>
              <w:jc w:val="center"/>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DA3D50" w:rsidRPr="00E51C9D" w:rsidRDefault="00DA3D50" w:rsidP="00ED4547">
            <w:pPr>
              <w:snapToGrid w:val="0"/>
              <w:ind w:firstLine="34"/>
              <w:jc w:val="center"/>
              <w:rPr>
                <w:rFonts w:ascii="Times New Roman" w:hAnsi="Times New Roman" w:cs="Times New Roman"/>
                <w:bCs/>
                <w:caps/>
                <w:sz w:val="24"/>
                <w:szCs w:val="24"/>
              </w:rPr>
            </w:pPr>
            <w:r w:rsidRPr="00E51C9D">
              <w:rPr>
                <w:rFonts w:ascii="Times New Roman" w:hAnsi="Times New Roman" w:cs="Times New Roman"/>
                <w:bCs/>
                <w:caps/>
                <w:sz w:val="24"/>
                <w:szCs w:val="24"/>
              </w:rPr>
              <w:t>Зоны рекреационного назначения:</w:t>
            </w:r>
          </w:p>
        </w:tc>
      </w:tr>
      <w:tr w:rsidR="00DA3D50" w:rsidRPr="00E51C9D" w:rsidTr="009B6C4F">
        <w:trPr>
          <w:cantSplit/>
        </w:trPr>
        <w:tc>
          <w:tcPr>
            <w:tcW w:w="1843" w:type="dxa"/>
            <w:tcBorders>
              <w:top w:val="single" w:sz="4" w:space="0" w:color="000000"/>
              <w:left w:val="single" w:sz="4" w:space="0" w:color="000000"/>
              <w:bottom w:val="single" w:sz="4" w:space="0" w:color="000000"/>
            </w:tcBorders>
            <w:shd w:val="clear" w:color="auto" w:fill="auto"/>
          </w:tcPr>
          <w:p w:rsidR="00DA3D50" w:rsidRPr="00E51C9D" w:rsidRDefault="00DA3D50" w:rsidP="00900160">
            <w:pPr>
              <w:ind w:hanging="108"/>
              <w:jc w:val="center"/>
              <w:rPr>
                <w:rFonts w:ascii="Times New Roman" w:hAnsi="Times New Roman" w:cs="Times New Roman"/>
                <w:sz w:val="24"/>
                <w:szCs w:val="24"/>
              </w:rPr>
            </w:pPr>
            <w:r w:rsidRPr="00E51C9D">
              <w:rPr>
                <w:rFonts w:ascii="Times New Roman" w:hAnsi="Times New Roman" w:cs="Times New Roman"/>
                <w:sz w:val="24"/>
                <w:szCs w:val="24"/>
              </w:rPr>
              <w:t>Р</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DA3D50" w:rsidRPr="00E51C9D" w:rsidRDefault="00DA3D50" w:rsidP="00ED4547">
            <w:pPr>
              <w:ind w:firstLine="34"/>
              <w:rPr>
                <w:rFonts w:ascii="Times New Roman" w:hAnsi="Times New Roman" w:cs="Times New Roman"/>
                <w:sz w:val="24"/>
                <w:szCs w:val="24"/>
              </w:rPr>
            </w:pPr>
            <w:r w:rsidRPr="00E51C9D">
              <w:rPr>
                <w:rFonts w:ascii="Times New Roman" w:hAnsi="Times New Roman" w:cs="Times New Roman"/>
                <w:sz w:val="24"/>
                <w:szCs w:val="24"/>
              </w:rPr>
              <w:t>Зона природного ландшафта</w:t>
            </w:r>
          </w:p>
        </w:tc>
      </w:tr>
      <w:tr w:rsidR="00DA3D50" w:rsidRPr="00E51C9D" w:rsidTr="009B6C4F">
        <w:trPr>
          <w:cantSplit/>
        </w:trPr>
        <w:tc>
          <w:tcPr>
            <w:tcW w:w="1843" w:type="dxa"/>
            <w:tcBorders>
              <w:top w:val="single" w:sz="4" w:space="0" w:color="000000"/>
              <w:left w:val="single" w:sz="4" w:space="0" w:color="000000"/>
              <w:bottom w:val="single" w:sz="4" w:space="0" w:color="000000"/>
            </w:tcBorders>
            <w:shd w:val="clear" w:color="auto" w:fill="auto"/>
          </w:tcPr>
          <w:p w:rsidR="00DA3D50" w:rsidRPr="00E51C9D" w:rsidRDefault="00DA3D50" w:rsidP="00900160">
            <w:pPr>
              <w:ind w:hanging="108"/>
              <w:jc w:val="center"/>
              <w:rPr>
                <w:rFonts w:ascii="Times New Roman" w:hAnsi="Times New Roman" w:cs="Times New Roman"/>
                <w:sz w:val="24"/>
                <w:szCs w:val="24"/>
              </w:rPr>
            </w:pPr>
            <w:r w:rsidRPr="00E51C9D">
              <w:rPr>
                <w:rFonts w:ascii="Times New Roman" w:hAnsi="Times New Roman" w:cs="Times New Roman"/>
                <w:sz w:val="24"/>
                <w:szCs w:val="24"/>
              </w:rPr>
              <w:t>Р - 1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DA3D50" w:rsidRPr="00E51C9D" w:rsidRDefault="00DA3D50" w:rsidP="00AC1E9F">
            <w:pPr>
              <w:ind w:firstLine="34"/>
              <w:rPr>
                <w:rFonts w:ascii="Times New Roman" w:hAnsi="Times New Roman" w:cs="Times New Roman"/>
                <w:sz w:val="24"/>
                <w:szCs w:val="24"/>
              </w:rPr>
            </w:pPr>
            <w:r w:rsidRPr="00E51C9D">
              <w:rPr>
                <w:rFonts w:ascii="Times New Roman" w:hAnsi="Times New Roman" w:cs="Times New Roman"/>
                <w:sz w:val="24"/>
                <w:szCs w:val="24"/>
              </w:rPr>
              <w:t xml:space="preserve">Зона озеленения общего пользования </w:t>
            </w:r>
          </w:p>
        </w:tc>
      </w:tr>
      <w:tr w:rsidR="00DA3D50" w:rsidRPr="00E51C9D" w:rsidTr="009B6C4F">
        <w:trPr>
          <w:cantSplit/>
        </w:trPr>
        <w:tc>
          <w:tcPr>
            <w:tcW w:w="1843" w:type="dxa"/>
            <w:tcBorders>
              <w:top w:val="single" w:sz="4" w:space="0" w:color="000000"/>
              <w:left w:val="single" w:sz="4" w:space="0" w:color="000000"/>
              <w:bottom w:val="single" w:sz="4" w:space="0" w:color="000000"/>
            </w:tcBorders>
            <w:shd w:val="clear" w:color="auto" w:fill="auto"/>
          </w:tcPr>
          <w:p w:rsidR="00DA3D50" w:rsidRPr="00E51C9D" w:rsidRDefault="00DA3D50" w:rsidP="00900160">
            <w:pPr>
              <w:ind w:hanging="108"/>
              <w:jc w:val="center"/>
              <w:rPr>
                <w:rFonts w:ascii="Times New Roman" w:hAnsi="Times New Roman" w:cs="Times New Roman"/>
                <w:sz w:val="24"/>
                <w:szCs w:val="24"/>
              </w:rPr>
            </w:pPr>
            <w:r w:rsidRPr="00E51C9D">
              <w:rPr>
                <w:rFonts w:ascii="Times New Roman" w:hAnsi="Times New Roman" w:cs="Times New Roman"/>
                <w:sz w:val="24"/>
                <w:szCs w:val="24"/>
              </w:rPr>
              <w:t>Р - 2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DA3D50" w:rsidRPr="00E51C9D" w:rsidRDefault="00DA3D50" w:rsidP="00AC1E9F">
            <w:pPr>
              <w:ind w:firstLine="34"/>
              <w:rPr>
                <w:rFonts w:ascii="Times New Roman" w:hAnsi="Times New Roman" w:cs="Times New Roman"/>
                <w:sz w:val="24"/>
                <w:szCs w:val="24"/>
              </w:rPr>
            </w:pPr>
            <w:r w:rsidRPr="00E51C9D">
              <w:rPr>
                <w:rFonts w:ascii="Times New Roman" w:hAnsi="Times New Roman" w:cs="Times New Roman"/>
                <w:sz w:val="24"/>
                <w:szCs w:val="24"/>
              </w:rPr>
              <w:t>Зона объектов физической культуры и спорта</w:t>
            </w:r>
          </w:p>
        </w:tc>
      </w:tr>
      <w:tr w:rsidR="00DA3D50" w:rsidRPr="00E51C9D" w:rsidTr="009B6C4F">
        <w:trPr>
          <w:cantSplit/>
        </w:trPr>
        <w:tc>
          <w:tcPr>
            <w:tcW w:w="1843" w:type="dxa"/>
            <w:tcBorders>
              <w:top w:val="single" w:sz="4" w:space="0" w:color="000000"/>
              <w:left w:val="single" w:sz="4" w:space="0" w:color="000000"/>
              <w:bottom w:val="single" w:sz="4" w:space="0" w:color="000000"/>
            </w:tcBorders>
            <w:shd w:val="clear" w:color="auto" w:fill="auto"/>
            <w:vAlign w:val="center"/>
          </w:tcPr>
          <w:p w:rsidR="00DA3D50" w:rsidRPr="00E51C9D" w:rsidRDefault="00DA3D50" w:rsidP="009B6C4F">
            <w:pPr>
              <w:widowControl w:val="0"/>
              <w:snapToGrid w:val="0"/>
              <w:jc w:val="center"/>
              <w:rPr>
                <w:rFonts w:ascii="Times New Roman" w:hAnsi="Times New Roman" w:cs="Times New Roman"/>
                <w:bCs/>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DA3D50" w:rsidRPr="00E51C9D" w:rsidRDefault="00DA3D50" w:rsidP="00ED4547">
            <w:pPr>
              <w:snapToGrid w:val="0"/>
              <w:ind w:firstLine="34"/>
              <w:jc w:val="center"/>
              <w:rPr>
                <w:rFonts w:ascii="Times New Roman" w:hAnsi="Times New Roman" w:cs="Times New Roman"/>
                <w:bCs/>
                <w:caps/>
                <w:sz w:val="24"/>
                <w:szCs w:val="24"/>
              </w:rPr>
            </w:pPr>
            <w:r w:rsidRPr="00E51C9D">
              <w:rPr>
                <w:rFonts w:ascii="Times New Roman" w:hAnsi="Times New Roman" w:cs="Times New Roman"/>
                <w:bCs/>
                <w:caps/>
                <w:sz w:val="24"/>
                <w:szCs w:val="24"/>
              </w:rPr>
              <w:t>ЗонЫ сельскохозяйственного ИСПОЛЬЗОВАНИЯ:</w:t>
            </w:r>
          </w:p>
        </w:tc>
      </w:tr>
      <w:tr w:rsidR="00DA3D50" w:rsidRPr="00E51C9D" w:rsidTr="009B6C4F">
        <w:trPr>
          <w:cantSplit/>
        </w:trPr>
        <w:tc>
          <w:tcPr>
            <w:tcW w:w="1843" w:type="dxa"/>
            <w:tcBorders>
              <w:top w:val="single" w:sz="4" w:space="0" w:color="000000"/>
              <w:left w:val="single" w:sz="4" w:space="0" w:color="000000"/>
              <w:bottom w:val="single" w:sz="4" w:space="0" w:color="000000"/>
            </w:tcBorders>
            <w:shd w:val="clear" w:color="auto" w:fill="auto"/>
          </w:tcPr>
          <w:p w:rsidR="00DA3D50" w:rsidRPr="00E51C9D" w:rsidRDefault="00DA3D50" w:rsidP="00900160">
            <w:pPr>
              <w:ind w:hanging="108"/>
              <w:jc w:val="center"/>
              <w:rPr>
                <w:rFonts w:ascii="Times New Roman" w:hAnsi="Times New Roman" w:cs="Times New Roman"/>
                <w:sz w:val="24"/>
                <w:szCs w:val="24"/>
              </w:rPr>
            </w:pPr>
            <w:r w:rsidRPr="00E51C9D">
              <w:rPr>
                <w:rFonts w:ascii="Times New Roman" w:hAnsi="Times New Roman" w:cs="Times New Roman"/>
                <w:sz w:val="24"/>
                <w:szCs w:val="24"/>
              </w:rPr>
              <w:t xml:space="preserve">СХ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DA3D50" w:rsidRPr="00E51C9D" w:rsidRDefault="00DA3D50" w:rsidP="00ED4547">
            <w:pPr>
              <w:ind w:firstLine="34"/>
              <w:rPr>
                <w:rFonts w:ascii="Times New Roman" w:hAnsi="Times New Roman" w:cs="Times New Roman"/>
                <w:sz w:val="24"/>
                <w:szCs w:val="24"/>
              </w:rPr>
            </w:pPr>
            <w:r w:rsidRPr="00E51C9D">
              <w:rPr>
                <w:rFonts w:ascii="Times New Roman" w:hAnsi="Times New Roman" w:cs="Times New Roman"/>
                <w:sz w:val="24"/>
                <w:szCs w:val="24"/>
              </w:rPr>
              <w:t>Зона сельскохозяйственных угодий</w:t>
            </w:r>
          </w:p>
        </w:tc>
      </w:tr>
      <w:tr w:rsidR="00DA3D50" w:rsidRPr="00E51C9D" w:rsidTr="009B6C4F">
        <w:trPr>
          <w:cantSplit/>
        </w:trPr>
        <w:tc>
          <w:tcPr>
            <w:tcW w:w="1843" w:type="dxa"/>
            <w:tcBorders>
              <w:top w:val="single" w:sz="4" w:space="0" w:color="000000"/>
              <w:left w:val="single" w:sz="4" w:space="0" w:color="000000"/>
              <w:bottom w:val="single" w:sz="4" w:space="0" w:color="000000"/>
            </w:tcBorders>
            <w:shd w:val="clear" w:color="auto" w:fill="auto"/>
          </w:tcPr>
          <w:p w:rsidR="00DA3D50" w:rsidRPr="00E51C9D" w:rsidRDefault="00DA3D50" w:rsidP="00900160">
            <w:pPr>
              <w:ind w:hanging="108"/>
              <w:jc w:val="center"/>
              <w:rPr>
                <w:rFonts w:ascii="Times New Roman" w:hAnsi="Times New Roman" w:cs="Times New Roman"/>
                <w:sz w:val="24"/>
                <w:szCs w:val="24"/>
              </w:rPr>
            </w:pPr>
            <w:r w:rsidRPr="00E51C9D">
              <w:rPr>
                <w:rFonts w:ascii="Times New Roman" w:hAnsi="Times New Roman" w:cs="Times New Roman"/>
                <w:sz w:val="24"/>
                <w:szCs w:val="24"/>
              </w:rPr>
              <w:t>СХ - 1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DA3D50" w:rsidRPr="00E51C9D" w:rsidRDefault="00DA3D50" w:rsidP="00ED4547">
            <w:pPr>
              <w:ind w:firstLine="34"/>
              <w:rPr>
                <w:rFonts w:ascii="Times New Roman" w:hAnsi="Times New Roman" w:cs="Times New Roman"/>
                <w:sz w:val="24"/>
                <w:szCs w:val="24"/>
              </w:rPr>
            </w:pPr>
            <w:r w:rsidRPr="00E51C9D">
              <w:rPr>
                <w:rFonts w:ascii="Times New Roman" w:hAnsi="Times New Roman" w:cs="Times New Roman"/>
                <w:sz w:val="24"/>
                <w:szCs w:val="24"/>
              </w:rPr>
              <w:t>Зона сельскохозяйственного использования, резервируемая для развития населенного пункта</w:t>
            </w:r>
          </w:p>
        </w:tc>
      </w:tr>
      <w:tr w:rsidR="00DA3D50" w:rsidRPr="00E51C9D" w:rsidTr="009B6C4F">
        <w:trPr>
          <w:cantSplit/>
        </w:trPr>
        <w:tc>
          <w:tcPr>
            <w:tcW w:w="1843" w:type="dxa"/>
            <w:tcBorders>
              <w:top w:val="single" w:sz="4" w:space="0" w:color="000000"/>
              <w:left w:val="single" w:sz="4" w:space="0" w:color="000000"/>
              <w:bottom w:val="single" w:sz="4" w:space="0" w:color="000000"/>
            </w:tcBorders>
            <w:shd w:val="clear" w:color="auto" w:fill="auto"/>
          </w:tcPr>
          <w:p w:rsidR="00DA3D50" w:rsidRPr="00E51C9D" w:rsidRDefault="00DA3D50" w:rsidP="00900160">
            <w:pPr>
              <w:ind w:hanging="108"/>
              <w:jc w:val="center"/>
              <w:rPr>
                <w:rFonts w:ascii="Times New Roman" w:hAnsi="Times New Roman" w:cs="Times New Roman"/>
                <w:sz w:val="24"/>
                <w:szCs w:val="24"/>
              </w:rPr>
            </w:pPr>
            <w:r w:rsidRPr="00E51C9D">
              <w:rPr>
                <w:rFonts w:ascii="Times New Roman" w:hAnsi="Times New Roman" w:cs="Times New Roman"/>
                <w:sz w:val="24"/>
                <w:szCs w:val="24"/>
              </w:rPr>
              <w:t>СХ - 2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DA3D50" w:rsidRPr="00E51C9D" w:rsidRDefault="00DA3D50" w:rsidP="00A110D3">
            <w:pPr>
              <w:ind w:firstLine="34"/>
              <w:rPr>
                <w:rFonts w:ascii="Times New Roman" w:hAnsi="Times New Roman" w:cs="Times New Roman"/>
                <w:sz w:val="24"/>
                <w:szCs w:val="24"/>
              </w:rPr>
            </w:pPr>
            <w:r w:rsidRPr="00E51C9D">
              <w:rPr>
                <w:rFonts w:ascii="Times New Roman" w:hAnsi="Times New Roman" w:cs="Times New Roman"/>
                <w:sz w:val="24"/>
                <w:szCs w:val="24"/>
              </w:rPr>
              <w:t>Зона объектов сельскохозяйственного производства</w:t>
            </w:r>
          </w:p>
        </w:tc>
      </w:tr>
      <w:tr w:rsidR="00DA3D50" w:rsidRPr="00E51C9D" w:rsidTr="009B6C4F">
        <w:trPr>
          <w:cantSplit/>
        </w:trPr>
        <w:tc>
          <w:tcPr>
            <w:tcW w:w="1843" w:type="dxa"/>
            <w:tcBorders>
              <w:top w:val="single" w:sz="4" w:space="0" w:color="000000"/>
              <w:left w:val="single" w:sz="4" w:space="0" w:color="000000"/>
              <w:bottom w:val="single" w:sz="4" w:space="0" w:color="000000"/>
            </w:tcBorders>
            <w:shd w:val="clear" w:color="auto" w:fill="auto"/>
            <w:vAlign w:val="center"/>
          </w:tcPr>
          <w:p w:rsidR="00DA3D50" w:rsidRPr="00E51C9D" w:rsidRDefault="00DA3D50" w:rsidP="009B6C4F">
            <w:pPr>
              <w:widowControl w:val="0"/>
              <w:snapToGrid w:val="0"/>
              <w:jc w:val="center"/>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DA3D50" w:rsidRPr="00E51C9D" w:rsidRDefault="00DA3D50" w:rsidP="00ED4547">
            <w:pPr>
              <w:snapToGrid w:val="0"/>
              <w:ind w:firstLine="34"/>
              <w:jc w:val="center"/>
              <w:rPr>
                <w:rFonts w:ascii="Times New Roman" w:hAnsi="Times New Roman" w:cs="Times New Roman"/>
                <w:bCs/>
                <w:caps/>
                <w:sz w:val="24"/>
                <w:szCs w:val="24"/>
              </w:rPr>
            </w:pPr>
            <w:r w:rsidRPr="00E51C9D">
              <w:rPr>
                <w:rFonts w:ascii="Times New Roman" w:hAnsi="Times New Roman" w:cs="Times New Roman"/>
                <w:bCs/>
                <w:caps/>
                <w:sz w:val="24"/>
                <w:szCs w:val="24"/>
              </w:rPr>
              <w:t>Зоны специального назначения:</w:t>
            </w:r>
          </w:p>
        </w:tc>
      </w:tr>
      <w:tr w:rsidR="00DA3D50" w:rsidRPr="00E51C9D" w:rsidTr="009B6C4F">
        <w:trPr>
          <w:cantSplit/>
        </w:trPr>
        <w:tc>
          <w:tcPr>
            <w:tcW w:w="1843" w:type="dxa"/>
            <w:tcBorders>
              <w:top w:val="single" w:sz="4" w:space="0" w:color="000000"/>
              <w:left w:val="single" w:sz="4" w:space="0" w:color="000000"/>
              <w:bottom w:val="single" w:sz="4" w:space="0" w:color="000000"/>
            </w:tcBorders>
            <w:shd w:val="clear" w:color="auto" w:fill="auto"/>
          </w:tcPr>
          <w:p w:rsidR="00DA3D50" w:rsidRPr="00E51C9D" w:rsidRDefault="00DA3D50" w:rsidP="00900160">
            <w:pPr>
              <w:ind w:firstLine="0"/>
              <w:jc w:val="center"/>
              <w:rPr>
                <w:rFonts w:ascii="Times New Roman" w:hAnsi="Times New Roman" w:cs="Times New Roman"/>
                <w:sz w:val="24"/>
                <w:szCs w:val="24"/>
              </w:rPr>
            </w:pPr>
            <w:r w:rsidRPr="00E51C9D">
              <w:rPr>
                <w:rFonts w:ascii="Times New Roman" w:hAnsi="Times New Roman" w:cs="Times New Roman"/>
                <w:sz w:val="24"/>
                <w:szCs w:val="24"/>
              </w:rPr>
              <w:t>С - 1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DA3D50" w:rsidRPr="00E51C9D" w:rsidRDefault="00DA3D50" w:rsidP="00900160">
            <w:pPr>
              <w:ind w:firstLine="34"/>
              <w:rPr>
                <w:rFonts w:ascii="Times New Roman" w:hAnsi="Times New Roman" w:cs="Times New Roman"/>
                <w:sz w:val="24"/>
                <w:szCs w:val="24"/>
              </w:rPr>
            </w:pPr>
            <w:r w:rsidRPr="00E51C9D">
              <w:rPr>
                <w:rFonts w:ascii="Times New Roman" w:hAnsi="Times New Roman" w:cs="Times New Roman"/>
                <w:sz w:val="24"/>
                <w:szCs w:val="24"/>
              </w:rPr>
              <w:t>Зона ритуального назначения</w:t>
            </w:r>
          </w:p>
        </w:tc>
      </w:tr>
      <w:tr w:rsidR="00DA3D50" w:rsidRPr="00E51C9D" w:rsidTr="009B6C4F">
        <w:tc>
          <w:tcPr>
            <w:tcW w:w="1843" w:type="dxa"/>
            <w:tcBorders>
              <w:top w:val="single" w:sz="4" w:space="0" w:color="auto"/>
              <w:left w:val="single" w:sz="4" w:space="0" w:color="000000"/>
              <w:bottom w:val="single" w:sz="4" w:space="0" w:color="auto"/>
            </w:tcBorders>
            <w:shd w:val="clear" w:color="auto" w:fill="auto"/>
          </w:tcPr>
          <w:p w:rsidR="00DA3D50" w:rsidRPr="00E51C9D" w:rsidRDefault="00DA3D50" w:rsidP="00900160">
            <w:pPr>
              <w:ind w:firstLine="0"/>
              <w:jc w:val="center"/>
              <w:rPr>
                <w:rFonts w:ascii="Times New Roman" w:hAnsi="Times New Roman" w:cs="Times New Roman"/>
                <w:sz w:val="24"/>
                <w:szCs w:val="24"/>
              </w:rPr>
            </w:pPr>
            <w:r w:rsidRPr="00E51C9D">
              <w:rPr>
                <w:rFonts w:ascii="Times New Roman" w:hAnsi="Times New Roman" w:cs="Times New Roman"/>
                <w:sz w:val="24"/>
                <w:szCs w:val="24"/>
              </w:rPr>
              <w:t>С-2</w:t>
            </w:r>
          </w:p>
        </w:tc>
        <w:tc>
          <w:tcPr>
            <w:tcW w:w="7938" w:type="dxa"/>
            <w:tcBorders>
              <w:top w:val="single" w:sz="4" w:space="0" w:color="auto"/>
              <w:left w:val="single" w:sz="4" w:space="0" w:color="000000"/>
              <w:bottom w:val="single" w:sz="4" w:space="0" w:color="auto"/>
              <w:right w:val="single" w:sz="4" w:space="0" w:color="000000"/>
            </w:tcBorders>
            <w:shd w:val="clear" w:color="auto" w:fill="auto"/>
          </w:tcPr>
          <w:p w:rsidR="00DA3D50" w:rsidRPr="00E51C9D" w:rsidRDefault="00DA3D50" w:rsidP="00900160">
            <w:pPr>
              <w:ind w:firstLine="34"/>
              <w:rPr>
                <w:rFonts w:ascii="Times New Roman" w:hAnsi="Times New Roman" w:cs="Times New Roman"/>
                <w:sz w:val="24"/>
                <w:szCs w:val="24"/>
              </w:rPr>
            </w:pPr>
            <w:r w:rsidRPr="00E51C9D">
              <w:rPr>
                <w:rFonts w:ascii="Times New Roman" w:hAnsi="Times New Roman" w:cs="Times New Roman"/>
                <w:sz w:val="24"/>
                <w:szCs w:val="24"/>
              </w:rPr>
              <w:t>Зона зеленых насаждений специального назначения</w:t>
            </w:r>
          </w:p>
        </w:tc>
      </w:tr>
    </w:tbl>
    <w:p w:rsidR="009B6C4F" w:rsidRPr="00E51C9D" w:rsidRDefault="009B6C4F" w:rsidP="009B6C4F">
      <w:pPr>
        <w:pStyle w:val="20"/>
        <w:spacing w:after="100"/>
        <w:rPr>
          <w:rFonts w:ascii="Times New Roman" w:hAnsi="Times New Roman" w:cs="Times New Roman"/>
          <w:color w:val="auto"/>
          <w:sz w:val="24"/>
          <w:szCs w:val="24"/>
        </w:rPr>
      </w:pPr>
      <w:bookmarkStart w:id="355" w:name="_Toc486964611"/>
      <w:bookmarkStart w:id="356" w:name="_Toc7446405"/>
      <w:r w:rsidRPr="00E51C9D">
        <w:rPr>
          <w:rFonts w:ascii="Times New Roman" w:hAnsi="Times New Roman" w:cs="Times New Roman"/>
          <w:color w:val="auto"/>
          <w:sz w:val="24"/>
          <w:szCs w:val="24"/>
        </w:rPr>
        <w:t xml:space="preserve">Статья </w:t>
      </w:r>
      <w:r w:rsidR="00BA0A73" w:rsidRPr="00E51C9D">
        <w:rPr>
          <w:rFonts w:ascii="Times New Roman" w:hAnsi="Times New Roman" w:cs="Times New Roman"/>
          <w:color w:val="auto"/>
          <w:sz w:val="24"/>
          <w:szCs w:val="24"/>
        </w:rPr>
        <w:t>34</w:t>
      </w:r>
      <w:r w:rsidRPr="00E51C9D">
        <w:rPr>
          <w:rFonts w:ascii="Times New Roman" w:hAnsi="Times New Roman" w:cs="Times New Roman"/>
          <w:color w:val="auto"/>
          <w:sz w:val="24"/>
          <w:szCs w:val="24"/>
        </w:rPr>
        <w:t xml:space="preserve">. Виды разрешенного использования земельных участков и объектов капитального строительства на территории </w:t>
      </w:r>
      <w:r w:rsidR="00BA0A73" w:rsidRPr="00E51C9D">
        <w:rPr>
          <w:rFonts w:ascii="Times New Roman" w:hAnsi="Times New Roman" w:cs="Times New Roman"/>
          <w:color w:val="auto"/>
          <w:sz w:val="24"/>
          <w:szCs w:val="24"/>
        </w:rPr>
        <w:t>Ловлинского</w:t>
      </w:r>
      <w:r w:rsidRPr="00E51C9D">
        <w:rPr>
          <w:rFonts w:ascii="Times New Roman" w:hAnsi="Times New Roman" w:cs="Times New Roman"/>
          <w:color w:val="auto"/>
          <w:sz w:val="24"/>
          <w:szCs w:val="24"/>
        </w:rPr>
        <w:t xml:space="preserve"> сельского поселения</w:t>
      </w:r>
      <w:bookmarkEnd w:id="355"/>
      <w:bookmarkEnd w:id="356"/>
    </w:p>
    <w:p w:rsidR="009B6C4F" w:rsidRPr="00E51C9D" w:rsidRDefault="009B6C4F" w:rsidP="009B6C4F">
      <w:pPr>
        <w:pStyle w:val="ConsPlusNormal"/>
        <w:ind w:firstLine="709"/>
        <w:rPr>
          <w:rFonts w:ascii="Times New Roman" w:hAnsi="Times New Roman" w:cs="Times New Roman"/>
          <w:sz w:val="24"/>
          <w:szCs w:val="24"/>
        </w:rPr>
      </w:pPr>
      <w:r w:rsidRPr="00E51C9D">
        <w:rPr>
          <w:rFonts w:ascii="Times New Roman" w:hAnsi="Times New Roman" w:cs="Times New Roman"/>
          <w:sz w:val="24"/>
          <w:szCs w:val="24"/>
        </w:rPr>
        <w:t xml:space="preserve">Данной статьей определены описания видов разрешенного использования земельных участков и объектов капитального строительства, установленным к территориальным зонам на территории </w:t>
      </w:r>
      <w:r w:rsidR="003A1670" w:rsidRPr="00E51C9D">
        <w:rPr>
          <w:rFonts w:ascii="Times New Roman" w:hAnsi="Times New Roman" w:cs="Times New Roman"/>
          <w:sz w:val="24"/>
          <w:szCs w:val="24"/>
        </w:rPr>
        <w:t>Ловлинского</w:t>
      </w:r>
      <w:r w:rsidRPr="00E51C9D">
        <w:rPr>
          <w:rFonts w:ascii="Times New Roman" w:hAnsi="Times New Roman" w:cs="Times New Roman"/>
          <w:sz w:val="24"/>
          <w:szCs w:val="24"/>
        </w:rPr>
        <w:t xml:space="preserve"> сельского поселения. Виды разрешенного использования земельных участков и объектов капитального строительства соответствуют "Классификатору видов разрешенного использования земельных участков", утвержденному приказом Минэкономразвития России № 540 от 1 сентября 2014 г. </w:t>
      </w:r>
    </w:p>
    <w:p w:rsidR="009B6C4F" w:rsidRPr="00E51C9D" w:rsidRDefault="009B6C4F" w:rsidP="009B6C4F">
      <w:pPr>
        <w:pStyle w:val="ConsPlusNormal"/>
        <w:ind w:firstLine="709"/>
        <w:rPr>
          <w:rFonts w:ascii="Times New Roman" w:eastAsiaTheme="minorHAnsi" w:hAnsi="Times New Roman" w:cs="Times New Roman"/>
          <w:sz w:val="24"/>
          <w:szCs w:val="24"/>
          <w:lang w:eastAsia="en-US"/>
        </w:rPr>
      </w:pPr>
      <w:r w:rsidRPr="00E51C9D">
        <w:rPr>
          <w:rFonts w:ascii="Times New Roman" w:eastAsiaTheme="minorHAnsi" w:hAnsi="Times New Roman" w:cs="Times New Roman"/>
          <w:sz w:val="24"/>
          <w:szCs w:val="24"/>
          <w:lang w:eastAsia="en-US"/>
        </w:rPr>
        <w:t>Текстовое наименование вида разрешенного использования земельного участка и его код (числовое обозначение) являются равнозначными.</w:t>
      </w:r>
    </w:p>
    <w:p w:rsidR="009B6C4F" w:rsidRPr="00E51C9D" w:rsidRDefault="009B6C4F" w:rsidP="009B6C4F">
      <w:pPr>
        <w:rPr>
          <w:rFonts w:ascii="Times New Roman" w:hAnsi="Times New Roman" w:cs="Times New Roman"/>
          <w:sz w:val="24"/>
          <w:szCs w:val="24"/>
        </w:rPr>
      </w:pPr>
      <w:r w:rsidRPr="00E51C9D">
        <w:rPr>
          <w:rFonts w:ascii="Times New Roman" w:hAnsi="Times New Roman" w:cs="Times New Roman"/>
          <w:sz w:val="24"/>
          <w:szCs w:val="24"/>
        </w:rPr>
        <w:t>Содержание видов разрешенного использования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170800" w:rsidRPr="00E51C9D" w:rsidRDefault="00170800" w:rsidP="009B6C4F">
      <w:pPr>
        <w:pStyle w:val="20"/>
        <w:spacing w:after="100"/>
        <w:rPr>
          <w:rFonts w:ascii="Times New Roman" w:hAnsi="Times New Roman" w:cs="Times New Roman"/>
          <w:color w:val="auto"/>
          <w:sz w:val="24"/>
          <w:szCs w:val="24"/>
        </w:rPr>
      </w:pPr>
      <w:bookmarkStart w:id="357" w:name="_Toc486964612"/>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474"/>
        <w:gridCol w:w="5890"/>
        <w:gridCol w:w="1559"/>
      </w:tblGrid>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Наименование вида разрешенного использования земельного участка</w:t>
            </w:r>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Описание вида разрешенного использования земельного участка</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Код (числовое обозначение) вида разрешенного использования земельного участка</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w:t>
            </w:r>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2</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3</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58" w:name="sub_1011"/>
            <w:r w:rsidRPr="00E51C9D">
              <w:rPr>
                <w:rFonts w:ascii="Times New Roman" w:hAnsi="Times New Roman"/>
              </w:rPr>
              <w:t>Растениеводство</w:t>
            </w:r>
            <w:bookmarkEnd w:id="358"/>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4161C8">
            <w:pPr>
              <w:pStyle w:val="aff0"/>
              <w:ind w:firstLine="0"/>
              <w:rPr>
                <w:rFonts w:ascii="Times New Roman" w:hAnsi="Times New Roman"/>
              </w:rPr>
            </w:pPr>
            <w:r w:rsidRPr="00E51C9D">
              <w:rPr>
                <w:rFonts w:ascii="Times New Roman" w:hAnsi="Times New Roman"/>
              </w:rPr>
              <w:t xml:space="preserve">Осуществление хозяйственной деятельности, связанной с выращиванием сельскохозяйственных </w:t>
            </w:r>
            <w:proofErr w:type="spellStart"/>
            <w:r w:rsidRPr="00E51C9D">
              <w:rPr>
                <w:rFonts w:ascii="Times New Roman" w:hAnsi="Times New Roman"/>
              </w:rPr>
              <w:t>культур.Содержание</w:t>
            </w:r>
            <w:proofErr w:type="spellEnd"/>
            <w:r w:rsidRPr="00E51C9D">
              <w:rPr>
                <w:rFonts w:ascii="Times New Roman" w:hAnsi="Times New Roman"/>
              </w:rPr>
              <w:t xml:space="preserve"> данного вида разрешенного использования включает в себя содержание видов разрешенного использования с </w:t>
            </w:r>
            <w:hyperlink w:anchor="sub_1012" w:history="1">
              <w:r w:rsidRPr="00E51C9D">
                <w:rPr>
                  <w:rStyle w:val="af7"/>
                  <w:rFonts w:ascii="Times New Roman" w:hAnsi="Times New Roman"/>
                  <w:b w:val="0"/>
                  <w:color w:val="auto"/>
                  <w:sz w:val="24"/>
                  <w:szCs w:val="24"/>
                </w:rPr>
                <w:t>кодами 1.2-1.6</w:t>
              </w:r>
            </w:hyperlink>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59" w:name="sub_1012"/>
            <w:r w:rsidRPr="00E51C9D">
              <w:rPr>
                <w:rFonts w:ascii="Times New Roman" w:hAnsi="Times New Roman"/>
              </w:rPr>
              <w:t>Выращивание зерновых и иных сельскохозяйственных культур</w:t>
            </w:r>
            <w:bookmarkEnd w:id="359"/>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1.2</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60" w:name="sub_1013"/>
            <w:r w:rsidRPr="00E51C9D">
              <w:rPr>
                <w:rFonts w:ascii="Times New Roman" w:hAnsi="Times New Roman"/>
              </w:rPr>
              <w:t>Овощеводство</w:t>
            </w:r>
            <w:bookmarkEnd w:id="360"/>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1.3</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61" w:name="sub_1014"/>
            <w:r w:rsidRPr="00E51C9D">
              <w:rPr>
                <w:rFonts w:ascii="Times New Roman" w:hAnsi="Times New Roman"/>
              </w:rPr>
              <w:t>Выращивание тонизирующих, лекарственных, цветочных культур</w:t>
            </w:r>
            <w:bookmarkEnd w:id="361"/>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1.4</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62" w:name="sub_1015"/>
            <w:r w:rsidRPr="00E51C9D">
              <w:rPr>
                <w:rFonts w:ascii="Times New Roman" w:hAnsi="Times New Roman"/>
              </w:rPr>
              <w:t>Садоводство</w:t>
            </w:r>
            <w:bookmarkEnd w:id="362"/>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1.5</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63" w:name="sub_1016"/>
            <w:r w:rsidRPr="00E51C9D">
              <w:rPr>
                <w:rFonts w:ascii="Times New Roman" w:hAnsi="Times New Roman"/>
              </w:rPr>
              <w:t>Выращивание льна и конопли</w:t>
            </w:r>
            <w:bookmarkEnd w:id="363"/>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Осуществление хозяйственной деятельности, в том числе на сельскохозяйственных угодьях, связанной с выращиванием льна, конопли</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1.6</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64" w:name="sub_1017"/>
            <w:r w:rsidRPr="00E51C9D">
              <w:rPr>
                <w:rFonts w:ascii="Times New Roman" w:hAnsi="Times New Roman"/>
              </w:rPr>
              <w:t>Животноводство</w:t>
            </w:r>
            <w:bookmarkEnd w:id="364"/>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E51C9D">
                <w:rPr>
                  <w:rStyle w:val="af7"/>
                  <w:rFonts w:ascii="Times New Roman" w:hAnsi="Times New Roman"/>
                  <w:b w:val="0"/>
                  <w:color w:val="auto"/>
                  <w:sz w:val="24"/>
                  <w:szCs w:val="24"/>
                </w:rPr>
                <w:t>кодами 1.8-1.11</w:t>
              </w:r>
            </w:hyperlink>
            <w:r w:rsidRPr="00E51C9D">
              <w:rPr>
                <w:rFonts w:ascii="Times New Roman" w:hAnsi="Times New Roman"/>
              </w:rPr>
              <w:t xml:space="preserve">, </w:t>
            </w:r>
            <w:hyperlink w:anchor="sub_10115" w:history="1">
              <w:r w:rsidRPr="00E51C9D">
                <w:rPr>
                  <w:rStyle w:val="af7"/>
                  <w:rFonts w:ascii="Times New Roman" w:hAnsi="Times New Roman"/>
                  <w:b w:val="0"/>
                  <w:color w:val="auto"/>
                  <w:sz w:val="24"/>
                  <w:szCs w:val="24"/>
                </w:rPr>
                <w:t>1.15</w:t>
              </w:r>
            </w:hyperlink>
            <w:r w:rsidRPr="00E51C9D">
              <w:rPr>
                <w:rFonts w:ascii="Times New Roman" w:hAnsi="Times New Roman"/>
              </w:rPr>
              <w:t xml:space="preserve">, </w:t>
            </w:r>
            <w:hyperlink w:anchor="sub_1119" w:history="1">
              <w:r w:rsidRPr="00E51C9D">
                <w:rPr>
                  <w:rStyle w:val="af7"/>
                  <w:rFonts w:ascii="Times New Roman" w:hAnsi="Times New Roman"/>
                  <w:b w:val="0"/>
                  <w:color w:val="auto"/>
                  <w:sz w:val="24"/>
                  <w:szCs w:val="24"/>
                </w:rPr>
                <w:t>1.19</w:t>
              </w:r>
            </w:hyperlink>
            <w:r w:rsidRPr="00E51C9D">
              <w:rPr>
                <w:rFonts w:ascii="Times New Roman" w:hAnsi="Times New Roman"/>
              </w:rPr>
              <w:t xml:space="preserve">, </w:t>
            </w:r>
            <w:hyperlink w:anchor="sub_1120" w:history="1">
              <w:r w:rsidRPr="00E51C9D">
                <w:rPr>
                  <w:rStyle w:val="af7"/>
                  <w:rFonts w:ascii="Times New Roman" w:hAnsi="Times New Roman"/>
                  <w:b w:val="0"/>
                  <w:color w:val="auto"/>
                  <w:sz w:val="24"/>
                  <w:szCs w:val="24"/>
                </w:rPr>
                <w:t>1.20</w:t>
              </w:r>
            </w:hyperlink>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1.7</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65" w:name="sub_1018"/>
            <w:r w:rsidRPr="00E51C9D">
              <w:rPr>
                <w:rFonts w:ascii="Times New Roman" w:hAnsi="Times New Roman"/>
              </w:rPr>
              <w:t>Скотоводство</w:t>
            </w:r>
            <w:bookmarkEnd w:id="365"/>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Осуществление хозяйственной деятельности, в том числе на сельскохозяйственных угодьях, связанной с </w:t>
            </w:r>
            <w:r w:rsidRPr="00E51C9D">
              <w:rPr>
                <w:rFonts w:ascii="Times New Roman" w:hAnsi="Times New Roman"/>
              </w:rPr>
              <w:lastRenderedPageBreak/>
              <w:t>разведением сельскохозяйственных животных (крупного рогатого скота, овец, коз, лошадей, верблюдов, оленей);</w:t>
            </w:r>
          </w:p>
          <w:p w:rsidR="005C2FF4" w:rsidRPr="00E51C9D" w:rsidRDefault="005C2FF4" w:rsidP="005C2FF4">
            <w:pPr>
              <w:pStyle w:val="aff0"/>
              <w:ind w:firstLine="0"/>
              <w:rPr>
                <w:rFonts w:ascii="Times New Roman" w:hAnsi="Times New Roman"/>
              </w:rPr>
            </w:pPr>
            <w:r w:rsidRPr="00E51C9D">
              <w:rPr>
                <w:rFonts w:ascii="Times New Roman" w:hAnsi="Times New Roman"/>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lastRenderedPageBreak/>
              <w:t>1.8</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66" w:name="sub_1019"/>
            <w:r w:rsidRPr="00E51C9D">
              <w:rPr>
                <w:rFonts w:ascii="Times New Roman" w:hAnsi="Times New Roman"/>
              </w:rPr>
              <w:lastRenderedPageBreak/>
              <w:t>Звероводство</w:t>
            </w:r>
            <w:bookmarkEnd w:id="366"/>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Осуществление хозяйственной деятельности, связанной с разведением в неволе ценных пушных зверей;</w:t>
            </w:r>
          </w:p>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5C2FF4" w:rsidRPr="00E51C9D" w:rsidRDefault="005C2FF4" w:rsidP="005C2FF4">
            <w:pPr>
              <w:pStyle w:val="aff0"/>
              <w:ind w:firstLine="0"/>
              <w:rPr>
                <w:rFonts w:ascii="Times New Roman" w:hAnsi="Times New Roman"/>
              </w:rPr>
            </w:pPr>
            <w:r w:rsidRPr="00E51C9D">
              <w:rPr>
                <w:rFonts w:ascii="Times New Roman" w:hAnsi="Times New Roman"/>
              </w:rPr>
              <w:t>разведение племенных животных, производство и использование племенной продукции (материала)</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1.9</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67" w:name="sub_110"/>
            <w:r w:rsidRPr="00E51C9D">
              <w:rPr>
                <w:rFonts w:ascii="Times New Roman" w:hAnsi="Times New Roman"/>
              </w:rPr>
              <w:t>Птицеводство</w:t>
            </w:r>
            <w:bookmarkEnd w:id="367"/>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Осуществление хозяйственной деятельности, связанной с разведением домашних пород птиц, в том числе водоплавающих;</w:t>
            </w:r>
          </w:p>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5C2FF4" w:rsidRPr="00E51C9D" w:rsidRDefault="005C2FF4" w:rsidP="005C2FF4">
            <w:pPr>
              <w:pStyle w:val="aff0"/>
              <w:ind w:firstLine="0"/>
              <w:rPr>
                <w:rFonts w:ascii="Times New Roman" w:hAnsi="Times New Roman"/>
              </w:rPr>
            </w:pPr>
            <w:r w:rsidRPr="00E51C9D">
              <w:rPr>
                <w:rFonts w:ascii="Times New Roman" w:hAnsi="Times New Roman"/>
              </w:rPr>
              <w:t>разведение племенных животных, производство и использование племенной продукции (материала)</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1.10</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68" w:name="sub_111"/>
            <w:r w:rsidRPr="00E51C9D">
              <w:rPr>
                <w:rFonts w:ascii="Times New Roman" w:hAnsi="Times New Roman"/>
              </w:rPr>
              <w:t>Свиноводство</w:t>
            </w:r>
            <w:bookmarkEnd w:id="368"/>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Осуществление хозяйственной деятельности, связанной с разведением свиней;</w:t>
            </w:r>
          </w:p>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5C2FF4" w:rsidRPr="00E51C9D" w:rsidRDefault="005C2FF4" w:rsidP="005C2FF4">
            <w:pPr>
              <w:pStyle w:val="aff0"/>
              <w:ind w:firstLine="0"/>
              <w:rPr>
                <w:rFonts w:ascii="Times New Roman" w:hAnsi="Times New Roman"/>
              </w:rPr>
            </w:pPr>
            <w:r w:rsidRPr="00E51C9D">
              <w:rPr>
                <w:rFonts w:ascii="Times New Roman" w:hAnsi="Times New Roman"/>
              </w:rPr>
              <w:t>разведение племенных животных, производство и использование племенной продукции (материала)</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1.11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69" w:name="sub_112"/>
            <w:r w:rsidRPr="00E51C9D">
              <w:rPr>
                <w:rFonts w:ascii="Times New Roman" w:hAnsi="Times New Roman"/>
              </w:rPr>
              <w:t>Пчеловодство</w:t>
            </w:r>
            <w:bookmarkEnd w:id="369"/>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ульев, иных объектов и оборудования, необходимого для пчеловодства и разведениях иных полезных насекомых;</w:t>
            </w:r>
          </w:p>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сооружений используемых для хранения и первичной переработки продукции пчеловодства</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1.12</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70" w:name="sub_113"/>
            <w:r w:rsidRPr="00E51C9D">
              <w:rPr>
                <w:rFonts w:ascii="Times New Roman" w:hAnsi="Times New Roman"/>
              </w:rPr>
              <w:t>Рыбоводство</w:t>
            </w:r>
            <w:bookmarkEnd w:id="370"/>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Осуществление хозяйственной деятельности, связанной с разведением и (или) содержанием, выращиванием объектов рыбоводства (</w:t>
            </w:r>
            <w:proofErr w:type="spellStart"/>
            <w:r w:rsidRPr="00E51C9D">
              <w:rPr>
                <w:rFonts w:ascii="Times New Roman" w:hAnsi="Times New Roman"/>
              </w:rPr>
              <w:t>аквакультуры</w:t>
            </w:r>
            <w:proofErr w:type="spellEnd"/>
            <w:r w:rsidRPr="00E51C9D">
              <w:rPr>
                <w:rFonts w:ascii="Times New Roman" w:hAnsi="Times New Roman"/>
              </w:rPr>
              <w:t>); размещение зданий, сооружений, оборудования, необходимых для осуществления рыбоводства (</w:t>
            </w:r>
            <w:proofErr w:type="spellStart"/>
            <w:r w:rsidRPr="00E51C9D">
              <w:rPr>
                <w:rFonts w:ascii="Times New Roman" w:hAnsi="Times New Roman"/>
              </w:rPr>
              <w:t>аквакультуры</w:t>
            </w:r>
            <w:proofErr w:type="spellEnd"/>
            <w:r w:rsidRPr="00E51C9D">
              <w:rPr>
                <w:rFonts w:ascii="Times New Roman" w:hAnsi="Times New Roman"/>
              </w:rPr>
              <w:t>)</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1.13</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71" w:name="sub_10114"/>
            <w:r w:rsidRPr="00E51C9D">
              <w:rPr>
                <w:rFonts w:ascii="Times New Roman" w:hAnsi="Times New Roman"/>
              </w:rPr>
              <w:t>Научное обеспечение сельского хозяйства</w:t>
            </w:r>
            <w:bookmarkEnd w:id="371"/>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1.14</w:t>
            </w:r>
          </w:p>
        </w:tc>
      </w:tr>
      <w:tr w:rsidR="005C2FF4" w:rsidRPr="00E51C9D" w:rsidTr="005C2FF4">
        <w:trPr>
          <w:trHeight w:val="1294"/>
        </w:trPr>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72" w:name="sub_10115"/>
            <w:r w:rsidRPr="00E51C9D">
              <w:rPr>
                <w:rFonts w:ascii="Times New Roman" w:hAnsi="Times New Roman"/>
              </w:rPr>
              <w:lastRenderedPageBreak/>
              <w:t>Хранение и переработка</w:t>
            </w:r>
            <w:bookmarkEnd w:id="372"/>
          </w:p>
          <w:p w:rsidR="005C2FF4" w:rsidRPr="00E51C9D" w:rsidRDefault="005C2FF4" w:rsidP="005C2FF4">
            <w:pPr>
              <w:pStyle w:val="aff0"/>
              <w:ind w:firstLine="0"/>
              <w:rPr>
                <w:rFonts w:ascii="Times New Roman" w:hAnsi="Times New Roman"/>
              </w:rPr>
            </w:pPr>
            <w:r w:rsidRPr="00E51C9D">
              <w:rPr>
                <w:rFonts w:ascii="Times New Roman" w:hAnsi="Times New Roman"/>
              </w:rPr>
              <w:t>сельскохозяйственной</w:t>
            </w:r>
          </w:p>
          <w:p w:rsidR="005C2FF4" w:rsidRPr="00E51C9D" w:rsidRDefault="005C2FF4" w:rsidP="005C2FF4">
            <w:pPr>
              <w:pStyle w:val="aff0"/>
              <w:ind w:firstLine="0"/>
              <w:rPr>
                <w:rFonts w:ascii="Times New Roman" w:hAnsi="Times New Roman"/>
              </w:rPr>
            </w:pPr>
            <w:r w:rsidRPr="00E51C9D">
              <w:rPr>
                <w:rFonts w:ascii="Times New Roman" w:hAnsi="Times New Roman"/>
              </w:rPr>
              <w:t>продукции</w:t>
            </w:r>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1.15</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73" w:name="sub_10116"/>
            <w:r w:rsidRPr="00E51C9D">
              <w:rPr>
                <w:rFonts w:ascii="Times New Roman" w:hAnsi="Times New Roman"/>
              </w:rPr>
              <w:t>Ведение личного подсобного хозяйства на полевых участках</w:t>
            </w:r>
            <w:bookmarkEnd w:id="373"/>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Производство сельскохозяйственной продукции без права возведения объектов капитального строительства</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1.16</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74" w:name="sub_10117"/>
            <w:r w:rsidRPr="00E51C9D">
              <w:rPr>
                <w:rFonts w:ascii="Times New Roman" w:hAnsi="Times New Roman"/>
              </w:rPr>
              <w:t>Питомники</w:t>
            </w:r>
            <w:bookmarkEnd w:id="374"/>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сооружений, необходимых для указанных видов сельскохозяйственного производства</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1.17</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75" w:name="sub_10118"/>
            <w:r w:rsidRPr="00E51C9D">
              <w:rPr>
                <w:rFonts w:ascii="Times New Roman" w:hAnsi="Times New Roman"/>
              </w:rPr>
              <w:t>Обеспечение</w:t>
            </w:r>
            <w:bookmarkEnd w:id="375"/>
          </w:p>
          <w:p w:rsidR="005C2FF4" w:rsidRPr="00E51C9D" w:rsidRDefault="005C2FF4" w:rsidP="005C2FF4">
            <w:pPr>
              <w:pStyle w:val="aff0"/>
              <w:ind w:firstLine="0"/>
              <w:rPr>
                <w:rFonts w:ascii="Times New Roman" w:hAnsi="Times New Roman"/>
              </w:rPr>
            </w:pPr>
            <w:r w:rsidRPr="00E51C9D">
              <w:rPr>
                <w:rFonts w:ascii="Times New Roman" w:hAnsi="Times New Roman"/>
              </w:rPr>
              <w:t>сельскохозяйственного</w:t>
            </w:r>
          </w:p>
          <w:p w:rsidR="005C2FF4" w:rsidRPr="00E51C9D" w:rsidRDefault="005C2FF4" w:rsidP="005C2FF4">
            <w:pPr>
              <w:pStyle w:val="aff0"/>
              <w:ind w:firstLine="0"/>
              <w:rPr>
                <w:rFonts w:ascii="Times New Roman" w:hAnsi="Times New Roman"/>
              </w:rPr>
            </w:pPr>
            <w:r w:rsidRPr="00E51C9D">
              <w:rPr>
                <w:rFonts w:ascii="Times New Roman" w:hAnsi="Times New Roman"/>
              </w:rPr>
              <w:t>производства</w:t>
            </w:r>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1.18</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376" w:name="sub_1119"/>
            <w:r w:rsidRPr="00E51C9D">
              <w:rPr>
                <w:rFonts w:ascii="Times New Roman" w:hAnsi="Times New Roman"/>
              </w:rPr>
              <w:t>Сенокошение</w:t>
            </w:r>
            <w:bookmarkEnd w:id="376"/>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r w:rsidRPr="00E51C9D">
              <w:rPr>
                <w:rFonts w:ascii="Times New Roman" w:hAnsi="Times New Roman"/>
              </w:rPr>
              <w:t>Кошение трав, сбор и заготовка сена</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1.19</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right="-186" w:firstLine="0"/>
              <w:rPr>
                <w:rFonts w:ascii="Times New Roman" w:hAnsi="Times New Roman"/>
              </w:rPr>
            </w:pPr>
            <w:bookmarkStart w:id="377" w:name="sub_1120"/>
            <w:r w:rsidRPr="00E51C9D">
              <w:rPr>
                <w:rFonts w:ascii="Times New Roman" w:hAnsi="Times New Roman"/>
              </w:rPr>
              <w:t>Выпас</w:t>
            </w:r>
            <w:bookmarkEnd w:id="377"/>
          </w:p>
          <w:p w:rsidR="005C2FF4" w:rsidRPr="00E51C9D" w:rsidRDefault="005C2FF4" w:rsidP="005C2FF4">
            <w:pPr>
              <w:pStyle w:val="aff4"/>
              <w:ind w:right="-186" w:firstLine="0"/>
              <w:rPr>
                <w:rFonts w:ascii="Times New Roman" w:hAnsi="Times New Roman"/>
              </w:rPr>
            </w:pPr>
            <w:r w:rsidRPr="00E51C9D">
              <w:rPr>
                <w:rFonts w:ascii="Times New Roman" w:hAnsi="Times New Roman"/>
              </w:rPr>
              <w:t>сельскохозяйственных</w:t>
            </w:r>
          </w:p>
          <w:p w:rsidR="005C2FF4" w:rsidRPr="00E51C9D" w:rsidRDefault="005C2FF4" w:rsidP="005C2FF4">
            <w:pPr>
              <w:pStyle w:val="aff4"/>
              <w:ind w:firstLine="0"/>
              <w:rPr>
                <w:rFonts w:ascii="Times New Roman" w:hAnsi="Times New Roman"/>
              </w:rPr>
            </w:pPr>
            <w:r w:rsidRPr="00E51C9D">
              <w:rPr>
                <w:rFonts w:ascii="Times New Roman" w:hAnsi="Times New Roman"/>
              </w:rPr>
              <w:t>животных</w:t>
            </w:r>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r w:rsidRPr="00E51C9D">
              <w:rPr>
                <w:rFonts w:ascii="Times New Roman" w:hAnsi="Times New Roman"/>
              </w:rPr>
              <w:t>Выпас сельскохозяйственных животных</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1.20</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Для индивидуального жилищного строительства</w:t>
            </w:r>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5C2FF4" w:rsidRPr="00E51C9D" w:rsidRDefault="005C2FF4" w:rsidP="005C2FF4">
            <w:pPr>
              <w:pStyle w:val="aff0"/>
              <w:ind w:firstLine="0"/>
              <w:rPr>
                <w:rFonts w:ascii="Times New Roman" w:hAnsi="Times New Roman"/>
              </w:rPr>
            </w:pPr>
            <w:r w:rsidRPr="00E51C9D">
              <w:rPr>
                <w:rFonts w:ascii="Times New Roman" w:hAnsi="Times New Roman"/>
              </w:rPr>
              <w:t>выращивание сельскохозяйственных культур;</w:t>
            </w:r>
          </w:p>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индивидуальных гаражей и хозяйственных построек</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2.1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78" w:name="sub_10211"/>
            <w:r w:rsidRPr="00E51C9D">
              <w:rPr>
                <w:rFonts w:ascii="Times New Roman" w:hAnsi="Times New Roman"/>
              </w:rPr>
              <w:t>Малоэтажная многоквартирная жилая застройка</w:t>
            </w:r>
            <w:bookmarkEnd w:id="378"/>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малоэтажных многоквартирных домов (многоквартирные дома высотой до 4 этажей, включая мансардный);</w:t>
            </w:r>
          </w:p>
          <w:p w:rsidR="005C2FF4" w:rsidRPr="00E51C9D" w:rsidRDefault="005C2FF4" w:rsidP="005C2FF4">
            <w:pPr>
              <w:pStyle w:val="aff0"/>
              <w:ind w:firstLine="0"/>
              <w:rPr>
                <w:rFonts w:ascii="Times New Roman" w:hAnsi="Times New Roman"/>
              </w:rPr>
            </w:pPr>
            <w:r w:rsidRPr="00E51C9D">
              <w:rPr>
                <w:rFonts w:ascii="Times New Roman" w:hAnsi="Times New Roman"/>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2.1.1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79" w:name="sub_1022"/>
            <w:r w:rsidRPr="00E51C9D">
              <w:rPr>
                <w:rFonts w:ascii="Times New Roman" w:hAnsi="Times New Roman"/>
              </w:rPr>
              <w:t>Для ведения личного подсобного хозяйства (приусадебный земельный участок)</w:t>
            </w:r>
            <w:bookmarkEnd w:id="379"/>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жилого дома, указанного в описании вида разрешенного использования с </w:t>
            </w:r>
            <w:hyperlink w:anchor="sub_1021" w:history="1">
              <w:r w:rsidRPr="00E51C9D">
                <w:rPr>
                  <w:rStyle w:val="af7"/>
                  <w:rFonts w:ascii="Times New Roman" w:hAnsi="Times New Roman"/>
                  <w:b w:val="0"/>
                  <w:color w:val="auto"/>
                  <w:sz w:val="24"/>
                  <w:szCs w:val="24"/>
                </w:rPr>
                <w:t>кодом 2.1</w:t>
              </w:r>
            </w:hyperlink>
            <w:r w:rsidRPr="00E51C9D">
              <w:rPr>
                <w:rFonts w:ascii="Times New Roman" w:hAnsi="Times New Roman"/>
              </w:rPr>
              <w:t>;</w:t>
            </w:r>
          </w:p>
          <w:p w:rsidR="005C2FF4" w:rsidRPr="00E51C9D" w:rsidRDefault="005C2FF4" w:rsidP="005C2FF4">
            <w:pPr>
              <w:pStyle w:val="aff0"/>
              <w:ind w:firstLine="0"/>
              <w:rPr>
                <w:rFonts w:ascii="Times New Roman" w:hAnsi="Times New Roman"/>
              </w:rPr>
            </w:pPr>
            <w:r w:rsidRPr="00E51C9D">
              <w:rPr>
                <w:rFonts w:ascii="Times New Roman" w:hAnsi="Times New Roman"/>
              </w:rPr>
              <w:t>производство сельскохозяйственной продукции;</w:t>
            </w:r>
          </w:p>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гаража и иных вспомогательных сооружений;</w:t>
            </w:r>
          </w:p>
          <w:p w:rsidR="005C2FF4" w:rsidRPr="00E51C9D" w:rsidRDefault="005C2FF4" w:rsidP="005C2FF4">
            <w:pPr>
              <w:pStyle w:val="aff0"/>
              <w:ind w:firstLine="0"/>
              <w:rPr>
                <w:rFonts w:ascii="Times New Roman" w:hAnsi="Times New Roman"/>
              </w:rPr>
            </w:pPr>
            <w:r w:rsidRPr="00E51C9D">
              <w:rPr>
                <w:rFonts w:ascii="Times New Roman" w:hAnsi="Times New Roman"/>
              </w:rPr>
              <w:t>содержание сельскохозяйственных животных</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2.2</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80" w:name="sub_1023"/>
            <w:r w:rsidRPr="00E51C9D">
              <w:rPr>
                <w:rFonts w:ascii="Times New Roman" w:hAnsi="Times New Roman"/>
              </w:rPr>
              <w:t xml:space="preserve">Блокированная жилая </w:t>
            </w:r>
            <w:r w:rsidRPr="00E51C9D">
              <w:rPr>
                <w:rFonts w:ascii="Times New Roman" w:hAnsi="Times New Roman"/>
              </w:rPr>
              <w:lastRenderedPageBreak/>
              <w:t>застройка</w:t>
            </w:r>
            <w:bookmarkEnd w:id="380"/>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lastRenderedPageBreak/>
              <w:t xml:space="preserve">Размещение жилого дома, имеющего одну или </w:t>
            </w:r>
            <w:r w:rsidRPr="00E51C9D">
              <w:rPr>
                <w:rFonts w:ascii="Times New Roman" w:hAnsi="Times New Roman"/>
              </w:rPr>
              <w:lastRenderedPageBreak/>
              <w:t>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5C2FF4" w:rsidRPr="00E51C9D" w:rsidRDefault="005C2FF4" w:rsidP="005C2FF4">
            <w:pPr>
              <w:pStyle w:val="aff0"/>
              <w:ind w:firstLine="0"/>
              <w:rPr>
                <w:rFonts w:ascii="Times New Roman" w:hAnsi="Times New Roman"/>
              </w:rPr>
            </w:pPr>
            <w:r w:rsidRPr="00E51C9D">
              <w:rPr>
                <w:rFonts w:ascii="Times New Roman" w:hAnsi="Times New Roman"/>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lastRenderedPageBreak/>
              <w:t>2.3</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381" w:name="sub_10271"/>
            <w:r w:rsidRPr="00E51C9D">
              <w:rPr>
                <w:rFonts w:ascii="Times New Roman" w:hAnsi="Times New Roman"/>
              </w:rPr>
              <w:lastRenderedPageBreak/>
              <w:t>Хранение автотранспорта</w:t>
            </w:r>
            <w:bookmarkEnd w:id="381"/>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51C9D">
              <w:rPr>
                <w:rFonts w:ascii="Times New Roman" w:hAnsi="Times New Roman"/>
              </w:rPr>
              <w:t>машино-места</w:t>
            </w:r>
            <w:proofErr w:type="spellEnd"/>
            <w:r w:rsidRPr="00E51C9D">
              <w:rPr>
                <w:rFonts w:ascii="Times New Roman" w:hAnsi="Times New Roman"/>
              </w:rPr>
              <w:t xml:space="preserve">, за исключением гаражей, размещение которых предусмотрено содержанием вида разрешенного использования с </w:t>
            </w:r>
            <w:hyperlink w:anchor="sub_1049" w:history="1">
              <w:r w:rsidRPr="00E51C9D">
                <w:rPr>
                  <w:rStyle w:val="af7"/>
                  <w:rFonts w:ascii="Times New Roman" w:hAnsi="Times New Roman"/>
                  <w:b w:val="0"/>
                  <w:color w:val="auto"/>
                  <w:sz w:val="24"/>
                  <w:szCs w:val="24"/>
                </w:rPr>
                <w:t>кодом 4.9</w:t>
              </w:r>
            </w:hyperlink>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2.7.1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82" w:name="sub_1031"/>
            <w:r w:rsidRPr="00E51C9D">
              <w:rPr>
                <w:rFonts w:ascii="Times New Roman" w:hAnsi="Times New Roman"/>
              </w:rPr>
              <w:t>Коммунальное обслуживание</w:t>
            </w:r>
            <w:bookmarkEnd w:id="382"/>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E51C9D">
                <w:rPr>
                  <w:rStyle w:val="af7"/>
                  <w:rFonts w:ascii="Times New Roman" w:hAnsi="Times New Roman"/>
                  <w:b w:val="0"/>
                  <w:color w:val="auto"/>
                  <w:sz w:val="24"/>
                  <w:szCs w:val="24"/>
                </w:rPr>
                <w:t>кодами 3.1.1-3.1.2</w:t>
              </w:r>
            </w:hyperlink>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3.1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383" w:name="sub_1311"/>
            <w:r w:rsidRPr="00E51C9D">
              <w:rPr>
                <w:rFonts w:ascii="Times New Roman" w:hAnsi="Times New Roman"/>
              </w:rPr>
              <w:t>Предоставление коммунальных услуг</w:t>
            </w:r>
            <w:bookmarkEnd w:id="383"/>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3.1.1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384" w:name="sub_1312"/>
            <w:r w:rsidRPr="00E51C9D">
              <w:rPr>
                <w:rFonts w:ascii="Times New Roman" w:hAnsi="Times New Roman"/>
              </w:rPr>
              <w:t>Административные здания организаций, обеспечивающих предоставление коммунальных услуг</w:t>
            </w:r>
            <w:bookmarkEnd w:id="384"/>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3.1.2</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85" w:name="sub_1032"/>
            <w:r w:rsidRPr="00E51C9D">
              <w:rPr>
                <w:rFonts w:ascii="Times New Roman" w:hAnsi="Times New Roman"/>
              </w:rPr>
              <w:t>Социальное обслуживание</w:t>
            </w:r>
            <w:bookmarkEnd w:id="385"/>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E51C9D">
                <w:rPr>
                  <w:rStyle w:val="af7"/>
                  <w:rFonts w:ascii="Times New Roman" w:hAnsi="Times New Roman"/>
                  <w:b w:val="0"/>
                  <w:color w:val="auto"/>
                  <w:sz w:val="24"/>
                  <w:szCs w:val="24"/>
                </w:rPr>
                <w:t>кодами 3.2.1 - 3.2.4</w:t>
              </w:r>
            </w:hyperlink>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3.2</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386" w:name="sub_1321"/>
            <w:r w:rsidRPr="00E51C9D">
              <w:rPr>
                <w:rFonts w:ascii="Times New Roman" w:hAnsi="Times New Roman"/>
              </w:rPr>
              <w:t>Дома социального обслуживания</w:t>
            </w:r>
            <w:bookmarkEnd w:id="386"/>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объектов капитального строительства для временного размещения вынужденных переселенцев, лиц, признанных беженцами</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3.2.1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387" w:name="sub_1322"/>
            <w:r w:rsidRPr="00E51C9D">
              <w:rPr>
                <w:rFonts w:ascii="Times New Roman" w:hAnsi="Times New Roman"/>
              </w:rPr>
              <w:t>Оказание социальной помощи населению</w:t>
            </w:r>
            <w:bookmarkEnd w:id="387"/>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зданий, предназначенных для служб психологической и бесплатной юридической помощи, социальных, пенсионных и иных служб (службы </w:t>
            </w:r>
            <w:r w:rsidRPr="00E51C9D">
              <w:rPr>
                <w:rFonts w:ascii="Times New Roman" w:hAnsi="Times New Roman"/>
              </w:rPr>
              <w:lastRenderedPageBreak/>
              <w:t>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lastRenderedPageBreak/>
              <w:t>3.2.2</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388" w:name="sub_1323"/>
            <w:r w:rsidRPr="00E51C9D">
              <w:rPr>
                <w:rFonts w:ascii="Times New Roman" w:hAnsi="Times New Roman"/>
              </w:rPr>
              <w:lastRenderedPageBreak/>
              <w:t>Оказание услуг связи</w:t>
            </w:r>
            <w:bookmarkEnd w:id="388"/>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3.2.3</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389" w:name="sub_1324"/>
            <w:r w:rsidRPr="00E51C9D">
              <w:rPr>
                <w:rFonts w:ascii="Times New Roman" w:hAnsi="Times New Roman"/>
              </w:rPr>
              <w:t>Общежития</w:t>
            </w:r>
            <w:bookmarkEnd w:id="389"/>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E51C9D">
                <w:rPr>
                  <w:rStyle w:val="af7"/>
                  <w:rFonts w:ascii="Times New Roman" w:hAnsi="Times New Roman"/>
                  <w:b w:val="0"/>
                  <w:color w:val="auto"/>
                  <w:sz w:val="24"/>
                  <w:szCs w:val="24"/>
                </w:rPr>
                <w:t>кодом 4.7</w:t>
              </w:r>
            </w:hyperlink>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3.2.4</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90" w:name="sub_1033"/>
            <w:r w:rsidRPr="00E51C9D">
              <w:rPr>
                <w:rFonts w:ascii="Times New Roman" w:hAnsi="Times New Roman"/>
              </w:rPr>
              <w:t>Бытовое обслуживание</w:t>
            </w:r>
            <w:bookmarkEnd w:id="390"/>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3.3</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91" w:name="sub_10341"/>
            <w:r w:rsidRPr="00E51C9D">
              <w:rPr>
                <w:rFonts w:ascii="Times New Roman" w:hAnsi="Times New Roman"/>
              </w:rPr>
              <w:t>Амбулаторно-поликлиническое обслуживание</w:t>
            </w:r>
            <w:bookmarkEnd w:id="391"/>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3.4.1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92" w:name="sub_10342"/>
            <w:r w:rsidRPr="00E51C9D">
              <w:rPr>
                <w:rFonts w:ascii="Times New Roman" w:hAnsi="Times New Roman"/>
              </w:rPr>
              <w:t>Стационарное медицинское обслуживание</w:t>
            </w:r>
            <w:bookmarkEnd w:id="392"/>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станций скорой помощи;</w:t>
            </w:r>
          </w:p>
          <w:p w:rsidR="005C2FF4" w:rsidRPr="00E51C9D" w:rsidRDefault="005C2FF4" w:rsidP="005C2FF4">
            <w:pPr>
              <w:pStyle w:val="aff0"/>
              <w:ind w:firstLine="0"/>
              <w:rPr>
                <w:rFonts w:ascii="Times New Roman" w:hAnsi="Times New Roman"/>
              </w:rPr>
            </w:pPr>
            <w:bookmarkStart w:id="393" w:name="sub_103104"/>
            <w:r w:rsidRPr="00E51C9D">
              <w:rPr>
                <w:rFonts w:ascii="Times New Roman" w:hAnsi="Times New Roman"/>
              </w:rPr>
              <w:t>размещение площадок санитарной авиации</w:t>
            </w:r>
            <w:bookmarkEnd w:id="393"/>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3.4.2</w:t>
            </w:r>
          </w:p>
        </w:tc>
      </w:tr>
      <w:tr w:rsidR="005C2FF4" w:rsidRPr="00E51C9D" w:rsidTr="005C2FF4">
        <w:tc>
          <w:tcPr>
            <w:tcW w:w="2474" w:type="dxa"/>
            <w:tcBorders>
              <w:top w:val="single" w:sz="4" w:space="0" w:color="auto"/>
              <w:bottom w:val="single" w:sz="4" w:space="0" w:color="auto"/>
              <w:right w:val="nil"/>
            </w:tcBorders>
          </w:tcPr>
          <w:p w:rsidR="005C2FF4" w:rsidRPr="00E51C9D" w:rsidRDefault="005C2FF4" w:rsidP="005C2FF4">
            <w:pPr>
              <w:pStyle w:val="aff0"/>
              <w:ind w:firstLine="0"/>
              <w:rPr>
                <w:rFonts w:ascii="Times New Roman" w:hAnsi="Times New Roman"/>
              </w:rPr>
            </w:pPr>
            <w:bookmarkStart w:id="394" w:name="sub_10351"/>
            <w:r w:rsidRPr="00E51C9D">
              <w:rPr>
                <w:rFonts w:ascii="Times New Roman" w:hAnsi="Times New Roman"/>
              </w:rPr>
              <w:t>Дошкольное, начальное и среднее общее образование</w:t>
            </w:r>
            <w:bookmarkEnd w:id="394"/>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3.5.1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95" w:name="sub_1036"/>
            <w:r w:rsidRPr="00E51C9D">
              <w:rPr>
                <w:rFonts w:ascii="Times New Roman" w:hAnsi="Times New Roman"/>
              </w:rPr>
              <w:t>Культурное развитие</w:t>
            </w:r>
            <w:bookmarkEnd w:id="395"/>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E51C9D">
                <w:rPr>
                  <w:rStyle w:val="af7"/>
                  <w:rFonts w:ascii="Times New Roman" w:hAnsi="Times New Roman"/>
                  <w:b w:val="0"/>
                  <w:color w:val="auto"/>
                  <w:sz w:val="24"/>
                  <w:szCs w:val="24"/>
                </w:rPr>
                <w:t>кодами 3.6.1-3.6.3</w:t>
              </w:r>
            </w:hyperlink>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3.6</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396" w:name="sub_1361"/>
            <w:r w:rsidRPr="00E51C9D">
              <w:rPr>
                <w:rFonts w:ascii="Times New Roman" w:hAnsi="Times New Roman"/>
              </w:rPr>
              <w:t xml:space="preserve">Объекты </w:t>
            </w:r>
            <w:proofErr w:type="spellStart"/>
            <w:r w:rsidRPr="00E51C9D">
              <w:rPr>
                <w:rFonts w:ascii="Times New Roman" w:hAnsi="Times New Roman"/>
              </w:rPr>
              <w:t>культурно-досуговой</w:t>
            </w:r>
            <w:proofErr w:type="spellEnd"/>
            <w:r w:rsidRPr="00E51C9D">
              <w:rPr>
                <w:rFonts w:ascii="Times New Roman" w:hAnsi="Times New Roman"/>
              </w:rPr>
              <w:t xml:space="preserve"> деятельности</w:t>
            </w:r>
            <w:bookmarkEnd w:id="396"/>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w:t>
            </w:r>
            <w:r w:rsidRPr="00E51C9D">
              <w:rPr>
                <w:rFonts w:ascii="Times New Roman" w:hAnsi="Times New Roman"/>
              </w:rPr>
              <w:lastRenderedPageBreak/>
              <w:t>театров, филармоний, концертных залов, планетариев</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lastRenderedPageBreak/>
              <w:t>3.6.1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397" w:name="sub_1362"/>
            <w:r w:rsidRPr="00E51C9D">
              <w:rPr>
                <w:rFonts w:ascii="Times New Roman" w:hAnsi="Times New Roman"/>
              </w:rPr>
              <w:lastRenderedPageBreak/>
              <w:t>Парки культуры и отдыха</w:t>
            </w:r>
            <w:bookmarkEnd w:id="397"/>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парков культуры и отдыха</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3.6.2</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398" w:name="sub_1363"/>
            <w:r w:rsidRPr="00E51C9D">
              <w:rPr>
                <w:rFonts w:ascii="Times New Roman" w:hAnsi="Times New Roman"/>
              </w:rPr>
              <w:t>Цирки и зверинцы</w:t>
            </w:r>
            <w:bookmarkEnd w:id="398"/>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3.6.3</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399" w:name="sub_1037"/>
            <w:r w:rsidRPr="00E51C9D">
              <w:rPr>
                <w:rFonts w:ascii="Times New Roman" w:hAnsi="Times New Roman"/>
              </w:rPr>
              <w:t>Религиозное использование</w:t>
            </w:r>
            <w:bookmarkEnd w:id="399"/>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E51C9D">
                <w:rPr>
                  <w:rStyle w:val="af7"/>
                  <w:rFonts w:ascii="Times New Roman" w:hAnsi="Times New Roman"/>
                  <w:b w:val="0"/>
                  <w:color w:val="auto"/>
                  <w:sz w:val="24"/>
                  <w:szCs w:val="24"/>
                </w:rPr>
                <w:t>кодами 3.7.1-3.7.2</w:t>
              </w:r>
            </w:hyperlink>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3.7</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400" w:name="sub_1371"/>
            <w:r w:rsidRPr="00E51C9D">
              <w:rPr>
                <w:rFonts w:ascii="Times New Roman" w:hAnsi="Times New Roman"/>
              </w:rPr>
              <w:t>Осуществление религиозных обрядов</w:t>
            </w:r>
            <w:bookmarkEnd w:id="400"/>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3.7.1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401" w:name="sub_1372"/>
            <w:r w:rsidRPr="00E51C9D">
              <w:rPr>
                <w:rFonts w:ascii="Times New Roman" w:hAnsi="Times New Roman"/>
              </w:rPr>
              <w:t>Религиозное управление и образование</w:t>
            </w:r>
            <w:bookmarkEnd w:id="401"/>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3.7.2</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402" w:name="sub_1381"/>
            <w:r w:rsidRPr="00E51C9D">
              <w:rPr>
                <w:rFonts w:ascii="Times New Roman" w:hAnsi="Times New Roman"/>
              </w:rPr>
              <w:t>Государственное управление</w:t>
            </w:r>
            <w:bookmarkEnd w:id="402"/>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3.8.1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03" w:name="sub_10310"/>
            <w:r w:rsidRPr="00E51C9D">
              <w:rPr>
                <w:rFonts w:ascii="Times New Roman" w:hAnsi="Times New Roman"/>
              </w:rPr>
              <w:t>Ветеринарное обслуживание</w:t>
            </w:r>
            <w:bookmarkEnd w:id="403"/>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E51C9D">
                <w:rPr>
                  <w:rStyle w:val="af7"/>
                  <w:rFonts w:ascii="Times New Roman" w:hAnsi="Times New Roman"/>
                  <w:b w:val="0"/>
                  <w:color w:val="auto"/>
                  <w:sz w:val="24"/>
                  <w:szCs w:val="24"/>
                </w:rPr>
                <w:t>кодами 3.10.1 - 3.10.2</w:t>
              </w:r>
            </w:hyperlink>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3.10</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04" w:name="sub_103101"/>
            <w:r w:rsidRPr="00E51C9D">
              <w:rPr>
                <w:rFonts w:ascii="Times New Roman" w:hAnsi="Times New Roman"/>
              </w:rPr>
              <w:t>Амбулаторное ветеринарное обслуживание</w:t>
            </w:r>
            <w:bookmarkEnd w:id="404"/>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объектов капитального строительства, предназначенных для оказания ветеринарных услуг без содержания животных</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3.10.1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05" w:name="sub_103102"/>
            <w:r w:rsidRPr="00E51C9D">
              <w:rPr>
                <w:rFonts w:ascii="Times New Roman" w:hAnsi="Times New Roman"/>
              </w:rPr>
              <w:t>Приюты для животных</w:t>
            </w:r>
            <w:bookmarkEnd w:id="405"/>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объектов капитального строительства, предназначенных для оказания ветеринарных услуг в стационаре;</w:t>
            </w:r>
          </w:p>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объектов капитального строительства, предназначенных для организации гостиниц для животных</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3.10.2</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06" w:name="sub_1041"/>
            <w:r w:rsidRPr="00E51C9D">
              <w:rPr>
                <w:rFonts w:ascii="Times New Roman" w:hAnsi="Times New Roman"/>
              </w:rPr>
              <w:t>Деловое управление</w:t>
            </w:r>
            <w:bookmarkEnd w:id="406"/>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объектов капитального строительства с целью: размещения объектов управленческой </w:t>
            </w:r>
            <w:r w:rsidRPr="00E51C9D">
              <w:rPr>
                <w:rFonts w:ascii="Times New Roman" w:hAnsi="Times New Roman"/>
              </w:rPr>
              <w:lastRenderedPageBreak/>
              <w:t>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lastRenderedPageBreak/>
              <w:t>4.1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07" w:name="sub_1042"/>
            <w:r w:rsidRPr="00E51C9D">
              <w:rPr>
                <w:rFonts w:ascii="Times New Roman" w:hAnsi="Times New Roman"/>
              </w:rPr>
              <w:lastRenderedPageBreak/>
              <w:t>Объекты торговли (торговые центры, торгово-развлекательные центры (комплексы)</w:t>
            </w:r>
            <w:bookmarkEnd w:id="407"/>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E51C9D">
                <w:rPr>
                  <w:rStyle w:val="af7"/>
                  <w:rFonts w:ascii="Times New Roman" w:hAnsi="Times New Roman"/>
                  <w:b w:val="0"/>
                  <w:color w:val="auto"/>
                  <w:sz w:val="24"/>
                  <w:szCs w:val="24"/>
                </w:rPr>
                <w:t>кодами 4.5 - 4.8.2</w:t>
              </w:r>
            </w:hyperlink>
            <w:r w:rsidRPr="00E51C9D">
              <w:rPr>
                <w:rFonts w:ascii="Times New Roman" w:hAnsi="Times New Roman"/>
              </w:rPr>
              <w:t>;</w:t>
            </w:r>
          </w:p>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гаражей и (или) стоянок для автомобилей сотрудников и посетителей торгового центра</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4.2</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08" w:name="sub_1043"/>
            <w:r w:rsidRPr="00E51C9D">
              <w:rPr>
                <w:rFonts w:ascii="Times New Roman" w:hAnsi="Times New Roman"/>
              </w:rPr>
              <w:t>Рынки</w:t>
            </w:r>
            <w:bookmarkEnd w:id="408"/>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гаражей и (или) стоянок для автомобилей сотрудников и посетителей рынка</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4.3</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09" w:name="sub_1044"/>
            <w:r w:rsidRPr="00E51C9D">
              <w:rPr>
                <w:rFonts w:ascii="Times New Roman" w:hAnsi="Times New Roman"/>
              </w:rPr>
              <w:t>Магазины</w:t>
            </w:r>
            <w:bookmarkEnd w:id="409"/>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4.4</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10" w:name="sub_1045"/>
            <w:r w:rsidRPr="00E51C9D">
              <w:rPr>
                <w:rFonts w:ascii="Times New Roman" w:hAnsi="Times New Roman"/>
              </w:rPr>
              <w:t>Банковская и страховая деятельность</w:t>
            </w:r>
            <w:bookmarkEnd w:id="410"/>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4.5</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11" w:name="sub_1046"/>
            <w:r w:rsidRPr="00E51C9D">
              <w:rPr>
                <w:rFonts w:ascii="Times New Roman" w:hAnsi="Times New Roman"/>
              </w:rPr>
              <w:t>Общественное питание</w:t>
            </w:r>
            <w:bookmarkEnd w:id="411"/>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4.6</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12" w:name="sub_1047"/>
            <w:r w:rsidRPr="00E51C9D">
              <w:rPr>
                <w:rFonts w:ascii="Times New Roman" w:hAnsi="Times New Roman"/>
              </w:rPr>
              <w:t>Гостиничное обслуживание</w:t>
            </w:r>
            <w:bookmarkEnd w:id="412"/>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4.7</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413" w:name="sub_1481"/>
            <w:r w:rsidRPr="00E51C9D">
              <w:rPr>
                <w:rFonts w:ascii="Times New Roman" w:hAnsi="Times New Roman"/>
              </w:rPr>
              <w:t>Развлекательные мероприятия</w:t>
            </w:r>
            <w:bookmarkEnd w:id="413"/>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4.8.1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414" w:name="sub_1049"/>
            <w:r w:rsidRPr="00E51C9D">
              <w:rPr>
                <w:rFonts w:ascii="Times New Roman" w:hAnsi="Times New Roman"/>
              </w:rPr>
              <w:t>Служебные гаражи</w:t>
            </w:r>
            <w:bookmarkEnd w:id="414"/>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51C9D">
                <w:rPr>
                  <w:rStyle w:val="af7"/>
                  <w:rFonts w:ascii="Times New Roman" w:hAnsi="Times New Roman"/>
                  <w:b w:val="0"/>
                  <w:color w:val="auto"/>
                  <w:sz w:val="24"/>
                  <w:szCs w:val="24"/>
                </w:rPr>
                <w:t>кодами 3.0</w:t>
              </w:r>
            </w:hyperlink>
            <w:r w:rsidRPr="00E51C9D">
              <w:rPr>
                <w:rFonts w:ascii="Times New Roman" w:hAnsi="Times New Roman"/>
              </w:rPr>
              <w:t xml:space="preserve">, </w:t>
            </w:r>
            <w:hyperlink w:anchor="sub_1040" w:history="1">
              <w:r w:rsidRPr="00E51C9D">
                <w:rPr>
                  <w:rStyle w:val="af7"/>
                  <w:rFonts w:ascii="Times New Roman" w:hAnsi="Times New Roman"/>
                  <w:b w:val="0"/>
                  <w:color w:val="auto"/>
                  <w:sz w:val="24"/>
                  <w:szCs w:val="24"/>
                </w:rPr>
                <w:t>4.0</w:t>
              </w:r>
            </w:hyperlink>
            <w:r w:rsidRPr="00E51C9D">
              <w:rPr>
                <w:rFonts w:ascii="Times New Roman" w:hAnsi="Times New Roman"/>
              </w:rPr>
              <w:t>, а также для стоянки и хранения транспортных средств общего пользования, в том числе в депо</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4.9</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415" w:name="sub_10491"/>
            <w:r w:rsidRPr="00E51C9D">
              <w:rPr>
                <w:rFonts w:ascii="Times New Roman" w:hAnsi="Times New Roman"/>
              </w:rPr>
              <w:t>Объекты дорожного сервиса</w:t>
            </w:r>
            <w:bookmarkEnd w:id="415"/>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E51C9D">
                <w:rPr>
                  <w:rStyle w:val="af7"/>
                  <w:rFonts w:ascii="Times New Roman" w:hAnsi="Times New Roman"/>
                  <w:b w:val="0"/>
                  <w:color w:val="auto"/>
                  <w:sz w:val="24"/>
                  <w:szCs w:val="24"/>
                </w:rPr>
                <w:t>кодами 4.9.1.1 - 4.9.1.4</w:t>
              </w:r>
            </w:hyperlink>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4.9.1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416" w:name="sub_14911"/>
            <w:r w:rsidRPr="00E51C9D">
              <w:rPr>
                <w:rFonts w:ascii="Times New Roman" w:hAnsi="Times New Roman"/>
              </w:rPr>
              <w:t xml:space="preserve">Заправка </w:t>
            </w:r>
            <w:r w:rsidRPr="00E51C9D">
              <w:rPr>
                <w:rFonts w:ascii="Times New Roman" w:hAnsi="Times New Roman"/>
              </w:rPr>
              <w:lastRenderedPageBreak/>
              <w:t>транспортных средств</w:t>
            </w:r>
            <w:bookmarkEnd w:id="416"/>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lastRenderedPageBreak/>
              <w:t xml:space="preserve">Размещение автозаправочных станций; размещение </w:t>
            </w:r>
            <w:r w:rsidRPr="00E51C9D">
              <w:rPr>
                <w:rFonts w:ascii="Times New Roman" w:hAnsi="Times New Roman"/>
              </w:rPr>
              <w:lastRenderedPageBreak/>
              <w:t>магазинов сопутствующей торговли, зданий для организации общественного питания в качестве объектов дорожного сервиса</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lastRenderedPageBreak/>
              <w:t>4.9.1.1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417" w:name="sub_14912"/>
            <w:r w:rsidRPr="00E51C9D">
              <w:rPr>
                <w:rFonts w:ascii="Times New Roman" w:hAnsi="Times New Roman"/>
              </w:rPr>
              <w:lastRenderedPageBreak/>
              <w:t>Обеспечение дорожного отдыха</w:t>
            </w:r>
            <w:bookmarkEnd w:id="417"/>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4.9.1.2</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418" w:name="sub_14913"/>
            <w:r w:rsidRPr="00E51C9D">
              <w:rPr>
                <w:rFonts w:ascii="Times New Roman" w:hAnsi="Times New Roman"/>
              </w:rPr>
              <w:t>Автомобильные мойки</w:t>
            </w:r>
            <w:bookmarkEnd w:id="418"/>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автомобильных моек, а также размещение магазинов сопутствующей торговли</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4.9.1.3</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419" w:name="sub_14914"/>
            <w:r w:rsidRPr="00E51C9D">
              <w:rPr>
                <w:rFonts w:ascii="Times New Roman" w:hAnsi="Times New Roman"/>
              </w:rPr>
              <w:t>Ремонт автомобилей</w:t>
            </w:r>
            <w:bookmarkEnd w:id="419"/>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4.9.1.4</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20" w:name="sub_10410"/>
            <w:r w:rsidRPr="00E51C9D">
              <w:rPr>
                <w:rFonts w:ascii="Times New Roman" w:hAnsi="Times New Roman"/>
              </w:rPr>
              <w:t>Выставочно-ярмарочная деятельность</w:t>
            </w:r>
            <w:bookmarkEnd w:id="420"/>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E51C9D">
              <w:rPr>
                <w:rFonts w:ascii="Times New Roman" w:hAnsi="Times New Roman"/>
              </w:rPr>
              <w:t>конгрессной</w:t>
            </w:r>
            <w:proofErr w:type="spellEnd"/>
            <w:r w:rsidRPr="00E51C9D">
              <w:rPr>
                <w:rFonts w:ascii="Times New Roman" w:hAnsi="Times New Roman"/>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4.10</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21" w:name="sub_1050"/>
            <w:r w:rsidRPr="00E51C9D">
              <w:rPr>
                <w:rFonts w:ascii="Times New Roman" w:hAnsi="Times New Roman"/>
              </w:rPr>
              <w:t>Отдых (рекреация)</w:t>
            </w:r>
            <w:bookmarkEnd w:id="421"/>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C2FF4" w:rsidRPr="00E51C9D" w:rsidRDefault="005C2FF4" w:rsidP="005C2FF4">
            <w:pPr>
              <w:pStyle w:val="aff0"/>
              <w:ind w:firstLine="0"/>
              <w:rPr>
                <w:rFonts w:ascii="Times New Roman" w:hAnsi="Times New Roman"/>
              </w:rPr>
            </w:pPr>
            <w:r w:rsidRPr="00E51C9D">
              <w:rPr>
                <w:rFonts w:ascii="Times New Roman" w:hAnsi="Times New Roman"/>
              </w:rPr>
              <w:t>создание и уход за городскими лесами, скверами, прудами, озерами, водохранилищами, пляжами, а также обустройство мест отдыха в них.</w:t>
            </w:r>
          </w:p>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E51C9D">
                <w:rPr>
                  <w:rStyle w:val="af7"/>
                  <w:rFonts w:ascii="Times New Roman" w:hAnsi="Times New Roman"/>
                  <w:b w:val="0"/>
                  <w:color w:val="auto"/>
                  <w:sz w:val="24"/>
                  <w:szCs w:val="24"/>
                </w:rPr>
                <w:t>кодами 5.1 - 5.5</w:t>
              </w:r>
            </w:hyperlink>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5.0</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22" w:name="sub_1051"/>
            <w:r w:rsidRPr="00E51C9D">
              <w:rPr>
                <w:rFonts w:ascii="Times New Roman" w:hAnsi="Times New Roman"/>
              </w:rPr>
              <w:t>Спорт</w:t>
            </w:r>
            <w:bookmarkEnd w:id="422"/>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E51C9D">
                <w:rPr>
                  <w:rStyle w:val="af7"/>
                  <w:rFonts w:ascii="Times New Roman" w:hAnsi="Times New Roman"/>
                  <w:b w:val="0"/>
                  <w:color w:val="auto"/>
                  <w:sz w:val="24"/>
                  <w:szCs w:val="24"/>
                </w:rPr>
                <w:t>кодами 5.1.1 - 5.1.7</w:t>
              </w:r>
            </w:hyperlink>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5.1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423" w:name="sub_1511"/>
            <w:r w:rsidRPr="00E51C9D">
              <w:rPr>
                <w:rFonts w:ascii="Times New Roman" w:hAnsi="Times New Roman"/>
              </w:rPr>
              <w:t>Обеспечение спортивно-зрелищных мероприятий</w:t>
            </w:r>
            <w:bookmarkEnd w:id="423"/>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5.1.1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424" w:name="sub_1512"/>
            <w:r w:rsidRPr="00E51C9D">
              <w:rPr>
                <w:rFonts w:ascii="Times New Roman" w:hAnsi="Times New Roman"/>
              </w:rPr>
              <w:t>Обеспечение занятий спортом в помещениях</w:t>
            </w:r>
            <w:bookmarkEnd w:id="424"/>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спортивных клубов, спортивных залов, бассейнов, физкультурно-оздоровительных комплексов в зданиях и сооружениях</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5.1.2</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425" w:name="sub_1513"/>
            <w:r w:rsidRPr="00E51C9D">
              <w:rPr>
                <w:rFonts w:ascii="Times New Roman" w:hAnsi="Times New Roman"/>
              </w:rPr>
              <w:t>Площадки для занятий спортом</w:t>
            </w:r>
            <w:bookmarkEnd w:id="425"/>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5.1.3</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426" w:name="sub_1514"/>
            <w:r w:rsidRPr="00E51C9D">
              <w:rPr>
                <w:rFonts w:ascii="Times New Roman" w:hAnsi="Times New Roman"/>
              </w:rPr>
              <w:t>Оборудованные площадки для занятий спортом</w:t>
            </w:r>
            <w:bookmarkEnd w:id="426"/>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5.1.4</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427" w:name="sub_1517"/>
            <w:r w:rsidRPr="00E51C9D">
              <w:rPr>
                <w:rFonts w:ascii="Times New Roman" w:hAnsi="Times New Roman"/>
              </w:rPr>
              <w:t>Спортивные базы</w:t>
            </w:r>
            <w:bookmarkEnd w:id="427"/>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спортивных баз и лагерей, в которых осуществляется спортивная подготовка длительно проживающих в них лиц</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5.1.7</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28" w:name="sub_1052"/>
            <w:r w:rsidRPr="00E51C9D">
              <w:rPr>
                <w:rFonts w:ascii="Times New Roman" w:hAnsi="Times New Roman"/>
              </w:rPr>
              <w:t>Природно-</w:t>
            </w:r>
            <w:r w:rsidRPr="00E51C9D">
              <w:rPr>
                <w:rFonts w:ascii="Times New Roman" w:hAnsi="Times New Roman"/>
              </w:rPr>
              <w:lastRenderedPageBreak/>
              <w:t>познавательный туризм</w:t>
            </w:r>
            <w:bookmarkEnd w:id="428"/>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lastRenderedPageBreak/>
              <w:t xml:space="preserve">Размещение баз и палаточных лагерей для проведения </w:t>
            </w:r>
            <w:r w:rsidRPr="00E51C9D">
              <w:rPr>
                <w:rFonts w:ascii="Times New Roman" w:hAnsi="Times New Roman"/>
              </w:rPr>
              <w:lastRenderedPageBreak/>
              <w:t>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осуществление необходимых природоохранных и </w:t>
            </w:r>
            <w:proofErr w:type="spellStart"/>
            <w:r w:rsidRPr="00E51C9D">
              <w:rPr>
                <w:rFonts w:ascii="Times New Roman" w:hAnsi="Times New Roman"/>
              </w:rPr>
              <w:t>природовосстановительных</w:t>
            </w:r>
            <w:proofErr w:type="spellEnd"/>
            <w:r w:rsidRPr="00E51C9D">
              <w:rPr>
                <w:rFonts w:ascii="Times New Roman" w:hAnsi="Times New Roman"/>
              </w:rPr>
              <w:t xml:space="preserve"> мероприятий</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lastRenderedPageBreak/>
              <w:t>5.2</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29" w:name="sub_10521"/>
            <w:r w:rsidRPr="00E51C9D">
              <w:rPr>
                <w:rFonts w:ascii="Times New Roman" w:hAnsi="Times New Roman"/>
              </w:rPr>
              <w:lastRenderedPageBreak/>
              <w:t>Туристическое обслуживание</w:t>
            </w:r>
            <w:bookmarkEnd w:id="429"/>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5.2.1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30" w:name="sub_1053"/>
            <w:r w:rsidRPr="00E51C9D">
              <w:rPr>
                <w:rFonts w:ascii="Times New Roman" w:hAnsi="Times New Roman"/>
              </w:rPr>
              <w:t>Охота и рыбалка</w:t>
            </w:r>
            <w:bookmarkEnd w:id="430"/>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5.3</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31" w:name="sub_1054"/>
            <w:r w:rsidRPr="00E51C9D">
              <w:rPr>
                <w:rFonts w:ascii="Times New Roman" w:hAnsi="Times New Roman"/>
              </w:rPr>
              <w:t>Причалы для маломерных судов</w:t>
            </w:r>
            <w:bookmarkEnd w:id="431"/>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сооружений, предназначенных для причаливания, хранения и обслуживания яхт, катеров, лодок и других маломерных судов</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5.4</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32" w:name="sub_1055"/>
            <w:r w:rsidRPr="00E51C9D">
              <w:rPr>
                <w:rFonts w:ascii="Times New Roman" w:hAnsi="Times New Roman"/>
              </w:rPr>
              <w:t>Поля для гольфа или конных прогулок</w:t>
            </w:r>
            <w:bookmarkEnd w:id="432"/>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5.5</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33" w:name="sub_1063"/>
            <w:r w:rsidRPr="00E51C9D">
              <w:rPr>
                <w:rFonts w:ascii="Times New Roman" w:hAnsi="Times New Roman"/>
              </w:rPr>
              <w:t>Легкая промышленность</w:t>
            </w:r>
            <w:bookmarkEnd w:id="433"/>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объектов капитального строительства, предназначенных для текстильной, </w:t>
            </w:r>
            <w:proofErr w:type="spellStart"/>
            <w:r w:rsidRPr="00E51C9D">
              <w:rPr>
                <w:rFonts w:ascii="Times New Roman" w:hAnsi="Times New Roman"/>
              </w:rPr>
              <w:t>фарфоро-фаянсовой</w:t>
            </w:r>
            <w:proofErr w:type="spellEnd"/>
            <w:r w:rsidRPr="00E51C9D">
              <w:rPr>
                <w:rFonts w:ascii="Times New Roman" w:hAnsi="Times New Roman"/>
              </w:rPr>
              <w:t>, электронной промышленности</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6.3</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34" w:name="sub_10631"/>
            <w:r w:rsidRPr="00E51C9D">
              <w:rPr>
                <w:rFonts w:ascii="Times New Roman" w:hAnsi="Times New Roman"/>
              </w:rPr>
              <w:t>Фармацевтическая промышленность</w:t>
            </w:r>
            <w:bookmarkEnd w:id="434"/>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6.3.1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35" w:name="sub_1064"/>
            <w:r w:rsidRPr="00E51C9D">
              <w:rPr>
                <w:rFonts w:ascii="Times New Roman" w:hAnsi="Times New Roman"/>
              </w:rPr>
              <w:t>Пищевая промышленность</w:t>
            </w:r>
            <w:bookmarkEnd w:id="435"/>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6.4</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36" w:name="sub_1066"/>
            <w:r w:rsidRPr="00E51C9D">
              <w:rPr>
                <w:rFonts w:ascii="Times New Roman" w:hAnsi="Times New Roman"/>
              </w:rPr>
              <w:t>Строительная промышленность</w:t>
            </w:r>
            <w:bookmarkEnd w:id="436"/>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6.6</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37" w:name="sub_1067"/>
            <w:r w:rsidRPr="00E51C9D">
              <w:rPr>
                <w:rFonts w:ascii="Times New Roman" w:hAnsi="Times New Roman"/>
              </w:rPr>
              <w:t>Энергетика</w:t>
            </w:r>
            <w:bookmarkEnd w:id="437"/>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E51C9D">
              <w:rPr>
                <w:rFonts w:ascii="Times New Roman" w:hAnsi="Times New Roman"/>
              </w:rPr>
              <w:t>золоотвалов</w:t>
            </w:r>
            <w:proofErr w:type="spellEnd"/>
            <w:r w:rsidRPr="00E51C9D">
              <w:rPr>
                <w:rFonts w:ascii="Times New Roman" w:hAnsi="Times New Roman"/>
              </w:rPr>
              <w:t xml:space="preserve">, гидротехнических сооружений); размещение объектов </w:t>
            </w:r>
            <w:proofErr w:type="spellStart"/>
            <w:r w:rsidRPr="00E51C9D">
              <w:rPr>
                <w:rFonts w:ascii="Times New Roman" w:hAnsi="Times New Roman"/>
              </w:rPr>
              <w:t>электросетевого</w:t>
            </w:r>
            <w:proofErr w:type="spellEnd"/>
            <w:r w:rsidRPr="00E51C9D">
              <w:rPr>
                <w:rFonts w:ascii="Times New Roman" w:hAnsi="Times New Roman"/>
              </w:rPr>
              <w:t xml:space="preserve">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E51C9D">
                <w:rPr>
                  <w:rStyle w:val="af7"/>
                  <w:rFonts w:ascii="Times New Roman" w:hAnsi="Times New Roman"/>
                  <w:b w:val="0"/>
                  <w:color w:val="auto"/>
                  <w:sz w:val="24"/>
                  <w:szCs w:val="24"/>
                </w:rPr>
                <w:t>кодом 3.1</w:t>
              </w:r>
            </w:hyperlink>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lastRenderedPageBreak/>
              <w:t>6.7</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38" w:name="sub_1068"/>
            <w:r w:rsidRPr="00E51C9D">
              <w:rPr>
                <w:rFonts w:ascii="Times New Roman" w:hAnsi="Times New Roman"/>
              </w:rPr>
              <w:lastRenderedPageBreak/>
              <w:t>Связь</w:t>
            </w:r>
            <w:bookmarkEnd w:id="438"/>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E51C9D">
                <w:rPr>
                  <w:rStyle w:val="af7"/>
                  <w:rFonts w:ascii="Times New Roman" w:hAnsi="Times New Roman"/>
                  <w:b w:val="0"/>
                  <w:color w:val="auto"/>
                  <w:sz w:val="24"/>
                  <w:szCs w:val="24"/>
                </w:rPr>
                <w:t>кодами 3.1.1</w:t>
              </w:r>
            </w:hyperlink>
            <w:r w:rsidRPr="00E51C9D">
              <w:rPr>
                <w:rFonts w:ascii="Times New Roman" w:hAnsi="Times New Roman"/>
              </w:rPr>
              <w:t xml:space="preserve">, </w:t>
            </w:r>
            <w:hyperlink w:anchor="sub_1323" w:history="1">
              <w:r w:rsidRPr="00E51C9D">
                <w:rPr>
                  <w:rStyle w:val="af7"/>
                  <w:rFonts w:ascii="Times New Roman" w:hAnsi="Times New Roman"/>
                  <w:b w:val="0"/>
                  <w:color w:val="auto"/>
                  <w:sz w:val="24"/>
                  <w:szCs w:val="24"/>
                </w:rPr>
                <w:t>3.2.3</w:t>
              </w:r>
            </w:hyperlink>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6.8</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39" w:name="sub_1069"/>
            <w:r w:rsidRPr="00E51C9D">
              <w:rPr>
                <w:rFonts w:ascii="Times New Roman" w:hAnsi="Times New Roman"/>
              </w:rPr>
              <w:t>Склады</w:t>
            </w:r>
            <w:bookmarkEnd w:id="439"/>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6.9</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440" w:name="sub_1691"/>
            <w:r w:rsidRPr="00E51C9D">
              <w:rPr>
                <w:rFonts w:ascii="Times New Roman" w:hAnsi="Times New Roman"/>
              </w:rPr>
              <w:t>Складские площадки</w:t>
            </w:r>
            <w:bookmarkEnd w:id="440"/>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Временное хранение, распределение и перевалка грузов (за исключением хранения стратегических запасов) на открытом воздухе</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6.9.1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41" w:name="sub_10611"/>
            <w:r w:rsidRPr="00E51C9D">
              <w:rPr>
                <w:rFonts w:ascii="Times New Roman" w:hAnsi="Times New Roman"/>
              </w:rPr>
              <w:t>Целлюлозно-бумажная промышленность</w:t>
            </w:r>
            <w:bookmarkEnd w:id="441"/>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6.11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442" w:name="sub_1721"/>
            <w:r w:rsidRPr="00E51C9D">
              <w:rPr>
                <w:rFonts w:ascii="Times New Roman" w:hAnsi="Times New Roman"/>
              </w:rPr>
              <w:t>Размещение автомобильных дорог</w:t>
            </w:r>
            <w:bookmarkEnd w:id="442"/>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51C9D">
                <w:rPr>
                  <w:rStyle w:val="af7"/>
                  <w:rFonts w:ascii="Times New Roman" w:hAnsi="Times New Roman"/>
                  <w:b w:val="0"/>
                  <w:color w:val="auto"/>
                  <w:sz w:val="24"/>
                  <w:szCs w:val="24"/>
                </w:rPr>
                <w:t>кодами 2.7.1</w:t>
              </w:r>
            </w:hyperlink>
            <w:r w:rsidRPr="00E51C9D">
              <w:rPr>
                <w:rFonts w:ascii="Times New Roman" w:hAnsi="Times New Roman"/>
              </w:rPr>
              <w:t xml:space="preserve">, </w:t>
            </w:r>
            <w:hyperlink w:anchor="sub_1049" w:history="1">
              <w:r w:rsidRPr="00E51C9D">
                <w:rPr>
                  <w:rStyle w:val="af7"/>
                  <w:rFonts w:ascii="Times New Roman" w:hAnsi="Times New Roman"/>
                  <w:b w:val="0"/>
                  <w:color w:val="auto"/>
                  <w:sz w:val="24"/>
                  <w:szCs w:val="24"/>
                </w:rPr>
                <w:t>4.9</w:t>
              </w:r>
            </w:hyperlink>
            <w:r w:rsidRPr="00E51C9D">
              <w:rPr>
                <w:rFonts w:ascii="Times New Roman" w:hAnsi="Times New Roman"/>
              </w:rPr>
              <w:t xml:space="preserve">, </w:t>
            </w:r>
            <w:hyperlink w:anchor="sub_1723" w:history="1">
              <w:r w:rsidRPr="00E51C9D">
                <w:rPr>
                  <w:rStyle w:val="af7"/>
                  <w:rFonts w:ascii="Times New Roman" w:hAnsi="Times New Roman"/>
                  <w:b w:val="0"/>
                  <w:color w:val="auto"/>
                  <w:sz w:val="24"/>
                  <w:szCs w:val="24"/>
                </w:rPr>
                <w:t>7.2.3</w:t>
              </w:r>
            </w:hyperlink>
            <w:r w:rsidRPr="00E51C9D">
              <w:rPr>
                <w:rFonts w:ascii="Times New Roman" w:hAnsi="Times New Roman"/>
              </w:rPr>
              <w:t>, а также некапитальных сооружений, предназначенных для охраны транспортных средств;</w:t>
            </w:r>
          </w:p>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7.2.1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443" w:name="sub_1722"/>
            <w:r w:rsidRPr="00E51C9D">
              <w:rPr>
                <w:rFonts w:ascii="Times New Roman" w:hAnsi="Times New Roman"/>
              </w:rPr>
              <w:t>Обслуживание перевозок пассажиров</w:t>
            </w:r>
            <w:bookmarkEnd w:id="443"/>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E51C9D">
                <w:rPr>
                  <w:rStyle w:val="af7"/>
                  <w:rFonts w:ascii="Times New Roman" w:hAnsi="Times New Roman"/>
                  <w:b w:val="0"/>
                  <w:color w:val="auto"/>
                  <w:sz w:val="24"/>
                  <w:szCs w:val="24"/>
                </w:rPr>
                <w:t>кодом 7.6</w:t>
              </w:r>
            </w:hyperlink>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7.2.2</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444" w:name="sub_1723"/>
            <w:r w:rsidRPr="00E51C9D">
              <w:rPr>
                <w:rFonts w:ascii="Times New Roman" w:hAnsi="Times New Roman"/>
              </w:rPr>
              <w:t>Стоянки</w:t>
            </w:r>
            <w:bookmarkEnd w:id="444"/>
          </w:p>
          <w:p w:rsidR="005C2FF4" w:rsidRPr="00E51C9D" w:rsidRDefault="005C2FF4" w:rsidP="005C2FF4">
            <w:pPr>
              <w:pStyle w:val="aff4"/>
              <w:ind w:firstLine="0"/>
              <w:rPr>
                <w:rFonts w:ascii="Times New Roman" w:hAnsi="Times New Roman"/>
              </w:rPr>
            </w:pPr>
            <w:r w:rsidRPr="00E51C9D">
              <w:rPr>
                <w:rFonts w:ascii="Times New Roman" w:hAnsi="Times New Roman"/>
              </w:rPr>
              <w:t>транспорта общего пользования</w:t>
            </w:r>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стоянок транспортных средств, осуществляющих перевозки людей по установленному маршруту</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7.2.3</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45" w:name="sub_1075"/>
            <w:r w:rsidRPr="00E51C9D">
              <w:rPr>
                <w:rFonts w:ascii="Times New Roman" w:hAnsi="Times New Roman"/>
              </w:rPr>
              <w:t>Трубопроводный транспорт</w:t>
            </w:r>
            <w:bookmarkEnd w:id="445"/>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7.5</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46" w:name="sub_1083"/>
            <w:r w:rsidRPr="00E51C9D">
              <w:rPr>
                <w:rFonts w:ascii="Times New Roman" w:hAnsi="Times New Roman"/>
              </w:rPr>
              <w:lastRenderedPageBreak/>
              <w:t>Обеспечение внутреннего правопорядка</w:t>
            </w:r>
            <w:bookmarkEnd w:id="446"/>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51C9D">
              <w:rPr>
                <w:rFonts w:ascii="Times New Roman" w:hAnsi="Times New Roman"/>
              </w:rPr>
              <w:t>Росгвардии</w:t>
            </w:r>
            <w:proofErr w:type="spellEnd"/>
            <w:r w:rsidRPr="00E51C9D">
              <w:rPr>
                <w:rFonts w:ascii="Times New Roman" w:hAnsi="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8.3</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47" w:name="sub_1093"/>
            <w:r w:rsidRPr="00E51C9D">
              <w:rPr>
                <w:rFonts w:ascii="Times New Roman" w:hAnsi="Times New Roman"/>
              </w:rPr>
              <w:t>Историко-культурная деятельность</w:t>
            </w:r>
            <w:bookmarkEnd w:id="447"/>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9.3</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48" w:name="sub_10110"/>
            <w:r w:rsidRPr="00E51C9D">
              <w:rPr>
                <w:rFonts w:ascii="Times New Roman" w:hAnsi="Times New Roman"/>
              </w:rPr>
              <w:t>Водные объекты</w:t>
            </w:r>
            <w:bookmarkEnd w:id="448"/>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Ледники, снежники, ручьи, реки, озера, болота, территориальные моря и другие поверхностные водные объекты</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11.0</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49" w:name="sub_10111"/>
            <w:r w:rsidRPr="00E51C9D">
              <w:rPr>
                <w:rFonts w:ascii="Times New Roman" w:hAnsi="Times New Roman"/>
              </w:rPr>
              <w:t>Общее пользование водными объектами</w:t>
            </w:r>
            <w:bookmarkEnd w:id="449"/>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11.1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50" w:name="sub_10112"/>
            <w:r w:rsidRPr="00E51C9D">
              <w:rPr>
                <w:rFonts w:ascii="Times New Roman" w:hAnsi="Times New Roman"/>
              </w:rPr>
              <w:t>Специальное пользование водными объектами</w:t>
            </w:r>
            <w:bookmarkEnd w:id="450"/>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11.2</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51" w:name="sub_10113"/>
            <w:r w:rsidRPr="00E51C9D">
              <w:rPr>
                <w:rFonts w:ascii="Times New Roman" w:hAnsi="Times New Roman"/>
              </w:rPr>
              <w:t>Гидротехнические сооружения</w:t>
            </w:r>
            <w:bookmarkEnd w:id="451"/>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E51C9D">
              <w:rPr>
                <w:rFonts w:ascii="Times New Roman" w:hAnsi="Times New Roman"/>
              </w:rPr>
              <w:t>рыбозащитных</w:t>
            </w:r>
            <w:proofErr w:type="spellEnd"/>
            <w:r w:rsidRPr="00E51C9D">
              <w:rPr>
                <w:rFonts w:ascii="Times New Roman" w:hAnsi="Times New Roman"/>
              </w:rPr>
              <w:t xml:space="preserve"> и рыбопропускных сооружений, берегозащитных сооружений)</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11.3</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52" w:name="sub_10120"/>
            <w:r w:rsidRPr="00E51C9D">
              <w:rPr>
                <w:rFonts w:ascii="Times New Roman" w:hAnsi="Times New Roman"/>
              </w:rPr>
              <w:t>Земельные участки (территории) общего пользования</w:t>
            </w:r>
            <w:bookmarkEnd w:id="452"/>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Земельные участки общего пользования.</w:t>
            </w:r>
          </w:p>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51C9D">
                <w:rPr>
                  <w:rStyle w:val="af7"/>
                  <w:rFonts w:ascii="Times New Roman" w:hAnsi="Times New Roman"/>
                  <w:b w:val="0"/>
                  <w:color w:val="auto"/>
                  <w:sz w:val="24"/>
                  <w:szCs w:val="24"/>
                </w:rPr>
                <w:t>кодами 12.0.1 - 12.0.2</w:t>
              </w:r>
            </w:hyperlink>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12.0</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453" w:name="sub_11201"/>
            <w:r w:rsidRPr="00E51C9D">
              <w:rPr>
                <w:rFonts w:ascii="Times New Roman" w:hAnsi="Times New Roman"/>
              </w:rPr>
              <w:t>Улично-дорожная сеть</w:t>
            </w:r>
            <w:bookmarkEnd w:id="453"/>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объектов улично-дорожной сети: автомобильных дорог, трамвайных путей и пешеходных тротуаров в границах населенных </w:t>
            </w:r>
            <w:r w:rsidRPr="00E51C9D">
              <w:rPr>
                <w:rFonts w:ascii="Times New Roman" w:hAnsi="Times New Roman"/>
              </w:rPr>
              <w:lastRenderedPageBreak/>
              <w:t xml:space="preserve">пунктов, пешеходных переходов, бульваров, площадей, проездов, велодорожек и объектов </w:t>
            </w:r>
            <w:proofErr w:type="spellStart"/>
            <w:r w:rsidRPr="00E51C9D">
              <w:rPr>
                <w:rFonts w:ascii="Times New Roman" w:hAnsi="Times New Roman"/>
              </w:rPr>
              <w:t>велотранспортной</w:t>
            </w:r>
            <w:proofErr w:type="spellEnd"/>
            <w:r w:rsidRPr="00E51C9D">
              <w:rPr>
                <w:rFonts w:ascii="Times New Roman" w:hAnsi="Times New Roman"/>
              </w:rPr>
              <w:t xml:space="preserve"> и инженерной инфраструктуры;</w:t>
            </w:r>
          </w:p>
          <w:p w:rsidR="005C2FF4" w:rsidRPr="00E51C9D" w:rsidRDefault="005C2FF4" w:rsidP="005C2FF4">
            <w:pPr>
              <w:pStyle w:val="aff0"/>
              <w:ind w:firstLine="0"/>
              <w:rPr>
                <w:rFonts w:ascii="Times New Roman" w:hAnsi="Times New Roman"/>
              </w:rPr>
            </w:pPr>
            <w:r w:rsidRPr="00E51C9D">
              <w:rPr>
                <w:rFonts w:ascii="Times New Roman" w:hAnsi="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51C9D">
                <w:rPr>
                  <w:rStyle w:val="af7"/>
                  <w:rFonts w:ascii="Times New Roman" w:hAnsi="Times New Roman"/>
                  <w:b w:val="0"/>
                  <w:color w:val="auto"/>
                  <w:sz w:val="24"/>
                  <w:szCs w:val="24"/>
                </w:rPr>
                <w:t>кодами 2.7.1</w:t>
              </w:r>
            </w:hyperlink>
            <w:r w:rsidRPr="00E51C9D">
              <w:rPr>
                <w:rFonts w:ascii="Times New Roman" w:hAnsi="Times New Roman"/>
              </w:rPr>
              <w:t xml:space="preserve">, </w:t>
            </w:r>
            <w:hyperlink w:anchor="sub_1049" w:history="1">
              <w:r w:rsidRPr="00E51C9D">
                <w:rPr>
                  <w:rStyle w:val="af7"/>
                  <w:rFonts w:ascii="Times New Roman" w:hAnsi="Times New Roman"/>
                  <w:b w:val="0"/>
                  <w:color w:val="auto"/>
                  <w:sz w:val="24"/>
                  <w:szCs w:val="24"/>
                </w:rPr>
                <w:t>4.9</w:t>
              </w:r>
            </w:hyperlink>
            <w:r w:rsidRPr="00E51C9D">
              <w:rPr>
                <w:rFonts w:ascii="Times New Roman" w:hAnsi="Times New Roman"/>
              </w:rPr>
              <w:t xml:space="preserve">, </w:t>
            </w:r>
            <w:hyperlink w:anchor="sub_1723" w:history="1">
              <w:r w:rsidRPr="00E51C9D">
                <w:rPr>
                  <w:rStyle w:val="af7"/>
                  <w:rFonts w:ascii="Times New Roman" w:hAnsi="Times New Roman"/>
                  <w:b w:val="0"/>
                  <w:color w:val="auto"/>
                  <w:sz w:val="24"/>
                  <w:szCs w:val="24"/>
                </w:rPr>
                <w:t>7.2.3</w:t>
              </w:r>
            </w:hyperlink>
            <w:r w:rsidRPr="00E51C9D">
              <w:rPr>
                <w:rFonts w:ascii="Times New Roman" w:hAnsi="Times New Roman"/>
              </w:rPr>
              <w:t>, а также некапитальных сооружений, предназначенных для охраны транспортных средств</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lastRenderedPageBreak/>
              <w:t>12.0.1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454" w:name="sub_11202"/>
            <w:r w:rsidRPr="00E51C9D">
              <w:rPr>
                <w:rFonts w:ascii="Times New Roman" w:hAnsi="Times New Roman"/>
              </w:rPr>
              <w:lastRenderedPageBreak/>
              <w:t>Благоустройство территории</w:t>
            </w:r>
            <w:bookmarkEnd w:id="454"/>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12.0.2</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55" w:name="sub_10121"/>
            <w:r w:rsidRPr="00E51C9D">
              <w:rPr>
                <w:rFonts w:ascii="Times New Roman" w:hAnsi="Times New Roman"/>
              </w:rPr>
              <w:t>Ритуальная деятельность</w:t>
            </w:r>
            <w:bookmarkEnd w:id="455"/>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кладбищ, крематориев и мест захоронения;</w:t>
            </w:r>
          </w:p>
          <w:p w:rsidR="005C2FF4" w:rsidRPr="00E51C9D" w:rsidRDefault="005C2FF4" w:rsidP="005C2FF4">
            <w:pPr>
              <w:pStyle w:val="aff0"/>
              <w:ind w:firstLine="0"/>
              <w:rPr>
                <w:rFonts w:ascii="Times New Roman" w:hAnsi="Times New Roman"/>
              </w:rPr>
            </w:pPr>
            <w:r w:rsidRPr="00E51C9D">
              <w:rPr>
                <w:rFonts w:ascii="Times New Roman" w:hAnsi="Times New Roman"/>
              </w:rPr>
              <w:t>размещение соответствующих культовых сооружений;</w:t>
            </w:r>
          </w:p>
          <w:p w:rsidR="005C2FF4" w:rsidRPr="00E51C9D" w:rsidRDefault="005C2FF4" w:rsidP="005C2FF4">
            <w:pPr>
              <w:pStyle w:val="aff0"/>
              <w:ind w:firstLine="0"/>
              <w:rPr>
                <w:rFonts w:ascii="Times New Roman" w:hAnsi="Times New Roman"/>
              </w:rPr>
            </w:pPr>
            <w:bookmarkStart w:id="456" w:name="sub_103105"/>
            <w:r w:rsidRPr="00E51C9D">
              <w:rPr>
                <w:rFonts w:ascii="Times New Roman" w:hAnsi="Times New Roman"/>
              </w:rPr>
              <w:t>осуществление деятельности по производству продукции ритуально-обрядового назначения</w:t>
            </w:r>
            <w:bookmarkEnd w:id="456"/>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12.1</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bookmarkStart w:id="457" w:name="sub_10123"/>
            <w:r w:rsidRPr="00E51C9D">
              <w:rPr>
                <w:rFonts w:ascii="Times New Roman" w:hAnsi="Times New Roman"/>
              </w:rPr>
              <w:t>Запас</w:t>
            </w:r>
            <w:bookmarkEnd w:id="457"/>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Отсутствие хозяйственной деятельности</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12.3</w:t>
            </w:r>
          </w:p>
        </w:tc>
      </w:tr>
      <w:tr w:rsidR="005C2FF4" w:rsidRPr="00E51C9D" w:rsidTr="005C2FF4">
        <w:tc>
          <w:tcPr>
            <w:tcW w:w="2474" w:type="dxa"/>
            <w:tcBorders>
              <w:top w:val="single" w:sz="4" w:space="0" w:color="auto"/>
              <w:bottom w:val="single" w:sz="4" w:space="0" w:color="auto"/>
              <w:right w:val="single" w:sz="4" w:space="0" w:color="auto"/>
            </w:tcBorders>
          </w:tcPr>
          <w:p w:rsidR="005C2FF4" w:rsidRPr="00E51C9D" w:rsidRDefault="005C2FF4" w:rsidP="005C2FF4">
            <w:pPr>
              <w:pStyle w:val="aff4"/>
              <w:ind w:firstLine="0"/>
              <w:rPr>
                <w:rFonts w:ascii="Times New Roman" w:hAnsi="Times New Roman"/>
              </w:rPr>
            </w:pPr>
            <w:bookmarkStart w:id="458" w:name="sub_103103"/>
            <w:r w:rsidRPr="00E51C9D">
              <w:rPr>
                <w:rFonts w:ascii="Times New Roman" w:hAnsi="Times New Roman"/>
              </w:rPr>
              <w:t>Ведение огородничества</w:t>
            </w:r>
            <w:bookmarkEnd w:id="458"/>
          </w:p>
        </w:tc>
        <w:tc>
          <w:tcPr>
            <w:tcW w:w="5890" w:type="dxa"/>
            <w:tcBorders>
              <w:top w:val="single" w:sz="4" w:space="0" w:color="auto"/>
              <w:left w:val="single" w:sz="4" w:space="0" w:color="auto"/>
              <w:bottom w:val="single" w:sz="4" w:space="0" w:color="auto"/>
              <w:right w:val="single" w:sz="4" w:space="0" w:color="auto"/>
            </w:tcBorders>
          </w:tcPr>
          <w:p w:rsidR="005C2FF4" w:rsidRPr="00E51C9D" w:rsidRDefault="005C2FF4" w:rsidP="005C2FF4">
            <w:pPr>
              <w:pStyle w:val="aff0"/>
              <w:ind w:firstLine="0"/>
              <w:rPr>
                <w:rFonts w:ascii="Times New Roman" w:hAnsi="Times New Roman"/>
              </w:rPr>
            </w:pPr>
            <w:r w:rsidRPr="00E51C9D">
              <w:rPr>
                <w:rFonts w:ascii="Times New Roman" w:hAnsi="Times New Roma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559" w:type="dxa"/>
            <w:tcBorders>
              <w:top w:val="single" w:sz="4" w:space="0" w:color="auto"/>
              <w:left w:val="single" w:sz="4" w:space="0" w:color="auto"/>
              <w:bottom w:val="single" w:sz="4" w:space="0" w:color="auto"/>
            </w:tcBorders>
          </w:tcPr>
          <w:p w:rsidR="005C2FF4" w:rsidRPr="00E51C9D" w:rsidRDefault="005C2FF4" w:rsidP="005C2FF4">
            <w:pPr>
              <w:pStyle w:val="aff0"/>
              <w:ind w:firstLine="0"/>
              <w:jc w:val="center"/>
              <w:rPr>
                <w:rFonts w:ascii="Times New Roman" w:hAnsi="Times New Roman"/>
              </w:rPr>
            </w:pPr>
            <w:r w:rsidRPr="00E51C9D">
              <w:rPr>
                <w:rFonts w:ascii="Times New Roman" w:hAnsi="Times New Roman"/>
              </w:rPr>
              <w:t>13.1</w:t>
            </w:r>
          </w:p>
        </w:tc>
      </w:tr>
    </w:tbl>
    <w:p w:rsidR="005C2FF4" w:rsidRPr="00E51C9D" w:rsidRDefault="005C2FF4" w:rsidP="005C2FF4">
      <w:pPr>
        <w:sectPr w:rsidR="005C2FF4" w:rsidRPr="00E51C9D" w:rsidSect="00170800">
          <w:pgSz w:w="11906" w:h="16838"/>
          <w:pgMar w:top="680" w:right="680" w:bottom="680" w:left="1304" w:header="567" w:footer="340" w:gutter="0"/>
          <w:pgNumType w:chapStyle="1"/>
          <w:cols w:space="708"/>
          <w:titlePg/>
          <w:docGrid w:linePitch="360"/>
        </w:sectPr>
      </w:pPr>
    </w:p>
    <w:p w:rsidR="009B6C4F" w:rsidRPr="00E51C9D" w:rsidRDefault="009B6C4F" w:rsidP="009B6C4F">
      <w:pPr>
        <w:pStyle w:val="20"/>
        <w:spacing w:after="100"/>
        <w:rPr>
          <w:rFonts w:ascii="Times New Roman" w:hAnsi="Times New Roman" w:cs="Times New Roman"/>
          <w:color w:val="auto"/>
          <w:sz w:val="24"/>
          <w:szCs w:val="24"/>
        </w:rPr>
      </w:pPr>
      <w:bookmarkStart w:id="459" w:name="_Toc7446406"/>
      <w:r w:rsidRPr="00E51C9D">
        <w:rPr>
          <w:rFonts w:ascii="Times New Roman" w:hAnsi="Times New Roman" w:cs="Times New Roman"/>
          <w:color w:val="auto"/>
          <w:sz w:val="24"/>
          <w:szCs w:val="24"/>
        </w:rPr>
        <w:lastRenderedPageBreak/>
        <w:t xml:space="preserve">Статья </w:t>
      </w:r>
      <w:r w:rsidR="00BA0A73" w:rsidRPr="00E51C9D">
        <w:rPr>
          <w:rFonts w:ascii="Times New Roman" w:hAnsi="Times New Roman" w:cs="Times New Roman"/>
          <w:color w:val="auto"/>
          <w:sz w:val="24"/>
          <w:szCs w:val="24"/>
        </w:rPr>
        <w:t>35</w:t>
      </w:r>
      <w:r w:rsidRPr="00E51C9D">
        <w:rPr>
          <w:rFonts w:ascii="Times New Roman" w:hAnsi="Times New Roman" w:cs="Times New Roman"/>
          <w:color w:val="auto"/>
          <w:sz w:val="24"/>
          <w:szCs w:val="24"/>
        </w:rPr>
        <w:t>. Градостроительные регламенты в отношении земельных участков и объектов капитального строительства, расположенных в пределах жилых зон.</w:t>
      </w:r>
      <w:bookmarkEnd w:id="357"/>
      <w:bookmarkEnd w:id="459"/>
    </w:p>
    <w:p w:rsidR="00170800" w:rsidRPr="00E51C9D" w:rsidRDefault="00170800" w:rsidP="00170800">
      <w:pPr>
        <w:autoSpaceDE w:val="0"/>
        <w:autoSpaceDN w:val="0"/>
        <w:adjustRightInd w:val="0"/>
        <w:ind w:firstLine="0"/>
        <w:rPr>
          <w:rFonts w:ascii="Times New Roman" w:eastAsia="SimSun" w:hAnsi="Times New Roman" w:cs="Times New Roman"/>
          <w:b/>
          <w:sz w:val="24"/>
          <w:szCs w:val="24"/>
          <w:u w:val="single"/>
          <w:lang w:eastAsia="zh-CN"/>
        </w:rPr>
      </w:pPr>
      <w:r w:rsidRPr="00E51C9D">
        <w:rPr>
          <w:rFonts w:ascii="Times New Roman" w:eastAsia="SimSun" w:hAnsi="Times New Roman" w:cs="Times New Roman"/>
          <w:b/>
          <w:sz w:val="24"/>
          <w:szCs w:val="24"/>
          <w:u w:val="single"/>
          <w:lang w:eastAsia="zh-CN"/>
        </w:rPr>
        <w:t>1. Зона застройки индивидуальными жилыми домами (Ж – 1).</w:t>
      </w:r>
    </w:p>
    <w:p w:rsidR="00170800" w:rsidRPr="00E51C9D" w:rsidRDefault="00170800" w:rsidP="00170800">
      <w:pPr>
        <w:widowControl w:val="0"/>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1.1. Основные виды разрешённого использования земельных участков и объектов капитального строительства:</w:t>
      </w:r>
    </w:p>
    <w:tbl>
      <w:tblPr>
        <w:tblW w:w="10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883"/>
        <w:gridCol w:w="1134"/>
        <w:gridCol w:w="851"/>
        <w:gridCol w:w="1521"/>
        <w:gridCol w:w="851"/>
        <w:gridCol w:w="669"/>
        <w:gridCol w:w="992"/>
        <w:gridCol w:w="851"/>
      </w:tblGrid>
      <w:tr w:rsidR="00170800" w:rsidRPr="00E51C9D" w:rsidTr="005C2FF4">
        <w:trPr>
          <w:cantSplit/>
          <w:trHeight w:val="896"/>
          <w:jc w:val="center"/>
        </w:trPr>
        <w:tc>
          <w:tcPr>
            <w:tcW w:w="2694" w:type="dxa"/>
            <w:vMerge w:val="restart"/>
            <w:shd w:val="clear" w:color="auto" w:fill="auto"/>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883" w:type="dxa"/>
            <w:vMerge w:val="restart"/>
            <w:shd w:val="clear" w:color="auto" w:fill="auto"/>
            <w:vAlign w:val="center"/>
          </w:tcPr>
          <w:p w:rsidR="00170800" w:rsidRPr="00E51C9D" w:rsidRDefault="00170800" w:rsidP="00170800">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869" w:type="dxa"/>
            <w:gridSpan w:val="7"/>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170800" w:rsidRPr="00E51C9D" w:rsidTr="005C2FF4">
        <w:trPr>
          <w:cantSplit/>
          <w:trHeight w:val="4668"/>
          <w:jc w:val="center"/>
        </w:trPr>
        <w:tc>
          <w:tcPr>
            <w:tcW w:w="2694" w:type="dxa"/>
            <w:vMerge/>
            <w:shd w:val="clear" w:color="auto" w:fill="auto"/>
          </w:tcPr>
          <w:p w:rsidR="00170800" w:rsidRPr="00E51C9D" w:rsidRDefault="00170800" w:rsidP="00170800">
            <w:pPr>
              <w:widowControl w:val="0"/>
              <w:ind w:firstLine="0"/>
              <w:jc w:val="center"/>
              <w:rPr>
                <w:rFonts w:ascii="Times New Roman" w:eastAsia="SimSun" w:hAnsi="Times New Roman" w:cs="Times New Roman"/>
                <w:sz w:val="24"/>
                <w:szCs w:val="24"/>
                <w:lang w:eastAsia="zh-CN"/>
              </w:rPr>
            </w:pPr>
          </w:p>
        </w:tc>
        <w:tc>
          <w:tcPr>
            <w:tcW w:w="883" w:type="dxa"/>
            <w:vMerge/>
            <w:shd w:val="clear" w:color="auto" w:fill="auto"/>
          </w:tcPr>
          <w:p w:rsidR="00170800" w:rsidRPr="00E51C9D" w:rsidRDefault="00170800" w:rsidP="00170800">
            <w:pPr>
              <w:widowControl w:val="0"/>
              <w:ind w:firstLine="0"/>
              <w:jc w:val="center"/>
              <w:rPr>
                <w:rFonts w:ascii="Times New Roman" w:eastAsia="SimSun" w:hAnsi="Times New Roman" w:cs="Times New Roman"/>
                <w:sz w:val="24"/>
                <w:szCs w:val="24"/>
                <w:lang w:eastAsia="zh-CN"/>
              </w:rPr>
            </w:pPr>
          </w:p>
        </w:tc>
        <w:tc>
          <w:tcPr>
            <w:tcW w:w="1134" w:type="dxa"/>
            <w:textDirection w:val="btLr"/>
            <w:vAlign w:val="center"/>
          </w:tcPr>
          <w:p w:rsidR="00170800" w:rsidRPr="00E51C9D" w:rsidRDefault="00170800" w:rsidP="00170800">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51" w:type="dxa"/>
            <w:textDirection w:val="btLr"/>
            <w:vAlign w:val="center"/>
          </w:tcPr>
          <w:p w:rsidR="00170800" w:rsidRPr="00E51C9D" w:rsidRDefault="00170800" w:rsidP="00170800">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 максимальная ширина земельных участков вдоль фронта улиц и проездов</w:t>
            </w:r>
          </w:p>
        </w:tc>
        <w:tc>
          <w:tcPr>
            <w:tcW w:w="1521" w:type="dxa"/>
            <w:textDirection w:val="btLr"/>
            <w:vAlign w:val="center"/>
          </w:tcPr>
          <w:p w:rsidR="00170800" w:rsidRPr="00E51C9D" w:rsidRDefault="00170800" w:rsidP="00170800">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границы, отделяющей земельный участок от территории общего пользования  (относительно улиц / проездов)</w:t>
            </w:r>
          </w:p>
        </w:tc>
        <w:tc>
          <w:tcPr>
            <w:tcW w:w="851" w:type="dxa"/>
            <w:textDirection w:val="btLr"/>
            <w:vAlign w:val="center"/>
          </w:tcPr>
          <w:p w:rsidR="00170800" w:rsidRPr="00E51C9D" w:rsidRDefault="00170800" w:rsidP="00170800">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 смежных земельных участков</w:t>
            </w:r>
          </w:p>
        </w:tc>
        <w:tc>
          <w:tcPr>
            <w:tcW w:w="669" w:type="dxa"/>
            <w:textDirection w:val="btLr"/>
            <w:vAlign w:val="center"/>
          </w:tcPr>
          <w:p w:rsidR="00170800" w:rsidRPr="00E51C9D" w:rsidRDefault="00170800" w:rsidP="00170800">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992" w:type="dxa"/>
            <w:textDirection w:val="btLr"/>
            <w:vAlign w:val="center"/>
          </w:tcPr>
          <w:p w:rsidR="00170800" w:rsidRPr="00E51C9D" w:rsidRDefault="00170800" w:rsidP="00170800">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851" w:type="dxa"/>
            <w:textDirection w:val="btLr"/>
            <w:vAlign w:val="center"/>
          </w:tcPr>
          <w:p w:rsidR="00170800" w:rsidRPr="00E51C9D" w:rsidRDefault="00170800" w:rsidP="00170800">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170800" w:rsidRPr="00E51C9D" w:rsidTr="005C2FF4">
        <w:trPr>
          <w:cantSplit/>
          <w:trHeight w:val="307"/>
          <w:jc w:val="center"/>
        </w:trPr>
        <w:tc>
          <w:tcPr>
            <w:tcW w:w="2694" w:type="dxa"/>
            <w:shd w:val="clear" w:color="auto" w:fill="auto"/>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883" w:type="dxa"/>
            <w:shd w:val="clear" w:color="auto" w:fill="auto"/>
            <w:vAlign w:val="center"/>
          </w:tcPr>
          <w:p w:rsidR="00170800" w:rsidRPr="00E51C9D" w:rsidRDefault="00170800" w:rsidP="00170800">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1134" w:type="dxa"/>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1" w:type="dxa"/>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521" w:type="dxa"/>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851" w:type="dxa"/>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669" w:type="dxa"/>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992" w:type="dxa"/>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851" w:type="dxa"/>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170800" w:rsidRPr="00E51C9D" w:rsidTr="005C2FF4">
        <w:trPr>
          <w:trHeight w:val="20"/>
          <w:jc w:val="center"/>
        </w:trPr>
        <w:tc>
          <w:tcPr>
            <w:tcW w:w="2694" w:type="dxa"/>
            <w:shd w:val="clear" w:color="auto" w:fill="auto"/>
          </w:tcPr>
          <w:p w:rsidR="00170800" w:rsidRPr="00E51C9D" w:rsidRDefault="00170800" w:rsidP="00170800">
            <w:pPr>
              <w:widowControl w:val="0"/>
              <w:ind w:firstLine="0"/>
              <w:rPr>
                <w:rFonts w:ascii="Times New Roman" w:eastAsia="SimSun" w:hAnsi="Times New Roman" w:cs="Times New Roman"/>
                <w:sz w:val="24"/>
                <w:szCs w:val="24"/>
                <w:lang w:eastAsia="zh-CN"/>
              </w:rPr>
            </w:pPr>
            <w:r w:rsidRPr="00E51C9D">
              <w:rPr>
                <w:rFonts w:ascii="Times New Roman" w:hAnsi="Times New Roman" w:cs="Times New Roman"/>
                <w:sz w:val="24"/>
                <w:szCs w:val="24"/>
              </w:rPr>
              <w:t>Для индивидуального жилищного строительства</w:t>
            </w:r>
          </w:p>
        </w:tc>
        <w:tc>
          <w:tcPr>
            <w:tcW w:w="883" w:type="dxa"/>
            <w:shd w:val="clear" w:color="auto" w:fill="auto"/>
          </w:tcPr>
          <w:p w:rsidR="00170800" w:rsidRPr="00E51C9D" w:rsidRDefault="00170800" w:rsidP="00170800">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2.1</w:t>
            </w:r>
          </w:p>
        </w:tc>
        <w:tc>
          <w:tcPr>
            <w:tcW w:w="1134" w:type="dxa"/>
          </w:tcPr>
          <w:p w:rsidR="00170800" w:rsidRPr="00E51C9D" w:rsidRDefault="00170800" w:rsidP="00170800">
            <w:pPr>
              <w:widowControl w:val="0"/>
              <w:ind w:firstLine="0"/>
              <w:jc w:val="center"/>
              <w:rPr>
                <w:rFonts w:ascii="Times New Roman" w:hAnsi="Times New Roman" w:cs="Times New Roman"/>
                <w:sz w:val="24"/>
                <w:szCs w:val="24"/>
                <w:lang w:val="en-US"/>
              </w:rPr>
            </w:pPr>
            <w:r w:rsidRPr="00E51C9D">
              <w:rPr>
                <w:rFonts w:ascii="Times New Roman" w:hAnsi="Times New Roman" w:cs="Times New Roman"/>
                <w:sz w:val="24"/>
                <w:szCs w:val="24"/>
              </w:rPr>
              <w:t>3</w:t>
            </w:r>
            <w:r w:rsidRPr="00E51C9D">
              <w:rPr>
                <w:rFonts w:ascii="Times New Roman" w:hAnsi="Times New Roman" w:cs="Times New Roman"/>
                <w:sz w:val="24"/>
                <w:szCs w:val="24"/>
                <w:lang w:val="en-US"/>
              </w:rPr>
              <w:t>00/</w:t>
            </w:r>
            <w:r w:rsidRPr="00E51C9D">
              <w:rPr>
                <w:rFonts w:ascii="Times New Roman" w:hAnsi="Times New Roman" w:cs="Times New Roman"/>
                <w:sz w:val="24"/>
                <w:szCs w:val="24"/>
              </w:rPr>
              <w:t>15</w:t>
            </w:r>
            <w:r w:rsidRPr="00E51C9D">
              <w:rPr>
                <w:rFonts w:ascii="Times New Roman" w:hAnsi="Times New Roman" w:cs="Times New Roman"/>
                <w:sz w:val="24"/>
                <w:szCs w:val="24"/>
                <w:lang w:val="en-US"/>
              </w:rPr>
              <w:t>00</w:t>
            </w:r>
          </w:p>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851" w:type="dxa"/>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12 м / 32 м</w:t>
            </w:r>
          </w:p>
        </w:tc>
        <w:tc>
          <w:tcPr>
            <w:tcW w:w="1521" w:type="dxa"/>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 м / 3 м</w:t>
            </w:r>
          </w:p>
        </w:tc>
        <w:tc>
          <w:tcPr>
            <w:tcW w:w="851" w:type="dxa"/>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669" w:type="dxa"/>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992" w:type="dxa"/>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20 м</w:t>
            </w:r>
          </w:p>
        </w:tc>
        <w:tc>
          <w:tcPr>
            <w:tcW w:w="851" w:type="dxa"/>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60%</w:t>
            </w:r>
          </w:p>
        </w:tc>
      </w:tr>
      <w:tr w:rsidR="00170800" w:rsidRPr="00E51C9D" w:rsidTr="005C2FF4">
        <w:trPr>
          <w:trHeight w:val="20"/>
          <w:jc w:val="center"/>
        </w:trPr>
        <w:tc>
          <w:tcPr>
            <w:tcW w:w="2694" w:type="dxa"/>
            <w:shd w:val="clear" w:color="auto" w:fill="auto"/>
          </w:tcPr>
          <w:p w:rsidR="00170800" w:rsidRPr="00E51C9D" w:rsidRDefault="00170800" w:rsidP="000D798A">
            <w:pPr>
              <w:pStyle w:val="aff1"/>
              <w:ind w:firstLine="0"/>
              <w:rPr>
                <w:color w:val="auto"/>
              </w:rPr>
            </w:pPr>
            <w:r w:rsidRPr="00E51C9D">
              <w:rPr>
                <w:color w:val="auto"/>
              </w:rPr>
              <w:t>Малоэтажная многоквартирная жилая застройка</w:t>
            </w:r>
          </w:p>
        </w:tc>
        <w:tc>
          <w:tcPr>
            <w:tcW w:w="883" w:type="dxa"/>
            <w:shd w:val="clear" w:color="auto" w:fill="auto"/>
          </w:tcPr>
          <w:p w:rsidR="00170800" w:rsidRPr="00E51C9D" w:rsidRDefault="00170800" w:rsidP="000D798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2.1.1</w:t>
            </w:r>
          </w:p>
        </w:tc>
        <w:tc>
          <w:tcPr>
            <w:tcW w:w="1134" w:type="dxa"/>
          </w:tcPr>
          <w:p w:rsidR="00170800" w:rsidRPr="00E51C9D" w:rsidRDefault="00170800" w:rsidP="000D798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300/ 10000 кв.м</w:t>
            </w:r>
          </w:p>
        </w:tc>
        <w:tc>
          <w:tcPr>
            <w:tcW w:w="851" w:type="dxa"/>
          </w:tcPr>
          <w:p w:rsidR="00170800" w:rsidRPr="00E51C9D" w:rsidRDefault="00170800" w:rsidP="000D798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12 м / -</w:t>
            </w:r>
          </w:p>
        </w:tc>
        <w:tc>
          <w:tcPr>
            <w:tcW w:w="1521" w:type="dxa"/>
          </w:tcPr>
          <w:p w:rsidR="00170800" w:rsidRPr="00E51C9D" w:rsidRDefault="00170800" w:rsidP="000D798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 м / 3 м</w:t>
            </w:r>
          </w:p>
        </w:tc>
        <w:tc>
          <w:tcPr>
            <w:tcW w:w="851" w:type="dxa"/>
          </w:tcPr>
          <w:p w:rsidR="00170800" w:rsidRPr="00E51C9D" w:rsidRDefault="00170800" w:rsidP="000D798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669" w:type="dxa"/>
          </w:tcPr>
          <w:p w:rsidR="00170800" w:rsidRPr="00E51C9D" w:rsidRDefault="00170800" w:rsidP="000D798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992" w:type="dxa"/>
          </w:tcPr>
          <w:p w:rsidR="00170800" w:rsidRPr="00E51C9D" w:rsidRDefault="00170800" w:rsidP="000D798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20 м</w:t>
            </w:r>
          </w:p>
        </w:tc>
        <w:tc>
          <w:tcPr>
            <w:tcW w:w="851" w:type="dxa"/>
          </w:tcPr>
          <w:p w:rsidR="00170800" w:rsidRPr="00E51C9D" w:rsidRDefault="00170800" w:rsidP="000D798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60%</w:t>
            </w:r>
          </w:p>
        </w:tc>
      </w:tr>
      <w:tr w:rsidR="00170800" w:rsidRPr="00E51C9D" w:rsidTr="005C2FF4">
        <w:trPr>
          <w:trHeight w:val="20"/>
          <w:jc w:val="center"/>
        </w:trPr>
        <w:tc>
          <w:tcPr>
            <w:tcW w:w="2694" w:type="dxa"/>
            <w:shd w:val="clear" w:color="auto" w:fill="auto"/>
          </w:tcPr>
          <w:p w:rsidR="00170800" w:rsidRPr="00E51C9D" w:rsidRDefault="00170800" w:rsidP="00170800">
            <w:pPr>
              <w:pStyle w:val="aff1"/>
              <w:ind w:firstLine="0"/>
              <w:rPr>
                <w:color w:val="auto"/>
              </w:rPr>
            </w:pPr>
            <w:r w:rsidRPr="00E51C9D">
              <w:rPr>
                <w:color w:val="auto"/>
              </w:rPr>
              <w:t>Для ведения личного подсобного хозяйства</w:t>
            </w:r>
          </w:p>
        </w:tc>
        <w:tc>
          <w:tcPr>
            <w:tcW w:w="883" w:type="dxa"/>
            <w:shd w:val="clear" w:color="auto" w:fill="auto"/>
          </w:tcPr>
          <w:p w:rsidR="00170800" w:rsidRPr="00E51C9D" w:rsidRDefault="00170800" w:rsidP="00170800">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2.2</w:t>
            </w:r>
          </w:p>
        </w:tc>
        <w:tc>
          <w:tcPr>
            <w:tcW w:w="1134" w:type="dxa"/>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500/ 5000 кв.м</w:t>
            </w:r>
          </w:p>
        </w:tc>
        <w:tc>
          <w:tcPr>
            <w:tcW w:w="851" w:type="dxa"/>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12 м / -</w:t>
            </w:r>
          </w:p>
        </w:tc>
        <w:tc>
          <w:tcPr>
            <w:tcW w:w="1521" w:type="dxa"/>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 м / 3 м</w:t>
            </w:r>
          </w:p>
        </w:tc>
        <w:tc>
          <w:tcPr>
            <w:tcW w:w="851" w:type="dxa"/>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669" w:type="dxa"/>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992" w:type="dxa"/>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20 м</w:t>
            </w:r>
          </w:p>
        </w:tc>
        <w:tc>
          <w:tcPr>
            <w:tcW w:w="851" w:type="dxa"/>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40%</w:t>
            </w:r>
          </w:p>
        </w:tc>
      </w:tr>
      <w:tr w:rsidR="00170800" w:rsidRPr="00E51C9D" w:rsidTr="005C2FF4">
        <w:trPr>
          <w:jc w:val="center"/>
        </w:trPr>
        <w:tc>
          <w:tcPr>
            <w:tcW w:w="2694" w:type="dxa"/>
            <w:shd w:val="clear" w:color="auto" w:fill="auto"/>
          </w:tcPr>
          <w:p w:rsidR="00170800" w:rsidRPr="00E51C9D" w:rsidRDefault="00170800" w:rsidP="00170800">
            <w:pPr>
              <w:pStyle w:val="aff1"/>
              <w:ind w:firstLine="0"/>
              <w:rPr>
                <w:color w:val="auto"/>
              </w:rPr>
            </w:pPr>
            <w:r w:rsidRPr="00E51C9D">
              <w:rPr>
                <w:color w:val="auto"/>
              </w:rPr>
              <w:t>Блокированная жилая застройка</w:t>
            </w:r>
          </w:p>
        </w:tc>
        <w:tc>
          <w:tcPr>
            <w:tcW w:w="883" w:type="dxa"/>
            <w:shd w:val="clear" w:color="auto" w:fill="auto"/>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2.3</w:t>
            </w:r>
          </w:p>
        </w:tc>
        <w:tc>
          <w:tcPr>
            <w:tcW w:w="1134" w:type="dxa"/>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100/1500</w:t>
            </w:r>
          </w:p>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851" w:type="dxa"/>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 м / -</w:t>
            </w:r>
          </w:p>
        </w:tc>
        <w:tc>
          <w:tcPr>
            <w:tcW w:w="1521" w:type="dxa"/>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 м / 3 м</w:t>
            </w:r>
          </w:p>
        </w:tc>
        <w:tc>
          <w:tcPr>
            <w:tcW w:w="851" w:type="dxa"/>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 xml:space="preserve">3 м/ </w:t>
            </w:r>
          </w:p>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0-при блокировке</w:t>
            </w:r>
          </w:p>
        </w:tc>
        <w:tc>
          <w:tcPr>
            <w:tcW w:w="669" w:type="dxa"/>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992" w:type="dxa"/>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20 м</w:t>
            </w:r>
          </w:p>
        </w:tc>
        <w:tc>
          <w:tcPr>
            <w:tcW w:w="851" w:type="dxa"/>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60%</w:t>
            </w:r>
          </w:p>
        </w:tc>
      </w:tr>
      <w:tr w:rsidR="005C2FF4" w:rsidRPr="00E51C9D" w:rsidTr="005C2FF4">
        <w:trPr>
          <w:jc w:val="center"/>
        </w:trPr>
        <w:tc>
          <w:tcPr>
            <w:tcW w:w="2694" w:type="dxa"/>
            <w:shd w:val="clear" w:color="auto" w:fill="auto"/>
          </w:tcPr>
          <w:p w:rsidR="005C2FF4" w:rsidRPr="00E51C9D" w:rsidRDefault="005C2FF4" w:rsidP="005C2FF4">
            <w:pPr>
              <w:pStyle w:val="aff1"/>
              <w:ind w:firstLine="0"/>
              <w:rPr>
                <w:color w:val="auto"/>
              </w:rPr>
            </w:pPr>
            <w:r w:rsidRPr="00E51C9D">
              <w:rPr>
                <w:color w:val="auto"/>
              </w:rPr>
              <w:t>Магазины*</w:t>
            </w:r>
          </w:p>
        </w:tc>
        <w:tc>
          <w:tcPr>
            <w:tcW w:w="883" w:type="dxa"/>
            <w:shd w:val="clear" w:color="auto" w:fill="auto"/>
          </w:tcPr>
          <w:p w:rsidR="005C2FF4" w:rsidRPr="00E51C9D" w:rsidRDefault="005C2FF4" w:rsidP="005C2FF4">
            <w:pPr>
              <w:pStyle w:val="aff1"/>
              <w:ind w:firstLine="0"/>
              <w:jc w:val="center"/>
              <w:rPr>
                <w:color w:val="auto"/>
              </w:rPr>
            </w:pPr>
            <w:r w:rsidRPr="00E51C9D">
              <w:rPr>
                <w:color w:val="auto"/>
              </w:rPr>
              <w:t>4.4</w:t>
            </w:r>
          </w:p>
        </w:tc>
        <w:tc>
          <w:tcPr>
            <w:tcW w:w="1134" w:type="dxa"/>
          </w:tcPr>
          <w:p w:rsidR="005C2FF4" w:rsidRPr="00E51C9D" w:rsidRDefault="00155E30" w:rsidP="005C2FF4">
            <w:pPr>
              <w:pStyle w:val="aff1"/>
              <w:ind w:firstLine="0"/>
              <w:jc w:val="center"/>
              <w:rPr>
                <w:color w:val="auto"/>
              </w:rPr>
            </w:pPr>
            <w:r w:rsidRPr="00E51C9D">
              <w:rPr>
                <w:color w:val="auto"/>
              </w:rPr>
              <w:t>2</w:t>
            </w:r>
            <w:r w:rsidR="005C2FF4" w:rsidRPr="00E51C9D">
              <w:rPr>
                <w:color w:val="auto"/>
              </w:rPr>
              <w:t>0/250 кв.м</w:t>
            </w:r>
          </w:p>
        </w:tc>
        <w:tc>
          <w:tcPr>
            <w:tcW w:w="851" w:type="dxa"/>
          </w:tcPr>
          <w:p w:rsidR="005C2FF4" w:rsidRPr="00E51C9D" w:rsidRDefault="005C2FF4" w:rsidP="005C2FF4">
            <w:pPr>
              <w:pStyle w:val="aff1"/>
              <w:ind w:firstLine="0"/>
              <w:jc w:val="center"/>
              <w:rPr>
                <w:color w:val="auto"/>
              </w:rPr>
            </w:pPr>
            <w:r w:rsidRPr="00E51C9D">
              <w:rPr>
                <w:color w:val="auto"/>
              </w:rPr>
              <w:t>-</w:t>
            </w:r>
          </w:p>
        </w:tc>
        <w:tc>
          <w:tcPr>
            <w:tcW w:w="1521" w:type="dxa"/>
          </w:tcPr>
          <w:p w:rsidR="005C2FF4" w:rsidRPr="00E51C9D" w:rsidRDefault="005C2FF4" w:rsidP="005C2FF4">
            <w:pPr>
              <w:pStyle w:val="aff1"/>
              <w:ind w:firstLine="0"/>
              <w:jc w:val="center"/>
              <w:rPr>
                <w:color w:val="auto"/>
              </w:rPr>
            </w:pPr>
            <w:r w:rsidRPr="00E51C9D">
              <w:rPr>
                <w:color w:val="auto"/>
              </w:rPr>
              <w:t>1 м</w:t>
            </w:r>
          </w:p>
        </w:tc>
        <w:tc>
          <w:tcPr>
            <w:tcW w:w="851" w:type="dxa"/>
          </w:tcPr>
          <w:p w:rsidR="005C2FF4" w:rsidRPr="00E51C9D" w:rsidRDefault="005C2FF4" w:rsidP="005C2FF4">
            <w:pPr>
              <w:pStyle w:val="aff1"/>
              <w:ind w:firstLine="0"/>
              <w:jc w:val="center"/>
              <w:rPr>
                <w:color w:val="auto"/>
              </w:rPr>
            </w:pPr>
            <w:r w:rsidRPr="00E51C9D">
              <w:rPr>
                <w:color w:val="auto"/>
              </w:rPr>
              <w:t>1 м</w:t>
            </w:r>
          </w:p>
        </w:tc>
        <w:tc>
          <w:tcPr>
            <w:tcW w:w="669" w:type="dxa"/>
          </w:tcPr>
          <w:p w:rsidR="005C2FF4" w:rsidRPr="00E51C9D" w:rsidRDefault="005C2FF4" w:rsidP="005C2FF4">
            <w:pPr>
              <w:pStyle w:val="aff1"/>
              <w:ind w:firstLine="0"/>
              <w:jc w:val="center"/>
              <w:rPr>
                <w:color w:val="auto"/>
              </w:rPr>
            </w:pPr>
            <w:r w:rsidRPr="00E51C9D">
              <w:rPr>
                <w:color w:val="auto"/>
              </w:rPr>
              <w:t>1</w:t>
            </w:r>
          </w:p>
        </w:tc>
        <w:tc>
          <w:tcPr>
            <w:tcW w:w="992" w:type="dxa"/>
          </w:tcPr>
          <w:p w:rsidR="005C2FF4" w:rsidRPr="00E51C9D" w:rsidRDefault="005C2FF4" w:rsidP="005C2FF4">
            <w:pPr>
              <w:pStyle w:val="aff1"/>
              <w:ind w:firstLine="0"/>
              <w:jc w:val="center"/>
              <w:rPr>
                <w:color w:val="auto"/>
              </w:rPr>
            </w:pPr>
            <w:r w:rsidRPr="00E51C9D">
              <w:rPr>
                <w:color w:val="auto"/>
              </w:rPr>
              <w:t>5</w:t>
            </w:r>
          </w:p>
        </w:tc>
        <w:tc>
          <w:tcPr>
            <w:tcW w:w="851" w:type="dxa"/>
          </w:tcPr>
          <w:p w:rsidR="005C2FF4" w:rsidRPr="00E51C9D" w:rsidRDefault="005C2FF4" w:rsidP="005C2FF4">
            <w:pPr>
              <w:pStyle w:val="aff1"/>
              <w:ind w:firstLine="0"/>
              <w:jc w:val="center"/>
              <w:rPr>
                <w:color w:val="auto"/>
              </w:rPr>
            </w:pPr>
            <w:r w:rsidRPr="00E51C9D">
              <w:rPr>
                <w:color w:val="auto"/>
              </w:rPr>
              <w:t>90 %</w:t>
            </w:r>
          </w:p>
        </w:tc>
      </w:tr>
      <w:tr w:rsidR="005C2FF4" w:rsidRPr="00E51C9D" w:rsidTr="005C2FF4">
        <w:trPr>
          <w:jc w:val="center"/>
        </w:trPr>
        <w:tc>
          <w:tcPr>
            <w:tcW w:w="10446" w:type="dxa"/>
            <w:gridSpan w:val="9"/>
            <w:shd w:val="clear" w:color="auto" w:fill="auto"/>
          </w:tcPr>
          <w:p w:rsidR="005C2FF4" w:rsidRPr="00E51C9D" w:rsidRDefault="005C2FF4" w:rsidP="005C2FF4">
            <w:pPr>
              <w:pStyle w:val="aff1"/>
              <w:ind w:firstLine="0"/>
              <w:rPr>
                <w:i/>
                <w:color w:val="auto"/>
              </w:rPr>
            </w:pPr>
            <w:r w:rsidRPr="00E51C9D">
              <w:rPr>
                <w:i/>
                <w:color w:val="auto"/>
              </w:rPr>
              <w:t>* для размещения объектов некапитального строительства, предназначенных для продажи товаров с количеством блоков не более 3-х штук</w:t>
            </w:r>
          </w:p>
        </w:tc>
      </w:tr>
      <w:tr w:rsidR="005C2FF4" w:rsidRPr="00E51C9D" w:rsidTr="005C2FF4">
        <w:trPr>
          <w:jc w:val="center"/>
        </w:trPr>
        <w:tc>
          <w:tcPr>
            <w:tcW w:w="2694" w:type="dxa"/>
            <w:shd w:val="clear" w:color="auto" w:fill="auto"/>
          </w:tcPr>
          <w:p w:rsidR="005C2FF4" w:rsidRPr="00E51C9D" w:rsidRDefault="005C2FF4" w:rsidP="005C2FF4">
            <w:pPr>
              <w:pStyle w:val="aff1"/>
              <w:ind w:firstLine="0"/>
              <w:rPr>
                <w:color w:val="auto"/>
              </w:rPr>
            </w:pPr>
            <w:r w:rsidRPr="00E51C9D">
              <w:rPr>
                <w:color w:val="auto"/>
              </w:rPr>
              <w:t>Площадки для занятия спортом</w:t>
            </w:r>
          </w:p>
        </w:tc>
        <w:tc>
          <w:tcPr>
            <w:tcW w:w="883" w:type="dxa"/>
            <w:shd w:val="clear" w:color="auto" w:fill="auto"/>
          </w:tcPr>
          <w:p w:rsidR="005C2FF4" w:rsidRPr="00E51C9D" w:rsidRDefault="005C2FF4" w:rsidP="005C2FF4">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5.1.3</w:t>
            </w:r>
          </w:p>
        </w:tc>
        <w:tc>
          <w:tcPr>
            <w:tcW w:w="1134" w:type="dxa"/>
          </w:tcPr>
          <w:p w:rsidR="005C2FF4" w:rsidRPr="00E51C9D" w:rsidRDefault="005C2FF4"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100/5000 кв.м</w:t>
            </w:r>
          </w:p>
        </w:tc>
        <w:tc>
          <w:tcPr>
            <w:tcW w:w="851" w:type="dxa"/>
          </w:tcPr>
          <w:p w:rsidR="005C2FF4" w:rsidRPr="00E51C9D" w:rsidRDefault="005C2FF4"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10 м/-</w:t>
            </w:r>
          </w:p>
        </w:tc>
        <w:tc>
          <w:tcPr>
            <w:tcW w:w="4884" w:type="dxa"/>
            <w:gridSpan w:val="5"/>
          </w:tcPr>
          <w:p w:rsidR="005C2FF4" w:rsidRPr="00E51C9D" w:rsidRDefault="005C2FF4"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5C2FF4" w:rsidRPr="00E51C9D" w:rsidTr="005C2FF4">
        <w:trPr>
          <w:jc w:val="center"/>
        </w:trPr>
        <w:tc>
          <w:tcPr>
            <w:tcW w:w="2694" w:type="dxa"/>
            <w:shd w:val="clear" w:color="auto" w:fill="auto"/>
          </w:tcPr>
          <w:p w:rsidR="005C2FF4" w:rsidRPr="00E51C9D" w:rsidRDefault="005C2FF4" w:rsidP="00170800">
            <w:pPr>
              <w:pStyle w:val="aff1"/>
              <w:ind w:firstLine="0"/>
              <w:rPr>
                <w:color w:val="auto"/>
              </w:rPr>
            </w:pPr>
            <w:r w:rsidRPr="00E51C9D">
              <w:rPr>
                <w:color w:val="auto"/>
              </w:rPr>
              <w:t>Ведение огородничества</w:t>
            </w:r>
          </w:p>
        </w:tc>
        <w:tc>
          <w:tcPr>
            <w:tcW w:w="883" w:type="dxa"/>
            <w:shd w:val="clear" w:color="auto" w:fill="auto"/>
          </w:tcPr>
          <w:p w:rsidR="005C2FF4" w:rsidRPr="00E51C9D" w:rsidRDefault="005C2FF4"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13.1</w:t>
            </w:r>
          </w:p>
        </w:tc>
        <w:tc>
          <w:tcPr>
            <w:tcW w:w="1134" w:type="dxa"/>
          </w:tcPr>
          <w:p w:rsidR="005C2FF4" w:rsidRPr="00E51C9D" w:rsidRDefault="005C2FF4" w:rsidP="00913406">
            <w:pPr>
              <w:pStyle w:val="aff1"/>
              <w:ind w:firstLine="0"/>
              <w:jc w:val="center"/>
              <w:rPr>
                <w:color w:val="auto"/>
              </w:rPr>
            </w:pPr>
            <w:r w:rsidRPr="00E51C9D">
              <w:rPr>
                <w:color w:val="auto"/>
              </w:rPr>
              <w:t>500/ 5000кв.м</w:t>
            </w:r>
          </w:p>
        </w:tc>
        <w:tc>
          <w:tcPr>
            <w:tcW w:w="851" w:type="dxa"/>
          </w:tcPr>
          <w:p w:rsidR="005C2FF4" w:rsidRPr="00E51C9D" w:rsidRDefault="005C2FF4" w:rsidP="00170800">
            <w:pPr>
              <w:pStyle w:val="aff1"/>
              <w:ind w:firstLine="0"/>
              <w:jc w:val="center"/>
              <w:rPr>
                <w:color w:val="auto"/>
              </w:rPr>
            </w:pPr>
            <w:r w:rsidRPr="00E51C9D">
              <w:rPr>
                <w:color w:val="auto"/>
              </w:rPr>
              <w:t>12 м /-</w:t>
            </w:r>
          </w:p>
        </w:tc>
        <w:tc>
          <w:tcPr>
            <w:tcW w:w="4884" w:type="dxa"/>
            <w:gridSpan w:val="5"/>
          </w:tcPr>
          <w:p w:rsidR="005C2FF4" w:rsidRPr="00E51C9D" w:rsidRDefault="005C2FF4"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5C2FF4" w:rsidRPr="00E51C9D" w:rsidTr="005C2FF4">
        <w:trPr>
          <w:trHeight w:val="435"/>
          <w:jc w:val="center"/>
        </w:trPr>
        <w:tc>
          <w:tcPr>
            <w:tcW w:w="2694" w:type="dxa"/>
            <w:vMerge w:val="restart"/>
            <w:shd w:val="clear" w:color="auto" w:fill="auto"/>
          </w:tcPr>
          <w:p w:rsidR="005C2FF4" w:rsidRPr="00E51C9D" w:rsidRDefault="005C2FF4" w:rsidP="005C2FF4">
            <w:pPr>
              <w:widowControl w:val="0"/>
              <w:ind w:firstLine="0"/>
              <w:rPr>
                <w:rFonts w:ascii="Times New Roman" w:eastAsia="SimSun" w:hAnsi="Times New Roman" w:cs="Times New Roman"/>
                <w:sz w:val="24"/>
                <w:szCs w:val="24"/>
                <w:lang w:eastAsia="zh-CN"/>
              </w:rPr>
            </w:pPr>
            <w:r w:rsidRPr="00E51C9D">
              <w:rPr>
                <w:rFonts w:ascii="Times New Roman" w:hAnsi="Times New Roman" w:cs="Times New Roman"/>
                <w:sz w:val="24"/>
                <w:szCs w:val="24"/>
              </w:rPr>
              <w:t>Предоставление коммунальных услуг</w:t>
            </w:r>
          </w:p>
        </w:tc>
        <w:tc>
          <w:tcPr>
            <w:tcW w:w="883" w:type="dxa"/>
            <w:vMerge w:val="restart"/>
            <w:shd w:val="clear" w:color="auto" w:fill="auto"/>
          </w:tcPr>
          <w:p w:rsidR="005C2FF4" w:rsidRPr="00E51C9D" w:rsidRDefault="005C2FF4" w:rsidP="005C2FF4">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3.1.1</w:t>
            </w:r>
          </w:p>
        </w:tc>
        <w:tc>
          <w:tcPr>
            <w:tcW w:w="1134" w:type="dxa"/>
            <w:vMerge w:val="restart"/>
          </w:tcPr>
          <w:p w:rsidR="005C2FF4" w:rsidRPr="00E51C9D" w:rsidRDefault="005C2FF4" w:rsidP="00170800">
            <w:pPr>
              <w:pStyle w:val="aff1"/>
              <w:ind w:firstLine="0"/>
              <w:jc w:val="center"/>
              <w:rPr>
                <w:color w:val="auto"/>
              </w:rPr>
            </w:pPr>
            <w:r w:rsidRPr="00E51C9D">
              <w:rPr>
                <w:color w:val="auto"/>
              </w:rPr>
              <w:t>1/</w:t>
            </w:r>
          </w:p>
          <w:p w:rsidR="005C2FF4" w:rsidRPr="00E51C9D" w:rsidRDefault="005C2FF4" w:rsidP="00170800">
            <w:pPr>
              <w:pStyle w:val="aff1"/>
              <w:ind w:firstLine="0"/>
              <w:jc w:val="center"/>
              <w:rPr>
                <w:color w:val="auto"/>
              </w:rPr>
            </w:pPr>
            <w:r w:rsidRPr="00E51C9D">
              <w:rPr>
                <w:color w:val="auto"/>
              </w:rPr>
              <w:t>15000</w:t>
            </w:r>
          </w:p>
          <w:p w:rsidR="005C2FF4" w:rsidRPr="00E51C9D" w:rsidRDefault="005C2FF4" w:rsidP="00170800">
            <w:pPr>
              <w:pStyle w:val="aff1"/>
              <w:ind w:firstLine="0"/>
              <w:jc w:val="center"/>
              <w:rPr>
                <w:color w:val="auto"/>
              </w:rPr>
            </w:pPr>
            <w:r w:rsidRPr="00E51C9D">
              <w:rPr>
                <w:color w:val="auto"/>
              </w:rPr>
              <w:t>кв.м</w:t>
            </w:r>
          </w:p>
        </w:tc>
        <w:tc>
          <w:tcPr>
            <w:tcW w:w="851" w:type="dxa"/>
            <w:vMerge w:val="restart"/>
          </w:tcPr>
          <w:p w:rsidR="005C2FF4" w:rsidRPr="00E51C9D" w:rsidRDefault="005C2FF4" w:rsidP="00170800">
            <w:pPr>
              <w:pStyle w:val="aff1"/>
              <w:ind w:firstLine="0"/>
              <w:jc w:val="center"/>
              <w:rPr>
                <w:color w:val="auto"/>
              </w:rPr>
            </w:pPr>
            <w:r w:rsidRPr="00E51C9D">
              <w:rPr>
                <w:color w:val="auto"/>
                <w:lang w:val="en-US"/>
              </w:rPr>
              <w:t xml:space="preserve">12 м </w:t>
            </w:r>
            <w:r w:rsidRPr="00E51C9D">
              <w:rPr>
                <w:color w:val="auto"/>
              </w:rPr>
              <w:t>/-</w:t>
            </w:r>
          </w:p>
        </w:tc>
        <w:tc>
          <w:tcPr>
            <w:tcW w:w="1521" w:type="dxa"/>
          </w:tcPr>
          <w:p w:rsidR="005C2FF4" w:rsidRPr="00E51C9D" w:rsidRDefault="005C2FF4" w:rsidP="00170800">
            <w:pPr>
              <w:pStyle w:val="aff1"/>
              <w:ind w:firstLine="0"/>
              <w:jc w:val="center"/>
              <w:rPr>
                <w:color w:val="auto"/>
                <w:lang w:val="en-US"/>
              </w:rPr>
            </w:pPr>
            <w:r w:rsidRPr="00E51C9D">
              <w:rPr>
                <w:color w:val="auto"/>
                <w:lang w:val="en-US"/>
              </w:rPr>
              <w:t>5 м</w:t>
            </w:r>
          </w:p>
        </w:tc>
        <w:tc>
          <w:tcPr>
            <w:tcW w:w="851" w:type="dxa"/>
          </w:tcPr>
          <w:p w:rsidR="005C2FF4" w:rsidRPr="00E51C9D" w:rsidRDefault="005C2FF4" w:rsidP="00170800">
            <w:pPr>
              <w:pStyle w:val="aff1"/>
              <w:ind w:firstLine="0"/>
              <w:jc w:val="center"/>
              <w:rPr>
                <w:color w:val="auto"/>
                <w:lang w:val="en-US"/>
              </w:rPr>
            </w:pPr>
            <w:r w:rsidRPr="00E51C9D">
              <w:rPr>
                <w:color w:val="auto"/>
                <w:lang w:val="en-US"/>
              </w:rPr>
              <w:t>3 м</w:t>
            </w:r>
          </w:p>
        </w:tc>
        <w:tc>
          <w:tcPr>
            <w:tcW w:w="669" w:type="dxa"/>
          </w:tcPr>
          <w:p w:rsidR="005C2FF4" w:rsidRPr="00E51C9D" w:rsidRDefault="005C2FF4" w:rsidP="00170800">
            <w:pPr>
              <w:pStyle w:val="aff1"/>
              <w:ind w:firstLine="0"/>
              <w:jc w:val="center"/>
              <w:rPr>
                <w:color w:val="auto"/>
                <w:lang w:val="en-US"/>
              </w:rPr>
            </w:pPr>
            <w:r w:rsidRPr="00E51C9D">
              <w:rPr>
                <w:color w:val="auto"/>
                <w:lang w:val="en-US"/>
              </w:rPr>
              <w:t>3</w:t>
            </w:r>
          </w:p>
        </w:tc>
        <w:tc>
          <w:tcPr>
            <w:tcW w:w="992" w:type="dxa"/>
          </w:tcPr>
          <w:p w:rsidR="005C2FF4" w:rsidRPr="00E51C9D" w:rsidRDefault="005C2FF4" w:rsidP="00170800">
            <w:pPr>
              <w:pStyle w:val="aff1"/>
              <w:ind w:firstLine="0"/>
              <w:jc w:val="center"/>
              <w:rPr>
                <w:color w:val="auto"/>
                <w:lang w:val="en-US"/>
              </w:rPr>
            </w:pPr>
            <w:r w:rsidRPr="00E51C9D">
              <w:rPr>
                <w:color w:val="auto"/>
                <w:lang w:val="en-US"/>
              </w:rPr>
              <w:t>15 м</w:t>
            </w:r>
          </w:p>
          <w:p w:rsidR="005C2FF4" w:rsidRPr="00E51C9D" w:rsidRDefault="005C2FF4" w:rsidP="00170800">
            <w:pPr>
              <w:pStyle w:val="aff1"/>
              <w:ind w:firstLine="0"/>
              <w:jc w:val="center"/>
              <w:rPr>
                <w:color w:val="auto"/>
                <w:lang w:val="en-US"/>
              </w:rPr>
            </w:pPr>
          </w:p>
        </w:tc>
        <w:tc>
          <w:tcPr>
            <w:tcW w:w="851" w:type="dxa"/>
          </w:tcPr>
          <w:p w:rsidR="005C2FF4" w:rsidRPr="00E51C9D" w:rsidRDefault="005C2FF4" w:rsidP="00170800">
            <w:pPr>
              <w:pStyle w:val="aff1"/>
              <w:ind w:firstLine="0"/>
              <w:jc w:val="center"/>
              <w:rPr>
                <w:color w:val="auto"/>
                <w:lang w:val="en-US"/>
              </w:rPr>
            </w:pPr>
            <w:r w:rsidRPr="00E51C9D">
              <w:rPr>
                <w:color w:val="auto"/>
                <w:lang w:val="en-US"/>
              </w:rPr>
              <w:t>60%</w:t>
            </w:r>
          </w:p>
        </w:tc>
      </w:tr>
      <w:tr w:rsidR="005C2FF4" w:rsidRPr="00E51C9D" w:rsidTr="005C2FF4">
        <w:trPr>
          <w:trHeight w:val="375"/>
          <w:jc w:val="center"/>
        </w:trPr>
        <w:tc>
          <w:tcPr>
            <w:tcW w:w="2694" w:type="dxa"/>
            <w:vMerge/>
            <w:shd w:val="clear" w:color="auto" w:fill="auto"/>
          </w:tcPr>
          <w:p w:rsidR="005C2FF4" w:rsidRPr="00E51C9D" w:rsidRDefault="005C2FF4" w:rsidP="00170800">
            <w:pPr>
              <w:widowControl w:val="0"/>
              <w:ind w:firstLine="0"/>
              <w:rPr>
                <w:rFonts w:ascii="Times New Roman" w:hAnsi="Times New Roman" w:cs="Times New Roman"/>
                <w:sz w:val="24"/>
                <w:szCs w:val="24"/>
              </w:rPr>
            </w:pPr>
          </w:p>
        </w:tc>
        <w:tc>
          <w:tcPr>
            <w:tcW w:w="883" w:type="dxa"/>
            <w:vMerge/>
            <w:shd w:val="clear" w:color="auto" w:fill="auto"/>
          </w:tcPr>
          <w:p w:rsidR="005C2FF4" w:rsidRPr="00E51C9D" w:rsidRDefault="005C2FF4" w:rsidP="00170800">
            <w:pPr>
              <w:widowControl w:val="0"/>
              <w:ind w:firstLine="0"/>
              <w:jc w:val="center"/>
              <w:rPr>
                <w:rFonts w:ascii="Times New Roman" w:hAnsi="Times New Roman" w:cs="Times New Roman"/>
                <w:sz w:val="24"/>
                <w:szCs w:val="24"/>
              </w:rPr>
            </w:pPr>
          </w:p>
        </w:tc>
        <w:tc>
          <w:tcPr>
            <w:tcW w:w="1134" w:type="dxa"/>
            <w:vMerge/>
          </w:tcPr>
          <w:p w:rsidR="005C2FF4" w:rsidRPr="00E51C9D" w:rsidRDefault="005C2FF4" w:rsidP="00170800">
            <w:pPr>
              <w:pStyle w:val="aff1"/>
              <w:ind w:firstLine="0"/>
              <w:jc w:val="center"/>
              <w:rPr>
                <w:color w:val="auto"/>
              </w:rPr>
            </w:pPr>
          </w:p>
        </w:tc>
        <w:tc>
          <w:tcPr>
            <w:tcW w:w="851" w:type="dxa"/>
            <w:vMerge/>
          </w:tcPr>
          <w:p w:rsidR="005C2FF4" w:rsidRPr="00E51C9D" w:rsidRDefault="005C2FF4" w:rsidP="00170800">
            <w:pPr>
              <w:pStyle w:val="aff1"/>
              <w:ind w:firstLine="0"/>
              <w:jc w:val="center"/>
              <w:rPr>
                <w:color w:val="auto"/>
                <w:lang w:val="en-US"/>
              </w:rPr>
            </w:pPr>
          </w:p>
        </w:tc>
        <w:tc>
          <w:tcPr>
            <w:tcW w:w="4884" w:type="dxa"/>
            <w:gridSpan w:val="5"/>
          </w:tcPr>
          <w:p w:rsidR="005C2FF4" w:rsidRPr="00E51C9D" w:rsidRDefault="005C2FF4" w:rsidP="00170800">
            <w:pPr>
              <w:pStyle w:val="aff1"/>
              <w:ind w:firstLine="0"/>
              <w:jc w:val="center"/>
              <w:rPr>
                <w:color w:val="auto"/>
              </w:rPr>
            </w:pPr>
            <w:r w:rsidRPr="00E51C9D">
              <w:rPr>
                <w:color w:val="auto"/>
              </w:rPr>
              <w:t>Для линейных и сопутствующих объектов определяются в соответствии с техническими и санитарными нормами</w:t>
            </w:r>
          </w:p>
        </w:tc>
      </w:tr>
      <w:tr w:rsidR="005C2FF4" w:rsidRPr="00E51C9D" w:rsidTr="005C2FF4">
        <w:trPr>
          <w:jc w:val="center"/>
        </w:trPr>
        <w:tc>
          <w:tcPr>
            <w:tcW w:w="2694" w:type="dxa"/>
            <w:shd w:val="clear" w:color="auto" w:fill="auto"/>
          </w:tcPr>
          <w:p w:rsidR="005C2FF4" w:rsidRPr="00E51C9D" w:rsidRDefault="005C2FF4" w:rsidP="00170800">
            <w:pPr>
              <w:pStyle w:val="aff1"/>
              <w:ind w:firstLine="0"/>
              <w:rPr>
                <w:color w:val="auto"/>
              </w:rPr>
            </w:pPr>
            <w:r w:rsidRPr="00E51C9D">
              <w:rPr>
                <w:color w:val="auto"/>
              </w:rPr>
              <w:lastRenderedPageBreak/>
              <w:t>Земельные участки (территории) общего пользования</w:t>
            </w:r>
          </w:p>
        </w:tc>
        <w:tc>
          <w:tcPr>
            <w:tcW w:w="883" w:type="dxa"/>
            <w:shd w:val="clear" w:color="auto" w:fill="auto"/>
          </w:tcPr>
          <w:p w:rsidR="005C2FF4" w:rsidRPr="00E51C9D" w:rsidRDefault="005C2FF4" w:rsidP="00170800">
            <w:pPr>
              <w:pStyle w:val="aff1"/>
              <w:ind w:firstLine="0"/>
              <w:jc w:val="center"/>
              <w:rPr>
                <w:color w:val="auto"/>
              </w:rPr>
            </w:pPr>
            <w:r w:rsidRPr="00E51C9D">
              <w:rPr>
                <w:color w:val="auto"/>
              </w:rPr>
              <w:t>12.0</w:t>
            </w:r>
          </w:p>
        </w:tc>
        <w:tc>
          <w:tcPr>
            <w:tcW w:w="6869" w:type="dxa"/>
            <w:gridSpan w:val="7"/>
            <w:vMerge w:val="restart"/>
          </w:tcPr>
          <w:p w:rsidR="005C2FF4" w:rsidRPr="00E51C9D" w:rsidRDefault="005C2FF4" w:rsidP="00170800">
            <w:pPr>
              <w:pStyle w:val="aff1"/>
              <w:ind w:firstLine="0"/>
              <w:jc w:val="center"/>
              <w:rPr>
                <w:color w:val="auto"/>
              </w:rPr>
            </w:pPr>
            <w:r w:rsidRPr="00E51C9D">
              <w:rPr>
                <w:color w:val="auto"/>
              </w:rPr>
              <w:t>Не подлежат установлению</w:t>
            </w:r>
          </w:p>
        </w:tc>
      </w:tr>
      <w:tr w:rsidR="005C2FF4" w:rsidRPr="00E51C9D" w:rsidTr="005C2FF4">
        <w:trPr>
          <w:jc w:val="center"/>
        </w:trPr>
        <w:tc>
          <w:tcPr>
            <w:tcW w:w="2694" w:type="dxa"/>
            <w:shd w:val="clear" w:color="auto" w:fill="auto"/>
          </w:tcPr>
          <w:p w:rsidR="005C2FF4" w:rsidRPr="00E51C9D" w:rsidRDefault="005C2FF4" w:rsidP="005C2FF4">
            <w:pPr>
              <w:pStyle w:val="aff1"/>
              <w:ind w:firstLine="0"/>
              <w:rPr>
                <w:color w:val="auto"/>
              </w:rPr>
            </w:pPr>
            <w:r w:rsidRPr="00E51C9D">
              <w:rPr>
                <w:color w:val="auto"/>
              </w:rPr>
              <w:t>Улично-дорожная сеть</w:t>
            </w:r>
          </w:p>
        </w:tc>
        <w:tc>
          <w:tcPr>
            <w:tcW w:w="883" w:type="dxa"/>
            <w:shd w:val="clear" w:color="auto" w:fill="auto"/>
          </w:tcPr>
          <w:p w:rsidR="005C2FF4" w:rsidRPr="00E51C9D" w:rsidRDefault="005C2FF4" w:rsidP="005C2FF4">
            <w:pPr>
              <w:pStyle w:val="aff1"/>
              <w:ind w:firstLine="0"/>
              <w:jc w:val="center"/>
              <w:rPr>
                <w:color w:val="auto"/>
              </w:rPr>
            </w:pPr>
            <w:r w:rsidRPr="00E51C9D">
              <w:rPr>
                <w:color w:val="auto"/>
              </w:rPr>
              <w:t>12.0.1</w:t>
            </w:r>
          </w:p>
        </w:tc>
        <w:tc>
          <w:tcPr>
            <w:tcW w:w="6869" w:type="dxa"/>
            <w:gridSpan w:val="7"/>
            <w:vMerge/>
          </w:tcPr>
          <w:p w:rsidR="005C2FF4" w:rsidRPr="00E51C9D" w:rsidRDefault="005C2FF4" w:rsidP="00170800">
            <w:pPr>
              <w:pStyle w:val="aff1"/>
              <w:ind w:firstLine="0"/>
              <w:jc w:val="center"/>
              <w:rPr>
                <w:color w:val="auto"/>
              </w:rPr>
            </w:pPr>
          </w:p>
        </w:tc>
      </w:tr>
      <w:tr w:rsidR="005C2FF4" w:rsidRPr="00E51C9D" w:rsidTr="005C2FF4">
        <w:trPr>
          <w:jc w:val="center"/>
        </w:trPr>
        <w:tc>
          <w:tcPr>
            <w:tcW w:w="2694" w:type="dxa"/>
            <w:shd w:val="clear" w:color="auto" w:fill="auto"/>
          </w:tcPr>
          <w:p w:rsidR="005C2FF4" w:rsidRPr="00E51C9D" w:rsidRDefault="005C2FF4" w:rsidP="005C2FF4">
            <w:pPr>
              <w:pStyle w:val="aff1"/>
              <w:ind w:firstLine="0"/>
              <w:rPr>
                <w:color w:val="auto"/>
              </w:rPr>
            </w:pPr>
            <w:r w:rsidRPr="00E51C9D">
              <w:rPr>
                <w:color w:val="auto"/>
              </w:rPr>
              <w:t>Благоустройство территории</w:t>
            </w:r>
          </w:p>
        </w:tc>
        <w:tc>
          <w:tcPr>
            <w:tcW w:w="883" w:type="dxa"/>
            <w:shd w:val="clear" w:color="auto" w:fill="auto"/>
          </w:tcPr>
          <w:p w:rsidR="005C2FF4" w:rsidRPr="00E51C9D" w:rsidRDefault="005C2FF4" w:rsidP="005C2FF4">
            <w:pPr>
              <w:pStyle w:val="aff1"/>
              <w:ind w:firstLine="0"/>
              <w:jc w:val="center"/>
              <w:rPr>
                <w:color w:val="auto"/>
              </w:rPr>
            </w:pPr>
            <w:r w:rsidRPr="00E51C9D">
              <w:rPr>
                <w:color w:val="auto"/>
              </w:rPr>
              <w:t>12.0.2</w:t>
            </w:r>
          </w:p>
        </w:tc>
        <w:tc>
          <w:tcPr>
            <w:tcW w:w="6869" w:type="dxa"/>
            <w:gridSpan w:val="7"/>
            <w:vMerge/>
          </w:tcPr>
          <w:p w:rsidR="005C2FF4" w:rsidRPr="00E51C9D" w:rsidRDefault="005C2FF4" w:rsidP="00170800">
            <w:pPr>
              <w:pStyle w:val="aff1"/>
              <w:ind w:firstLine="0"/>
              <w:jc w:val="center"/>
              <w:rPr>
                <w:color w:val="auto"/>
              </w:rPr>
            </w:pPr>
          </w:p>
        </w:tc>
      </w:tr>
      <w:tr w:rsidR="005C2FF4" w:rsidRPr="00E51C9D" w:rsidTr="005C2FF4">
        <w:trPr>
          <w:jc w:val="center"/>
        </w:trPr>
        <w:tc>
          <w:tcPr>
            <w:tcW w:w="2694" w:type="dxa"/>
            <w:shd w:val="clear" w:color="auto" w:fill="auto"/>
          </w:tcPr>
          <w:p w:rsidR="005C2FF4" w:rsidRPr="00E51C9D" w:rsidRDefault="005C2FF4" w:rsidP="00170800">
            <w:pPr>
              <w:pStyle w:val="aff1"/>
              <w:ind w:firstLine="0"/>
              <w:rPr>
                <w:color w:val="auto"/>
              </w:rPr>
            </w:pPr>
            <w:r w:rsidRPr="00E51C9D">
              <w:rPr>
                <w:color w:val="auto"/>
              </w:rPr>
              <w:t>Историко-культурная деятельность</w:t>
            </w:r>
          </w:p>
        </w:tc>
        <w:tc>
          <w:tcPr>
            <w:tcW w:w="883" w:type="dxa"/>
            <w:shd w:val="clear" w:color="auto" w:fill="auto"/>
          </w:tcPr>
          <w:p w:rsidR="005C2FF4" w:rsidRPr="00E51C9D" w:rsidRDefault="005C2FF4" w:rsidP="00170800">
            <w:pPr>
              <w:pStyle w:val="aff1"/>
              <w:ind w:firstLine="0"/>
              <w:rPr>
                <w:color w:val="auto"/>
              </w:rPr>
            </w:pPr>
            <w:r w:rsidRPr="00E51C9D">
              <w:rPr>
                <w:color w:val="auto"/>
              </w:rPr>
              <w:t>9.3</w:t>
            </w:r>
          </w:p>
        </w:tc>
        <w:tc>
          <w:tcPr>
            <w:tcW w:w="6869" w:type="dxa"/>
            <w:gridSpan w:val="7"/>
            <w:vMerge/>
          </w:tcPr>
          <w:p w:rsidR="005C2FF4" w:rsidRPr="00E51C9D" w:rsidRDefault="005C2FF4" w:rsidP="00170800">
            <w:pPr>
              <w:pStyle w:val="ConsPlusNormal"/>
              <w:ind w:firstLine="0"/>
              <w:jc w:val="center"/>
              <w:rPr>
                <w:rFonts w:ascii="Times New Roman" w:hAnsi="Times New Roman" w:cs="Times New Roman"/>
                <w:sz w:val="24"/>
                <w:szCs w:val="24"/>
              </w:rPr>
            </w:pPr>
          </w:p>
        </w:tc>
      </w:tr>
    </w:tbl>
    <w:p w:rsidR="00170800" w:rsidRPr="00E51C9D" w:rsidRDefault="00170800" w:rsidP="00170800">
      <w:pPr>
        <w:widowControl w:val="0"/>
        <w:ind w:firstLine="0"/>
        <w:rPr>
          <w:rFonts w:ascii="Times New Roman" w:eastAsia="SimSun" w:hAnsi="Times New Roman" w:cs="Times New Roman"/>
          <w:sz w:val="24"/>
          <w:szCs w:val="24"/>
          <w:lang w:eastAsia="zh-CN"/>
        </w:rPr>
      </w:pPr>
    </w:p>
    <w:p w:rsidR="00170800" w:rsidRPr="00E51C9D" w:rsidRDefault="00170800" w:rsidP="00170800">
      <w:pPr>
        <w:widowControl w:val="0"/>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1.2. Условно разрешённые виды использования земельных участков и объектов капитального строительства:</w:t>
      </w:r>
    </w:p>
    <w:tbl>
      <w:tblPr>
        <w:tblW w:w="10491" w:type="dxa"/>
        <w:jc w:val="center"/>
        <w:tblInd w:w="-2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2"/>
        <w:gridCol w:w="708"/>
        <w:gridCol w:w="1134"/>
        <w:gridCol w:w="728"/>
        <w:gridCol w:w="1686"/>
        <w:gridCol w:w="1119"/>
        <w:gridCol w:w="581"/>
        <w:gridCol w:w="992"/>
        <w:gridCol w:w="851"/>
      </w:tblGrid>
      <w:tr w:rsidR="00170800" w:rsidRPr="00E51C9D" w:rsidTr="000D798A">
        <w:trPr>
          <w:trHeight w:val="577"/>
          <w:jc w:val="center"/>
        </w:trPr>
        <w:tc>
          <w:tcPr>
            <w:tcW w:w="2692" w:type="dxa"/>
            <w:vMerge w:val="restart"/>
            <w:shd w:val="clear" w:color="auto" w:fill="auto"/>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708" w:type="dxa"/>
            <w:vMerge w:val="restart"/>
            <w:shd w:val="clear" w:color="auto" w:fill="auto"/>
            <w:vAlign w:val="center"/>
          </w:tcPr>
          <w:p w:rsidR="00170800" w:rsidRPr="00E51C9D" w:rsidRDefault="00170800" w:rsidP="00170800">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7091" w:type="dxa"/>
            <w:gridSpan w:val="7"/>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170800" w:rsidRPr="00E51C9D" w:rsidTr="005C2FF4">
        <w:trPr>
          <w:trHeight w:val="4081"/>
          <w:jc w:val="center"/>
        </w:trPr>
        <w:tc>
          <w:tcPr>
            <w:tcW w:w="2692" w:type="dxa"/>
            <w:vMerge/>
            <w:shd w:val="clear" w:color="auto" w:fill="auto"/>
          </w:tcPr>
          <w:p w:rsidR="00170800" w:rsidRPr="00E51C9D" w:rsidRDefault="00170800" w:rsidP="00170800">
            <w:pPr>
              <w:widowControl w:val="0"/>
              <w:ind w:firstLine="0"/>
              <w:jc w:val="center"/>
              <w:rPr>
                <w:rFonts w:ascii="Times New Roman" w:eastAsia="SimSun" w:hAnsi="Times New Roman" w:cs="Times New Roman"/>
                <w:sz w:val="24"/>
                <w:szCs w:val="24"/>
                <w:lang w:eastAsia="zh-CN"/>
              </w:rPr>
            </w:pPr>
          </w:p>
        </w:tc>
        <w:tc>
          <w:tcPr>
            <w:tcW w:w="708" w:type="dxa"/>
            <w:vMerge/>
            <w:shd w:val="clear" w:color="auto" w:fill="auto"/>
          </w:tcPr>
          <w:p w:rsidR="00170800" w:rsidRPr="00E51C9D" w:rsidRDefault="00170800" w:rsidP="00170800">
            <w:pPr>
              <w:widowControl w:val="0"/>
              <w:ind w:firstLine="0"/>
              <w:jc w:val="center"/>
              <w:rPr>
                <w:rFonts w:ascii="Times New Roman" w:eastAsia="SimSun" w:hAnsi="Times New Roman" w:cs="Times New Roman"/>
                <w:sz w:val="24"/>
                <w:szCs w:val="24"/>
                <w:lang w:eastAsia="zh-CN"/>
              </w:rPr>
            </w:pPr>
          </w:p>
        </w:tc>
        <w:tc>
          <w:tcPr>
            <w:tcW w:w="1134" w:type="dxa"/>
            <w:textDirection w:val="btLr"/>
            <w:vAlign w:val="center"/>
          </w:tcPr>
          <w:p w:rsidR="00170800" w:rsidRPr="00E51C9D" w:rsidRDefault="00170800" w:rsidP="00170800">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w:t>
            </w:r>
          </w:p>
          <w:p w:rsidR="00170800" w:rsidRPr="00E51C9D" w:rsidRDefault="00170800" w:rsidP="00170800">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максимальная площадь земельных участков</w:t>
            </w:r>
          </w:p>
        </w:tc>
        <w:tc>
          <w:tcPr>
            <w:tcW w:w="728" w:type="dxa"/>
            <w:textDirection w:val="btLr"/>
            <w:vAlign w:val="center"/>
          </w:tcPr>
          <w:p w:rsidR="00170800" w:rsidRPr="00E51C9D" w:rsidRDefault="00170800" w:rsidP="00170800">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Минимальная/максимальная ширина земельных участков</w:t>
            </w:r>
          </w:p>
        </w:tc>
        <w:tc>
          <w:tcPr>
            <w:tcW w:w="1686" w:type="dxa"/>
            <w:textDirection w:val="btLr"/>
            <w:vAlign w:val="center"/>
          </w:tcPr>
          <w:p w:rsidR="00170800" w:rsidRPr="00E51C9D" w:rsidRDefault="00170800" w:rsidP="00170800">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границы, отделяющей земельный участок от территории общего пользования  (относительно улиц / проездов)</w:t>
            </w:r>
          </w:p>
        </w:tc>
        <w:tc>
          <w:tcPr>
            <w:tcW w:w="1119" w:type="dxa"/>
            <w:textDirection w:val="btLr"/>
            <w:vAlign w:val="center"/>
          </w:tcPr>
          <w:p w:rsidR="00170800" w:rsidRPr="00E51C9D" w:rsidRDefault="00170800" w:rsidP="00170800">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 смежных земельных участков</w:t>
            </w:r>
          </w:p>
        </w:tc>
        <w:tc>
          <w:tcPr>
            <w:tcW w:w="581" w:type="dxa"/>
            <w:textDirection w:val="btLr"/>
            <w:vAlign w:val="center"/>
          </w:tcPr>
          <w:p w:rsidR="00170800" w:rsidRPr="00E51C9D" w:rsidRDefault="00170800" w:rsidP="00170800">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992" w:type="dxa"/>
            <w:textDirection w:val="btLr"/>
            <w:vAlign w:val="center"/>
          </w:tcPr>
          <w:p w:rsidR="00170800" w:rsidRPr="00E51C9D" w:rsidRDefault="00170800" w:rsidP="00170800">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851" w:type="dxa"/>
            <w:textDirection w:val="btLr"/>
            <w:vAlign w:val="center"/>
          </w:tcPr>
          <w:p w:rsidR="00170800" w:rsidRPr="00E51C9D" w:rsidRDefault="00170800" w:rsidP="00170800">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170800" w:rsidRPr="00E51C9D" w:rsidTr="005C2FF4">
        <w:trPr>
          <w:jc w:val="center"/>
        </w:trPr>
        <w:tc>
          <w:tcPr>
            <w:tcW w:w="2692" w:type="dxa"/>
            <w:shd w:val="clear" w:color="auto" w:fill="auto"/>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708" w:type="dxa"/>
            <w:shd w:val="clear" w:color="auto" w:fill="auto"/>
            <w:vAlign w:val="center"/>
          </w:tcPr>
          <w:p w:rsidR="00170800" w:rsidRPr="00E51C9D" w:rsidRDefault="00170800" w:rsidP="00170800">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1134" w:type="dxa"/>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728" w:type="dxa"/>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686" w:type="dxa"/>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1119" w:type="dxa"/>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581" w:type="dxa"/>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992" w:type="dxa"/>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851" w:type="dxa"/>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5C2FF4" w:rsidRPr="00E51C9D" w:rsidTr="005C2FF4">
        <w:trPr>
          <w:jc w:val="center"/>
        </w:trPr>
        <w:tc>
          <w:tcPr>
            <w:tcW w:w="2692" w:type="dxa"/>
            <w:shd w:val="clear" w:color="auto" w:fill="auto"/>
          </w:tcPr>
          <w:p w:rsidR="005C2FF4" w:rsidRPr="00E51C9D" w:rsidRDefault="005C2FF4" w:rsidP="005C2FF4">
            <w:pPr>
              <w:pStyle w:val="aff1"/>
              <w:ind w:firstLine="0"/>
              <w:rPr>
                <w:color w:val="auto"/>
              </w:rPr>
            </w:pPr>
            <w:r w:rsidRPr="00E51C9D">
              <w:rPr>
                <w:color w:val="auto"/>
              </w:rPr>
              <w:t xml:space="preserve">Объекты </w:t>
            </w:r>
            <w:proofErr w:type="spellStart"/>
            <w:r w:rsidRPr="00E51C9D">
              <w:rPr>
                <w:color w:val="auto"/>
              </w:rPr>
              <w:t>культурно-досуговой</w:t>
            </w:r>
            <w:proofErr w:type="spellEnd"/>
            <w:r w:rsidRPr="00E51C9D">
              <w:rPr>
                <w:color w:val="auto"/>
              </w:rPr>
              <w:t xml:space="preserve"> деятельности</w:t>
            </w:r>
          </w:p>
        </w:tc>
        <w:tc>
          <w:tcPr>
            <w:tcW w:w="708" w:type="dxa"/>
            <w:shd w:val="clear" w:color="auto" w:fill="auto"/>
          </w:tcPr>
          <w:p w:rsidR="005C2FF4" w:rsidRPr="00E51C9D" w:rsidRDefault="005C2FF4" w:rsidP="005C2FF4">
            <w:pPr>
              <w:pStyle w:val="aff1"/>
              <w:ind w:firstLine="0"/>
              <w:jc w:val="center"/>
              <w:rPr>
                <w:color w:val="auto"/>
              </w:rPr>
            </w:pPr>
            <w:r w:rsidRPr="00E51C9D">
              <w:rPr>
                <w:color w:val="auto"/>
              </w:rPr>
              <w:t>3.6.1</w:t>
            </w:r>
          </w:p>
        </w:tc>
        <w:tc>
          <w:tcPr>
            <w:tcW w:w="1134" w:type="dxa"/>
          </w:tcPr>
          <w:p w:rsidR="005C2FF4" w:rsidRPr="00E51C9D" w:rsidRDefault="005C2FF4"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300/</w:t>
            </w:r>
          </w:p>
          <w:p w:rsidR="005C2FF4" w:rsidRPr="00E51C9D" w:rsidRDefault="005C2FF4"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10000</w:t>
            </w:r>
          </w:p>
          <w:p w:rsidR="005C2FF4" w:rsidRPr="00E51C9D" w:rsidRDefault="005C2FF4"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728" w:type="dxa"/>
          </w:tcPr>
          <w:p w:rsidR="005C2FF4" w:rsidRPr="00E51C9D" w:rsidRDefault="005C2FF4"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12 м / -</w:t>
            </w:r>
          </w:p>
        </w:tc>
        <w:tc>
          <w:tcPr>
            <w:tcW w:w="1686" w:type="dxa"/>
          </w:tcPr>
          <w:p w:rsidR="005C2FF4" w:rsidRPr="00E51C9D" w:rsidRDefault="005C2FF4"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 м / 3 м</w:t>
            </w:r>
          </w:p>
        </w:tc>
        <w:tc>
          <w:tcPr>
            <w:tcW w:w="1119" w:type="dxa"/>
          </w:tcPr>
          <w:p w:rsidR="005C2FF4" w:rsidRPr="00E51C9D" w:rsidRDefault="005C2FF4"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581" w:type="dxa"/>
          </w:tcPr>
          <w:p w:rsidR="005C2FF4" w:rsidRPr="00E51C9D" w:rsidRDefault="005C2FF4"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992" w:type="dxa"/>
          </w:tcPr>
          <w:p w:rsidR="005C2FF4" w:rsidRPr="00E51C9D" w:rsidRDefault="005C2FF4"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851" w:type="dxa"/>
          </w:tcPr>
          <w:p w:rsidR="005C2FF4" w:rsidRPr="00E51C9D" w:rsidRDefault="005C2FF4"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40%</w:t>
            </w:r>
          </w:p>
        </w:tc>
      </w:tr>
      <w:tr w:rsidR="00201F41" w:rsidRPr="00E51C9D" w:rsidTr="005C2FF4">
        <w:trPr>
          <w:jc w:val="center"/>
        </w:trPr>
        <w:tc>
          <w:tcPr>
            <w:tcW w:w="2692" w:type="dxa"/>
            <w:shd w:val="clear" w:color="auto" w:fill="auto"/>
          </w:tcPr>
          <w:p w:rsidR="00201F41" w:rsidRPr="00E51C9D" w:rsidRDefault="00201F41" w:rsidP="00170800">
            <w:pPr>
              <w:pStyle w:val="aff1"/>
              <w:ind w:firstLine="0"/>
              <w:rPr>
                <w:color w:val="auto"/>
              </w:rPr>
            </w:pPr>
            <w:r w:rsidRPr="00E51C9D">
              <w:rPr>
                <w:color w:val="auto"/>
              </w:rPr>
              <w:t>Амбулаторно-поликлиническое обслуживание</w:t>
            </w:r>
          </w:p>
        </w:tc>
        <w:tc>
          <w:tcPr>
            <w:tcW w:w="708" w:type="dxa"/>
            <w:shd w:val="clear" w:color="auto" w:fill="auto"/>
          </w:tcPr>
          <w:p w:rsidR="00201F41" w:rsidRPr="00E51C9D" w:rsidRDefault="00201F41"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3.4.1</w:t>
            </w:r>
          </w:p>
        </w:tc>
        <w:tc>
          <w:tcPr>
            <w:tcW w:w="1134" w:type="dxa"/>
          </w:tcPr>
          <w:p w:rsidR="00201F41" w:rsidRPr="00E51C9D" w:rsidRDefault="00201F41"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300/</w:t>
            </w:r>
          </w:p>
          <w:p w:rsidR="00201F41" w:rsidRPr="00E51C9D" w:rsidRDefault="00201F41"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5000</w:t>
            </w:r>
          </w:p>
          <w:p w:rsidR="00201F41" w:rsidRPr="00E51C9D" w:rsidRDefault="00201F41"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728" w:type="dxa"/>
          </w:tcPr>
          <w:p w:rsidR="00201F41" w:rsidRPr="00E51C9D" w:rsidRDefault="00201F41" w:rsidP="00170800">
            <w:pPr>
              <w:ind w:firstLine="0"/>
              <w:rPr>
                <w:rFonts w:ascii="Times New Roman" w:hAnsi="Times New Roman" w:cs="Times New Roman"/>
                <w:sz w:val="24"/>
                <w:szCs w:val="24"/>
              </w:rPr>
            </w:pPr>
            <w:r w:rsidRPr="00E51C9D">
              <w:rPr>
                <w:rFonts w:ascii="Times New Roman" w:hAnsi="Times New Roman" w:cs="Times New Roman"/>
                <w:sz w:val="24"/>
                <w:szCs w:val="24"/>
              </w:rPr>
              <w:t>12 м / -</w:t>
            </w:r>
          </w:p>
        </w:tc>
        <w:tc>
          <w:tcPr>
            <w:tcW w:w="1686" w:type="dxa"/>
          </w:tcPr>
          <w:p w:rsidR="00201F41" w:rsidRPr="00E51C9D" w:rsidRDefault="00201F41"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10 м</w:t>
            </w:r>
          </w:p>
        </w:tc>
        <w:tc>
          <w:tcPr>
            <w:tcW w:w="1119" w:type="dxa"/>
          </w:tcPr>
          <w:p w:rsidR="00201F41" w:rsidRPr="00E51C9D" w:rsidRDefault="00201F41"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 м</w:t>
            </w:r>
          </w:p>
        </w:tc>
        <w:tc>
          <w:tcPr>
            <w:tcW w:w="581" w:type="dxa"/>
          </w:tcPr>
          <w:p w:rsidR="00201F41" w:rsidRPr="00E51C9D" w:rsidRDefault="00201F41" w:rsidP="000D798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992" w:type="dxa"/>
          </w:tcPr>
          <w:p w:rsidR="00201F41" w:rsidRPr="00E51C9D" w:rsidRDefault="00201F41" w:rsidP="000D798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851" w:type="dxa"/>
          </w:tcPr>
          <w:p w:rsidR="00201F41" w:rsidRPr="00E51C9D" w:rsidRDefault="00201F41"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40%</w:t>
            </w:r>
          </w:p>
        </w:tc>
      </w:tr>
      <w:tr w:rsidR="00201F41" w:rsidRPr="00E51C9D" w:rsidTr="005C2FF4">
        <w:trPr>
          <w:jc w:val="center"/>
        </w:trPr>
        <w:tc>
          <w:tcPr>
            <w:tcW w:w="2692" w:type="dxa"/>
            <w:shd w:val="clear" w:color="auto" w:fill="auto"/>
          </w:tcPr>
          <w:p w:rsidR="00201F41" w:rsidRPr="00E51C9D" w:rsidRDefault="00201F41" w:rsidP="00170800">
            <w:pPr>
              <w:pStyle w:val="aff1"/>
              <w:ind w:firstLine="0"/>
              <w:rPr>
                <w:color w:val="auto"/>
              </w:rPr>
            </w:pPr>
            <w:r w:rsidRPr="00E51C9D">
              <w:rPr>
                <w:color w:val="auto"/>
              </w:rPr>
              <w:t>Дошкольное, начальное и среднее общее образование</w:t>
            </w:r>
          </w:p>
        </w:tc>
        <w:tc>
          <w:tcPr>
            <w:tcW w:w="708" w:type="dxa"/>
            <w:shd w:val="clear" w:color="auto" w:fill="auto"/>
          </w:tcPr>
          <w:p w:rsidR="00201F41" w:rsidRPr="00E51C9D" w:rsidRDefault="00201F41"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3.5.1</w:t>
            </w:r>
          </w:p>
        </w:tc>
        <w:tc>
          <w:tcPr>
            <w:tcW w:w="1134" w:type="dxa"/>
          </w:tcPr>
          <w:p w:rsidR="00201F41" w:rsidRPr="00E51C9D" w:rsidRDefault="00201F41"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300/</w:t>
            </w:r>
          </w:p>
          <w:p w:rsidR="00201F41" w:rsidRPr="00E51C9D" w:rsidRDefault="00201F41"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5000</w:t>
            </w:r>
          </w:p>
          <w:p w:rsidR="00201F41" w:rsidRPr="00E51C9D" w:rsidRDefault="00201F41"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728" w:type="dxa"/>
          </w:tcPr>
          <w:p w:rsidR="00201F41" w:rsidRPr="00E51C9D" w:rsidRDefault="00201F41" w:rsidP="00170800">
            <w:pPr>
              <w:ind w:firstLine="0"/>
              <w:rPr>
                <w:rFonts w:ascii="Times New Roman" w:hAnsi="Times New Roman" w:cs="Times New Roman"/>
                <w:sz w:val="24"/>
                <w:szCs w:val="24"/>
              </w:rPr>
            </w:pPr>
            <w:r w:rsidRPr="00E51C9D">
              <w:rPr>
                <w:rFonts w:ascii="Times New Roman" w:hAnsi="Times New Roman" w:cs="Times New Roman"/>
                <w:sz w:val="24"/>
                <w:szCs w:val="24"/>
              </w:rPr>
              <w:t>12 м / -</w:t>
            </w:r>
          </w:p>
        </w:tc>
        <w:tc>
          <w:tcPr>
            <w:tcW w:w="1686" w:type="dxa"/>
          </w:tcPr>
          <w:p w:rsidR="00201F41" w:rsidRPr="00E51C9D" w:rsidRDefault="00201F41"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10 м</w:t>
            </w:r>
          </w:p>
        </w:tc>
        <w:tc>
          <w:tcPr>
            <w:tcW w:w="1119" w:type="dxa"/>
          </w:tcPr>
          <w:p w:rsidR="00201F41" w:rsidRPr="00E51C9D" w:rsidRDefault="00201F41"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 м</w:t>
            </w:r>
          </w:p>
        </w:tc>
        <w:tc>
          <w:tcPr>
            <w:tcW w:w="581" w:type="dxa"/>
          </w:tcPr>
          <w:p w:rsidR="00201F41" w:rsidRPr="00E51C9D" w:rsidRDefault="00201F41" w:rsidP="000D798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992" w:type="dxa"/>
          </w:tcPr>
          <w:p w:rsidR="00201F41" w:rsidRPr="00E51C9D" w:rsidRDefault="00201F41" w:rsidP="000D798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851" w:type="dxa"/>
          </w:tcPr>
          <w:p w:rsidR="00201F41" w:rsidRPr="00E51C9D" w:rsidRDefault="00201F41"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40%</w:t>
            </w:r>
          </w:p>
        </w:tc>
      </w:tr>
      <w:tr w:rsidR="005C2FF4" w:rsidRPr="00E51C9D" w:rsidTr="005C2FF4">
        <w:trPr>
          <w:jc w:val="center"/>
        </w:trPr>
        <w:tc>
          <w:tcPr>
            <w:tcW w:w="2692" w:type="dxa"/>
            <w:shd w:val="clear" w:color="auto" w:fill="auto"/>
          </w:tcPr>
          <w:p w:rsidR="005C2FF4" w:rsidRPr="00E51C9D" w:rsidRDefault="005C2FF4" w:rsidP="005C2FF4">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708" w:type="dxa"/>
            <w:shd w:val="clear" w:color="auto" w:fill="auto"/>
          </w:tcPr>
          <w:p w:rsidR="005C2FF4" w:rsidRPr="00E51C9D" w:rsidRDefault="005C2FF4" w:rsidP="005C2FF4">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3.1.2</w:t>
            </w:r>
          </w:p>
        </w:tc>
        <w:tc>
          <w:tcPr>
            <w:tcW w:w="1134" w:type="dxa"/>
          </w:tcPr>
          <w:p w:rsidR="005C2FF4" w:rsidRPr="00E51C9D" w:rsidRDefault="005C2FF4" w:rsidP="00201F41">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300/</w:t>
            </w:r>
          </w:p>
          <w:p w:rsidR="005C2FF4" w:rsidRPr="00E51C9D" w:rsidRDefault="005C2FF4" w:rsidP="00201F41">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5000</w:t>
            </w:r>
          </w:p>
          <w:p w:rsidR="005C2FF4" w:rsidRPr="00E51C9D" w:rsidRDefault="005C2FF4" w:rsidP="00201F41">
            <w:pPr>
              <w:widowControl w:val="0"/>
              <w:ind w:right="30"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728" w:type="dxa"/>
          </w:tcPr>
          <w:p w:rsidR="005C2FF4" w:rsidRPr="00E51C9D" w:rsidRDefault="005C2FF4" w:rsidP="00170800">
            <w:pPr>
              <w:pStyle w:val="aff1"/>
              <w:ind w:firstLine="0"/>
              <w:jc w:val="center"/>
              <w:rPr>
                <w:color w:val="auto"/>
              </w:rPr>
            </w:pPr>
            <w:r w:rsidRPr="00E51C9D">
              <w:rPr>
                <w:color w:val="auto"/>
              </w:rPr>
              <w:t>12 м/ -</w:t>
            </w:r>
          </w:p>
        </w:tc>
        <w:tc>
          <w:tcPr>
            <w:tcW w:w="1686" w:type="dxa"/>
          </w:tcPr>
          <w:p w:rsidR="005C2FF4" w:rsidRPr="00E51C9D" w:rsidRDefault="005C2FF4" w:rsidP="00170800">
            <w:pPr>
              <w:pStyle w:val="aff1"/>
              <w:ind w:firstLine="0"/>
              <w:jc w:val="center"/>
              <w:rPr>
                <w:color w:val="auto"/>
              </w:rPr>
            </w:pPr>
            <w:r w:rsidRPr="00E51C9D">
              <w:rPr>
                <w:color w:val="auto"/>
                <w:lang w:val="en-US"/>
              </w:rPr>
              <w:t>5</w:t>
            </w:r>
            <w:r w:rsidRPr="00E51C9D">
              <w:rPr>
                <w:color w:val="auto"/>
              </w:rPr>
              <w:t xml:space="preserve"> м / 3 м</w:t>
            </w:r>
          </w:p>
        </w:tc>
        <w:tc>
          <w:tcPr>
            <w:tcW w:w="1119" w:type="dxa"/>
          </w:tcPr>
          <w:p w:rsidR="005C2FF4" w:rsidRPr="00E51C9D" w:rsidRDefault="005C2FF4" w:rsidP="00170800">
            <w:pPr>
              <w:pStyle w:val="aff1"/>
              <w:ind w:firstLine="0"/>
              <w:jc w:val="center"/>
              <w:rPr>
                <w:color w:val="auto"/>
              </w:rPr>
            </w:pPr>
            <w:r w:rsidRPr="00E51C9D">
              <w:rPr>
                <w:color w:val="auto"/>
              </w:rPr>
              <w:t>3 м</w:t>
            </w:r>
          </w:p>
        </w:tc>
        <w:tc>
          <w:tcPr>
            <w:tcW w:w="581" w:type="dxa"/>
          </w:tcPr>
          <w:p w:rsidR="005C2FF4" w:rsidRPr="00E51C9D" w:rsidRDefault="005C2FF4" w:rsidP="000D798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992" w:type="dxa"/>
          </w:tcPr>
          <w:p w:rsidR="005C2FF4" w:rsidRPr="00E51C9D" w:rsidRDefault="005C2FF4" w:rsidP="000D798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851" w:type="dxa"/>
          </w:tcPr>
          <w:p w:rsidR="005C2FF4" w:rsidRPr="00E51C9D" w:rsidRDefault="005C2FF4" w:rsidP="00170800">
            <w:pPr>
              <w:pStyle w:val="aff1"/>
              <w:ind w:firstLine="0"/>
              <w:jc w:val="center"/>
              <w:rPr>
                <w:color w:val="auto"/>
              </w:rPr>
            </w:pPr>
            <w:r w:rsidRPr="00E51C9D">
              <w:rPr>
                <w:color w:val="auto"/>
              </w:rPr>
              <w:t>40 %</w:t>
            </w:r>
          </w:p>
        </w:tc>
      </w:tr>
      <w:tr w:rsidR="00201F41" w:rsidRPr="00E51C9D" w:rsidTr="005C2FF4">
        <w:trPr>
          <w:jc w:val="center"/>
        </w:trPr>
        <w:tc>
          <w:tcPr>
            <w:tcW w:w="2692" w:type="dxa"/>
            <w:shd w:val="clear" w:color="auto" w:fill="auto"/>
          </w:tcPr>
          <w:p w:rsidR="00201F41" w:rsidRPr="00E51C9D" w:rsidRDefault="00201F41" w:rsidP="00170800">
            <w:pPr>
              <w:pStyle w:val="aff1"/>
              <w:ind w:firstLine="0"/>
              <w:rPr>
                <w:color w:val="auto"/>
              </w:rPr>
            </w:pPr>
            <w:r w:rsidRPr="00E51C9D">
              <w:rPr>
                <w:color w:val="auto"/>
              </w:rPr>
              <w:t>Бытовое обслуживание</w:t>
            </w:r>
          </w:p>
        </w:tc>
        <w:tc>
          <w:tcPr>
            <w:tcW w:w="708" w:type="dxa"/>
            <w:shd w:val="clear" w:color="auto" w:fill="auto"/>
          </w:tcPr>
          <w:p w:rsidR="00201F41" w:rsidRPr="00E51C9D" w:rsidRDefault="00201F41" w:rsidP="00170800">
            <w:pPr>
              <w:pStyle w:val="aff1"/>
              <w:ind w:firstLine="0"/>
              <w:jc w:val="center"/>
              <w:rPr>
                <w:color w:val="auto"/>
              </w:rPr>
            </w:pPr>
            <w:r w:rsidRPr="00E51C9D">
              <w:rPr>
                <w:color w:val="auto"/>
              </w:rPr>
              <w:t>3.3</w:t>
            </w:r>
          </w:p>
        </w:tc>
        <w:tc>
          <w:tcPr>
            <w:tcW w:w="1134" w:type="dxa"/>
          </w:tcPr>
          <w:p w:rsidR="00201F41" w:rsidRPr="00E51C9D" w:rsidRDefault="00201F41" w:rsidP="00201F41">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300/</w:t>
            </w:r>
          </w:p>
          <w:p w:rsidR="00201F41" w:rsidRPr="00E51C9D" w:rsidRDefault="00201F41" w:rsidP="00201F41">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5000</w:t>
            </w:r>
          </w:p>
          <w:p w:rsidR="00201F41" w:rsidRPr="00E51C9D" w:rsidRDefault="00201F41" w:rsidP="00201F41">
            <w:pPr>
              <w:widowControl w:val="0"/>
              <w:ind w:right="30"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728" w:type="dxa"/>
          </w:tcPr>
          <w:p w:rsidR="00201F41" w:rsidRPr="00E51C9D" w:rsidRDefault="00201F41" w:rsidP="00170800">
            <w:pPr>
              <w:pStyle w:val="aff1"/>
              <w:ind w:firstLine="0"/>
              <w:jc w:val="center"/>
              <w:rPr>
                <w:color w:val="auto"/>
              </w:rPr>
            </w:pPr>
            <w:r w:rsidRPr="00E51C9D">
              <w:rPr>
                <w:color w:val="auto"/>
              </w:rPr>
              <w:t>12 м/ -</w:t>
            </w:r>
          </w:p>
        </w:tc>
        <w:tc>
          <w:tcPr>
            <w:tcW w:w="1686" w:type="dxa"/>
          </w:tcPr>
          <w:p w:rsidR="00201F41" w:rsidRPr="00E51C9D" w:rsidRDefault="00201F41" w:rsidP="00170800">
            <w:pPr>
              <w:pStyle w:val="aff1"/>
              <w:ind w:firstLine="0"/>
              <w:jc w:val="center"/>
              <w:rPr>
                <w:color w:val="auto"/>
              </w:rPr>
            </w:pPr>
            <w:r w:rsidRPr="00E51C9D">
              <w:rPr>
                <w:color w:val="auto"/>
                <w:lang w:val="en-US"/>
              </w:rPr>
              <w:t>5</w:t>
            </w:r>
            <w:r w:rsidRPr="00E51C9D">
              <w:rPr>
                <w:color w:val="auto"/>
              </w:rPr>
              <w:t xml:space="preserve"> м / 3 м</w:t>
            </w:r>
          </w:p>
        </w:tc>
        <w:tc>
          <w:tcPr>
            <w:tcW w:w="1119" w:type="dxa"/>
          </w:tcPr>
          <w:p w:rsidR="00201F41" w:rsidRPr="00E51C9D" w:rsidRDefault="00201F41" w:rsidP="00170800">
            <w:pPr>
              <w:pStyle w:val="aff1"/>
              <w:ind w:firstLine="0"/>
              <w:jc w:val="center"/>
              <w:rPr>
                <w:color w:val="auto"/>
              </w:rPr>
            </w:pPr>
            <w:r w:rsidRPr="00E51C9D">
              <w:rPr>
                <w:color w:val="auto"/>
              </w:rPr>
              <w:t>3 м</w:t>
            </w:r>
          </w:p>
        </w:tc>
        <w:tc>
          <w:tcPr>
            <w:tcW w:w="581" w:type="dxa"/>
          </w:tcPr>
          <w:p w:rsidR="00201F41" w:rsidRPr="00E51C9D" w:rsidRDefault="00201F41" w:rsidP="00170800">
            <w:pPr>
              <w:pStyle w:val="aff1"/>
              <w:ind w:firstLine="0"/>
              <w:jc w:val="center"/>
              <w:rPr>
                <w:color w:val="auto"/>
              </w:rPr>
            </w:pPr>
            <w:r w:rsidRPr="00E51C9D">
              <w:rPr>
                <w:color w:val="auto"/>
              </w:rPr>
              <w:t>2</w:t>
            </w:r>
          </w:p>
        </w:tc>
        <w:tc>
          <w:tcPr>
            <w:tcW w:w="992" w:type="dxa"/>
          </w:tcPr>
          <w:p w:rsidR="00201F41" w:rsidRPr="00E51C9D" w:rsidRDefault="00201F41" w:rsidP="00201F41">
            <w:pPr>
              <w:pStyle w:val="aff1"/>
              <w:ind w:firstLine="0"/>
              <w:jc w:val="center"/>
              <w:rPr>
                <w:color w:val="auto"/>
              </w:rPr>
            </w:pPr>
            <w:r w:rsidRPr="00E51C9D">
              <w:rPr>
                <w:color w:val="auto"/>
              </w:rPr>
              <w:t>10 м</w:t>
            </w:r>
          </w:p>
        </w:tc>
        <w:tc>
          <w:tcPr>
            <w:tcW w:w="851" w:type="dxa"/>
          </w:tcPr>
          <w:p w:rsidR="00201F41" w:rsidRPr="00E51C9D" w:rsidRDefault="00201F41" w:rsidP="00170800">
            <w:pPr>
              <w:pStyle w:val="aff1"/>
              <w:ind w:firstLine="0"/>
              <w:jc w:val="center"/>
              <w:rPr>
                <w:color w:val="auto"/>
              </w:rPr>
            </w:pPr>
            <w:r w:rsidRPr="00E51C9D">
              <w:rPr>
                <w:color w:val="auto"/>
                <w:lang w:val="en-US"/>
              </w:rPr>
              <w:t>6</w:t>
            </w:r>
            <w:r w:rsidRPr="00E51C9D">
              <w:rPr>
                <w:color w:val="auto"/>
              </w:rPr>
              <w:t>0 %</w:t>
            </w:r>
          </w:p>
        </w:tc>
      </w:tr>
      <w:tr w:rsidR="005C2FF4" w:rsidRPr="00E51C9D" w:rsidTr="005C2FF4">
        <w:trPr>
          <w:jc w:val="center"/>
        </w:trPr>
        <w:tc>
          <w:tcPr>
            <w:tcW w:w="2692" w:type="dxa"/>
            <w:shd w:val="clear" w:color="auto" w:fill="auto"/>
          </w:tcPr>
          <w:p w:rsidR="005C2FF4" w:rsidRPr="00E51C9D" w:rsidRDefault="005C2FF4" w:rsidP="005C2FF4">
            <w:pPr>
              <w:pStyle w:val="aff1"/>
              <w:ind w:firstLine="0"/>
              <w:rPr>
                <w:color w:val="auto"/>
              </w:rPr>
            </w:pPr>
            <w:r w:rsidRPr="00E51C9D">
              <w:rPr>
                <w:color w:val="auto"/>
              </w:rPr>
              <w:t>Оказание социальной помощи населению</w:t>
            </w:r>
          </w:p>
        </w:tc>
        <w:tc>
          <w:tcPr>
            <w:tcW w:w="708" w:type="dxa"/>
            <w:shd w:val="clear" w:color="auto" w:fill="auto"/>
          </w:tcPr>
          <w:p w:rsidR="005C2FF4" w:rsidRPr="00E51C9D" w:rsidRDefault="005C2FF4" w:rsidP="005C2FF4">
            <w:pPr>
              <w:pStyle w:val="aff1"/>
              <w:ind w:firstLine="0"/>
              <w:jc w:val="center"/>
              <w:rPr>
                <w:color w:val="auto"/>
              </w:rPr>
            </w:pPr>
            <w:r w:rsidRPr="00E51C9D">
              <w:rPr>
                <w:color w:val="auto"/>
              </w:rPr>
              <w:t>3.2.1</w:t>
            </w:r>
          </w:p>
        </w:tc>
        <w:tc>
          <w:tcPr>
            <w:tcW w:w="1134" w:type="dxa"/>
            <w:vMerge w:val="restart"/>
          </w:tcPr>
          <w:p w:rsidR="005C2FF4" w:rsidRPr="00E51C9D" w:rsidRDefault="005C2FF4" w:rsidP="00201F41">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300/</w:t>
            </w:r>
          </w:p>
          <w:p w:rsidR="005C2FF4" w:rsidRPr="00E51C9D" w:rsidRDefault="005C2FF4" w:rsidP="00201F41">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5000</w:t>
            </w:r>
          </w:p>
          <w:p w:rsidR="005C2FF4" w:rsidRPr="00E51C9D" w:rsidRDefault="005C2FF4" w:rsidP="00201F41">
            <w:pPr>
              <w:ind w:right="30" w:firstLine="0"/>
            </w:pPr>
            <w:r w:rsidRPr="00E51C9D">
              <w:rPr>
                <w:rFonts w:ascii="Times New Roman" w:hAnsi="Times New Roman" w:cs="Times New Roman"/>
                <w:sz w:val="24"/>
                <w:szCs w:val="24"/>
              </w:rPr>
              <w:t>кв.м</w:t>
            </w:r>
          </w:p>
        </w:tc>
        <w:tc>
          <w:tcPr>
            <w:tcW w:w="728" w:type="dxa"/>
            <w:vMerge w:val="restart"/>
          </w:tcPr>
          <w:p w:rsidR="005C2FF4" w:rsidRPr="00E51C9D" w:rsidRDefault="005C2FF4" w:rsidP="00170800">
            <w:pPr>
              <w:pStyle w:val="aff1"/>
              <w:ind w:firstLine="0"/>
              <w:jc w:val="center"/>
              <w:rPr>
                <w:color w:val="auto"/>
              </w:rPr>
            </w:pPr>
            <w:r w:rsidRPr="00E51C9D">
              <w:rPr>
                <w:color w:val="auto"/>
              </w:rPr>
              <w:t>12 м/ -</w:t>
            </w:r>
          </w:p>
        </w:tc>
        <w:tc>
          <w:tcPr>
            <w:tcW w:w="1686" w:type="dxa"/>
            <w:vMerge w:val="restart"/>
          </w:tcPr>
          <w:p w:rsidR="005C2FF4" w:rsidRPr="00E51C9D" w:rsidRDefault="005C2FF4" w:rsidP="00170800">
            <w:pPr>
              <w:pStyle w:val="aff1"/>
              <w:ind w:firstLine="0"/>
              <w:jc w:val="center"/>
              <w:rPr>
                <w:color w:val="auto"/>
              </w:rPr>
            </w:pPr>
            <w:r w:rsidRPr="00E51C9D">
              <w:rPr>
                <w:color w:val="auto"/>
                <w:lang w:val="en-US"/>
              </w:rPr>
              <w:t>5</w:t>
            </w:r>
            <w:r w:rsidRPr="00E51C9D">
              <w:rPr>
                <w:color w:val="auto"/>
              </w:rPr>
              <w:t xml:space="preserve"> м / 3 м</w:t>
            </w:r>
          </w:p>
        </w:tc>
        <w:tc>
          <w:tcPr>
            <w:tcW w:w="1119" w:type="dxa"/>
            <w:vMerge w:val="restart"/>
          </w:tcPr>
          <w:p w:rsidR="005C2FF4" w:rsidRPr="00E51C9D" w:rsidRDefault="005C2FF4" w:rsidP="00170800">
            <w:pPr>
              <w:pStyle w:val="aff1"/>
              <w:ind w:firstLine="0"/>
              <w:jc w:val="center"/>
              <w:rPr>
                <w:color w:val="auto"/>
              </w:rPr>
            </w:pPr>
            <w:r w:rsidRPr="00E51C9D">
              <w:rPr>
                <w:color w:val="auto"/>
              </w:rPr>
              <w:t>3 м</w:t>
            </w:r>
          </w:p>
        </w:tc>
        <w:tc>
          <w:tcPr>
            <w:tcW w:w="581" w:type="dxa"/>
            <w:vMerge w:val="restart"/>
          </w:tcPr>
          <w:p w:rsidR="005C2FF4" w:rsidRPr="00E51C9D" w:rsidRDefault="005C2FF4" w:rsidP="00170800">
            <w:pPr>
              <w:pStyle w:val="aff1"/>
              <w:ind w:firstLine="0"/>
              <w:jc w:val="center"/>
              <w:rPr>
                <w:color w:val="auto"/>
              </w:rPr>
            </w:pPr>
            <w:r w:rsidRPr="00E51C9D">
              <w:rPr>
                <w:color w:val="auto"/>
              </w:rPr>
              <w:t>2</w:t>
            </w:r>
          </w:p>
        </w:tc>
        <w:tc>
          <w:tcPr>
            <w:tcW w:w="992" w:type="dxa"/>
            <w:vMerge w:val="restart"/>
          </w:tcPr>
          <w:p w:rsidR="005C2FF4" w:rsidRPr="00E51C9D" w:rsidRDefault="005C2FF4" w:rsidP="00201F41">
            <w:pPr>
              <w:pStyle w:val="aff1"/>
              <w:ind w:firstLine="0"/>
              <w:jc w:val="center"/>
              <w:rPr>
                <w:color w:val="auto"/>
              </w:rPr>
            </w:pPr>
            <w:r w:rsidRPr="00E51C9D">
              <w:rPr>
                <w:color w:val="auto"/>
              </w:rPr>
              <w:t>10 м</w:t>
            </w:r>
          </w:p>
        </w:tc>
        <w:tc>
          <w:tcPr>
            <w:tcW w:w="851" w:type="dxa"/>
            <w:vMerge w:val="restart"/>
          </w:tcPr>
          <w:p w:rsidR="005C2FF4" w:rsidRPr="00E51C9D" w:rsidRDefault="005C2FF4" w:rsidP="00170800">
            <w:pPr>
              <w:pStyle w:val="aff1"/>
              <w:ind w:firstLine="0"/>
              <w:jc w:val="center"/>
              <w:rPr>
                <w:color w:val="auto"/>
              </w:rPr>
            </w:pPr>
            <w:r w:rsidRPr="00E51C9D">
              <w:rPr>
                <w:color w:val="auto"/>
              </w:rPr>
              <w:t>40 %</w:t>
            </w:r>
          </w:p>
        </w:tc>
      </w:tr>
      <w:tr w:rsidR="005C2FF4" w:rsidRPr="00E51C9D" w:rsidTr="005C2FF4">
        <w:trPr>
          <w:jc w:val="center"/>
        </w:trPr>
        <w:tc>
          <w:tcPr>
            <w:tcW w:w="2692" w:type="dxa"/>
            <w:shd w:val="clear" w:color="auto" w:fill="auto"/>
          </w:tcPr>
          <w:p w:rsidR="005C2FF4" w:rsidRPr="00E51C9D" w:rsidRDefault="005C2FF4" w:rsidP="005C2FF4">
            <w:pPr>
              <w:pStyle w:val="aff1"/>
              <w:ind w:firstLine="0"/>
              <w:rPr>
                <w:color w:val="auto"/>
              </w:rPr>
            </w:pPr>
            <w:r w:rsidRPr="00E51C9D">
              <w:rPr>
                <w:color w:val="auto"/>
              </w:rPr>
              <w:t>Оказание услуг связи</w:t>
            </w:r>
          </w:p>
        </w:tc>
        <w:tc>
          <w:tcPr>
            <w:tcW w:w="708" w:type="dxa"/>
            <w:shd w:val="clear" w:color="auto" w:fill="auto"/>
          </w:tcPr>
          <w:p w:rsidR="005C2FF4" w:rsidRPr="00E51C9D" w:rsidRDefault="005C2FF4" w:rsidP="005C2FF4">
            <w:pPr>
              <w:pStyle w:val="aff1"/>
              <w:ind w:firstLine="0"/>
              <w:jc w:val="center"/>
              <w:rPr>
                <w:color w:val="auto"/>
              </w:rPr>
            </w:pPr>
            <w:r w:rsidRPr="00E51C9D">
              <w:rPr>
                <w:color w:val="auto"/>
              </w:rPr>
              <w:t>3.2.3</w:t>
            </w:r>
          </w:p>
        </w:tc>
        <w:tc>
          <w:tcPr>
            <w:tcW w:w="1134" w:type="dxa"/>
            <w:vMerge/>
          </w:tcPr>
          <w:p w:rsidR="005C2FF4" w:rsidRPr="00E51C9D" w:rsidRDefault="005C2FF4" w:rsidP="00201F41">
            <w:pPr>
              <w:widowControl w:val="0"/>
              <w:ind w:firstLine="0"/>
              <w:jc w:val="center"/>
              <w:rPr>
                <w:rFonts w:ascii="Times New Roman" w:hAnsi="Times New Roman" w:cs="Times New Roman"/>
                <w:sz w:val="24"/>
                <w:szCs w:val="24"/>
              </w:rPr>
            </w:pPr>
          </w:p>
        </w:tc>
        <w:tc>
          <w:tcPr>
            <w:tcW w:w="728" w:type="dxa"/>
            <w:vMerge/>
          </w:tcPr>
          <w:p w:rsidR="005C2FF4" w:rsidRPr="00E51C9D" w:rsidRDefault="005C2FF4" w:rsidP="00170800">
            <w:pPr>
              <w:pStyle w:val="aff1"/>
              <w:ind w:firstLine="0"/>
              <w:jc w:val="center"/>
              <w:rPr>
                <w:color w:val="auto"/>
              </w:rPr>
            </w:pPr>
          </w:p>
        </w:tc>
        <w:tc>
          <w:tcPr>
            <w:tcW w:w="1686" w:type="dxa"/>
            <w:vMerge/>
          </w:tcPr>
          <w:p w:rsidR="005C2FF4" w:rsidRPr="00E51C9D" w:rsidRDefault="005C2FF4" w:rsidP="00170800">
            <w:pPr>
              <w:pStyle w:val="aff1"/>
              <w:ind w:firstLine="0"/>
              <w:jc w:val="center"/>
              <w:rPr>
                <w:color w:val="auto"/>
                <w:lang w:val="en-US"/>
              </w:rPr>
            </w:pPr>
          </w:p>
        </w:tc>
        <w:tc>
          <w:tcPr>
            <w:tcW w:w="1119" w:type="dxa"/>
            <w:vMerge/>
          </w:tcPr>
          <w:p w:rsidR="005C2FF4" w:rsidRPr="00E51C9D" w:rsidRDefault="005C2FF4" w:rsidP="00170800">
            <w:pPr>
              <w:pStyle w:val="aff1"/>
              <w:ind w:firstLine="0"/>
              <w:jc w:val="center"/>
              <w:rPr>
                <w:color w:val="auto"/>
              </w:rPr>
            </w:pPr>
          </w:p>
        </w:tc>
        <w:tc>
          <w:tcPr>
            <w:tcW w:w="581" w:type="dxa"/>
            <w:vMerge/>
          </w:tcPr>
          <w:p w:rsidR="005C2FF4" w:rsidRPr="00E51C9D" w:rsidRDefault="005C2FF4" w:rsidP="00170800">
            <w:pPr>
              <w:pStyle w:val="aff1"/>
              <w:ind w:firstLine="0"/>
              <w:jc w:val="center"/>
              <w:rPr>
                <w:color w:val="auto"/>
              </w:rPr>
            </w:pPr>
          </w:p>
        </w:tc>
        <w:tc>
          <w:tcPr>
            <w:tcW w:w="992" w:type="dxa"/>
            <w:vMerge/>
          </w:tcPr>
          <w:p w:rsidR="005C2FF4" w:rsidRPr="00E51C9D" w:rsidRDefault="005C2FF4" w:rsidP="00201F41">
            <w:pPr>
              <w:pStyle w:val="aff1"/>
              <w:ind w:firstLine="0"/>
              <w:jc w:val="center"/>
              <w:rPr>
                <w:color w:val="auto"/>
              </w:rPr>
            </w:pPr>
          </w:p>
        </w:tc>
        <w:tc>
          <w:tcPr>
            <w:tcW w:w="851" w:type="dxa"/>
            <w:vMerge/>
          </w:tcPr>
          <w:p w:rsidR="005C2FF4" w:rsidRPr="00E51C9D" w:rsidRDefault="005C2FF4" w:rsidP="00170800">
            <w:pPr>
              <w:pStyle w:val="aff1"/>
              <w:ind w:firstLine="0"/>
              <w:jc w:val="center"/>
              <w:rPr>
                <w:color w:val="auto"/>
              </w:rPr>
            </w:pPr>
          </w:p>
        </w:tc>
      </w:tr>
      <w:tr w:rsidR="005C2FF4" w:rsidRPr="00E51C9D" w:rsidTr="005C2FF4">
        <w:trPr>
          <w:jc w:val="center"/>
        </w:trPr>
        <w:tc>
          <w:tcPr>
            <w:tcW w:w="2692" w:type="dxa"/>
            <w:shd w:val="clear" w:color="auto" w:fill="auto"/>
          </w:tcPr>
          <w:p w:rsidR="005C2FF4" w:rsidRPr="00E51C9D" w:rsidRDefault="005C2FF4" w:rsidP="005C2FF4">
            <w:pPr>
              <w:pStyle w:val="aff1"/>
              <w:ind w:firstLine="0"/>
              <w:rPr>
                <w:color w:val="auto"/>
              </w:rPr>
            </w:pPr>
            <w:r w:rsidRPr="00E51C9D">
              <w:rPr>
                <w:color w:val="auto"/>
              </w:rPr>
              <w:t>Осуществление религиозных обрядов</w:t>
            </w:r>
          </w:p>
        </w:tc>
        <w:tc>
          <w:tcPr>
            <w:tcW w:w="708" w:type="dxa"/>
            <w:shd w:val="clear" w:color="auto" w:fill="auto"/>
          </w:tcPr>
          <w:p w:rsidR="005C2FF4" w:rsidRPr="00E51C9D" w:rsidRDefault="005C2FF4" w:rsidP="005C2FF4">
            <w:pPr>
              <w:pStyle w:val="aff1"/>
              <w:ind w:firstLine="0"/>
              <w:jc w:val="center"/>
              <w:rPr>
                <w:color w:val="auto"/>
              </w:rPr>
            </w:pPr>
            <w:r w:rsidRPr="00E51C9D">
              <w:rPr>
                <w:color w:val="auto"/>
              </w:rPr>
              <w:t>3.7.1</w:t>
            </w:r>
          </w:p>
        </w:tc>
        <w:tc>
          <w:tcPr>
            <w:tcW w:w="1134" w:type="dxa"/>
          </w:tcPr>
          <w:p w:rsidR="005C2FF4" w:rsidRPr="00E51C9D" w:rsidRDefault="005C2FF4" w:rsidP="00201F41">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300/</w:t>
            </w:r>
          </w:p>
          <w:p w:rsidR="005C2FF4" w:rsidRPr="00E51C9D" w:rsidRDefault="005C2FF4" w:rsidP="00201F41">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5000</w:t>
            </w:r>
          </w:p>
          <w:p w:rsidR="005C2FF4" w:rsidRPr="00E51C9D" w:rsidRDefault="005C2FF4" w:rsidP="00201F41">
            <w:pPr>
              <w:widowControl w:val="0"/>
              <w:ind w:right="30"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728" w:type="dxa"/>
          </w:tcPr>
          <w:p w:rsidR="005C2FF4" w:rsidRPr="00E51C9D" w:rsidRDefault="005C2FF4" w:rsidP="00170800">
            <w:pPr>
              <w:pStyle w:val="aff1"/>
              <w:ind w:firstLine="0"/>
              <w:jc w:val="center"/>
              <w:rPr>
                <w:color w:val="auto"/>
              </w:rPr>
            </w:pPr>
            <w:r w:rsidRPr="00E51C9D">
              <w:rPr>
                <w:color w:val="auto"/>
              </w:rPr>
              <w:t>12 м/ -</w:t>
            </w:r>
          </w:p>
        </w:tc>
        <w:tc>
          <w:tcPr>
            <w:tcW w:w="1686" w:type="dxa"/>
          </w:tcPr>
          <w:p w:rsidR="005C2FF4" w:rsidRPr="00E51C9D" w:rsidRDefault="005C2FF4" w:rsidP="00170800">
            <w:pPr>
              <w:pStyle w:val="aff1"/>
              <w:ind w:firstLine="0"/>
              <w:jc w:val="center"/>
              <w:rPr>
                <w:color w:val="auto"/>
              </w:rPr>
            </w:pPr>
            <w:r w:rsidRPr="00E51C9D">
              <w:rPr>
                <w:color w:val="auto"/>
              </w:rPr>
              <w:t xml:space="preserve">5 м </w:t>
            </w:r>
          </w:p>
        </w:tc>
        <w:tc>
          <w:tcPr>
            <w:tcW w:w="1119" w:type="dxa"/>
          </w:tcPr>
          <w:p w:rsidR="005C2FF4" w:rsidRPr="00E51C9D" w:rsidRDefault="005C2FF4" w:rsidP="00170800">
            <w:pPr>
              <w:pStyle w:val="aff1"/>
              <w:ind w:firstLine="0"/>
              <w:jc w:val="center"/>
              <w:rPr>
                <w:color w:val="auto"/>
              </w:rPr>
            </w:pPr>
            <w:r w:rsidRPr="00E51C9D">
              <w:rPr>
                <w:color w:val="auto"/>
              </w:rPr>
              <w:t>5 м</w:t>
            </w:r>
          </w:p>
        </w:tc>
        <w:tc>
          <w:tcPr>
            <w:tcW w:w="581" w:type="dxa"/>
          </w:tcPr>
          <w:p w:rsidR="005C2FF4" w:rsidRPr="00E51C9D" w:rsidRDefault="005C2FF4" w:rsidP="00170800">
            <w:pPr>
              <w:pStyle w:val="aff1"/>
              <w:ind w:firstLine="0"/>
              <w:jc w:val="center"/>
              <w:rPr>
                <w:color w:val="auto"/>
              </w:rPr>
            </w:pPr>
            <w:r w:rsidRPr="00E51C9D">
              <w:rPr>
                <w:color w:val="auto"/>
              </w:rPr>
              <w:t>3</w:t>
            </w:r>
          </w:p>
        </w:tc>
        <w:tc>
          <w:tcPr>
            <w:tcW w:w="992" w:type="dxa"/>
          </w:tcPr>
          <w:p w:rsidR="005C2FF4" w:rsidRPr="00E51C9D" w:rsidRDefault="005C2FF4" w:rsidP="00170800">
            <w:pPr>
              <w:pStyle w:val="aff1"/>
              <w:ind w:firstLine="0"/>
              <w:jc w:val="center"/>
              <w:rPr>
                <w:color w:val="auto"/>
              </w:rPr>
            </w:pPr>
            <w:r w:rsidRPr="00E51C9D">
              <w:rPr>
                <w:color w:val="auto"/>
              </w:rPr>
              <w:t>30 м</w:t>
            </w:r>
          </w:p>
        </w:tc>
        <w:tc>
          <w:tcPr>
            <w:tcW w:w="851" w:type="dxa"/>
          </w:tcPr>
          <w:p w:rsidR="005C2FF4" w:rsidRPr="00E51C9D" w:rsidRDefault="005C2FF4" w:rsidP="00170800">
            <w:pPr>
              <w:pStyle w:val="aff1"/>
              <w:ind w:firstLine="0"/>
              <w:jc w:val="center"/>
              <w:rPr>
                <w:color w:val="auto"/>
              </w:rPr>
            </w:pPr>
            <w:r w:rsidRPr="00E51C9D">
              <w:rPr>
                <w:color w:val="auto"/>
              </w:rPr>
              <w:t>40 %</w:t>
            </w:r>
          </w:p>
        </w:tc>
      </w:tr>
      <w:tr w:rsidR="00201F41" w:rsidRPr="00E51C9D" w:rsidTr="005C2FF4">
        <w:trPr>
          <w:jc w:val="center"/>
        </w:trPr>
        <w:tc>
          <w:tcPr>
            <w:tcW w:w="2692" w:type="dxa"/>
            <w:shd w:val="clear" w:color="auto" w:fill="auto"/>
          </w:tcPr>
          <w:p w:rsidR="00201F41" w:rsidRPr="00E51C9D" w:rsidRDefault="00201F41" w:rsidP="00170800">
            <w:pPr>
              <w:pStyle w:val="aff1"/>
              <w:ind w:firstLine="0"/>
              <w:rPr>
                <w:color w:val="auto"/>
              </w:rPr>
            </w:pPr>
            <w:r w:rsidRPr="00E51C9D">
              <w:rPr>
                <w:color w:val="auto"/>
              </w:rPr>
              <w:t xml:space="preserve">Амбулаторное </w:t>
            </w:r>
            <w:r w:rsidRPr="00E51C9D">
              <w:rPr>
                <w:color w:val="auto"/>
              </w:rPr>
              <w:lastRenderedPageBreak/>
              <w:t>ветеринарное обслуживание</w:t>
            </w:r>
          </w:p>
        </w:tc>
        <w:tc>
          <w:tcPr>
            <w:tcW w:w="708" w:type="dxa"/>
            <w:shd w:val="clear" w:color="auto" w:fill="auto"/>
          </w:tcPr>
          <w:p w:rsidR="00201F41" w:rsidRPr="00E51C9D" w:rsidRDefault="00201F41" w:rsidP="00170800">
            <w:pPr>
              <w:pStyle w:val="aff1"/>
              <w:ind w:right="-108" w:firstLine="0"/>
              <w:jc w:val="center"/>
              <w:rPr>
                <w:color w:val="auto"/>
              </w:rPr>
            </w:pPr>
            <w:r w:rsidRPr="00E51C9D">
              <w:rPr>
                <w:color w:val="auto"/>
              </w:rPr>
              <w:lastRenderedPageBreak/>
              <w:t>3.10.1</w:t>
            </w:r>
          </w:p>
        </w:tc>
        <w:tc>
          <w:tcPr>
            <w:tcW w:w="1134" w:type="dxa"/>
          </w:tcPr>
          <w:p w:rsidR="00201F41" w:rsidRPr="00E51C9D" w:rsidRDefault="00201F41" w:rsidP="00201F41">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300/</w:t>
            </w:r>
          </w:p>
          <w:p w:rsidR="00201F41" w:rsidRPr="00E51C9D" w:rsidRDefault="00201F41" w:rsidP="00201F41">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lastRenderedPageBreak/>
              <w:t>5000</w:t>
            </w:r>
          </w:p>
          <w:p w:rsidR="00201F41" w:rsidRPr="00E51C9D" w:rsidRDefault="00201F41" w:rsidP="00201F41">
            <w:pPr>
              <w:widowControl w:val="0"/>
              <w:ind w:right="30"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728" w:type="dxa"/>
          </w:tcPr>
          <w:p w:rsidR="00201F41" w:rsidRPr="00E51C9D" w:rsidRDefault="00201F41" w:rsidP="00170800">
            <w:pPr>
              <w:pStyle w:val="aff1"/>
              <w:ind w:firstLine="0"/>
              <w:jc w:val="center"/>
              <w:rPr>
                <w:color w:val="auto"/>
              </w:rPr>
            </w:pPr>
            <w:r w:rsidRPr="00E51C9D">
              <w:rPr>
                <w:color w:val="auto"/>
              </w:rPr>
              <w:lastRenderedPageBreak/>
              <w:t xml:space="preserve">12 </w:t>
            </w:r>
            <w:r w:rsidRPr="00E51C9D">
              <w:rPr>
                <w:color w:val="auto"/>
              </w:rPr>
              <w:lastRenderedPageBreak/>
              <w:t>м/ -</w:t>
            </w:r>
          </w:p>
        </w:tc>
        <w:tc>
          <w:tcPr>
            <w:tcW w:w="1686" w:type="dxa"/>
          </w:tcPr>
          <w:p w:rsidR="00201F41" w:rsidRPr="00E51C9D" w:rsidRDefault="00201F41" w:rsidP="00170800">
            <w:pPr>
              <w:pStyle w:val="aff1"/>
              <w:ind w:firstLine="0"/>
              <w:jc w:val="center"/>
              <w:rPr>
                <w:color w:val="auto"/>
              </w:rPr>
            </w:pPr>
            <w:r w:rsidRPr="00E51C9D">
              <w:rPr>
                <w:color w:val="auto"/>
                <w:lang w:val="en-US"/>
              </w:rPr>
              <w:lastRenderedPageBreak/>
              <w:t>5</w:t>
            </w:r>
            <w:r w:rsidRPr="00E51C9D">
              <w:rPr>
                <w:color w:val="auto"/>
              </w:rPr>
              <w:t xml:space="preserve"> м / 3 м</w:t>
            </w:r>
          </w:p>
        </w:tc>
        <w:tc>
          <w:tcPr>
            <w:tcW w:w="1119" w:type="dxa"/>
          </w:tcPr>
          <w:p w:rsidR="00201F41" w:rsidRPr="00E51C9D" w:rsidRDefault="00201F41" w:rsidP="00170800">
            <w:pPr>
              <w:pStyle w:val="aff1"/>
              <w:ind w:firstLine="0"/>
              <w:jc w:val="center"/>
              <w:rPr>
                <w:color w:val="auto"/>
              </w:rPr>
            </w:pPr>
            <w:r w:rsidRPr="00E51C9D">
              <w:rPr>
                <w:color w:val="auto"/>
              </w:rPr>
              <w:t>3 м</w:t>
            </w:r>
          </w:p>
        </w:tc>
        <w:tc>
          <w:tcPr>
            <w:tcW w:w="581" w:type="dxa"/>
          </w:tcPr>
          <w:p w:rsidR="00201F41" w:rsidRPr="00E51C9D" w:rsidRDefault="00201F41" w:rsidP="00170800">
            <w:pPr>
              <w:pStyle w:val="aff1"/>
              <w:ind w:firstLine="0"/>
              <w:jc w:val="center"/>
              <w:rPr>
                <w:color w:val="auto"/>
              </w:rPr>
            </w:pPr>
            <w:r w:rsidRPr="00E51C9D">
              <w:rPr>
                <w:color w:val="auto"/>
              </w:rPr>
              <w:t>2</w:t>
            </w:r>
          </w:p>
        </w:tc>
        <w:tc>
          <w:tcPr>
            <w:tcW w:w="992" w:type="dxa"/>
          </w:tcPr>
          <w:p w:rsidR="00201F41" w:rsidRPr="00E51C9D" w:rsidRDefault="00201F41" w:rsidP="00201F41">
            <w:pPr>
              <w:pStyle w:val="aff1"/>
              <w:ind w:firstLine="0"/>
              <w:jc w:val="center"/>
              <w:rPr>
                <w:color w:val="auto"/>
              </w:rPr>
            </w:pPr>
            <w:r w:rsidRPr="00E51C9D">
              <w:rPr>
                <w:color w:val="auto"/>
              </w:rPr>
              <w:t>10 м</w:t>
            </w:r>
          </w:p>
        </w:tc>
        <w:tc>
          <w:tcPr>
            <w:tcW w:w="851" w:type="dxa"/>
          </w:tcPr>
          <w:p w:rsidR="00201F41" w:rsidRPr="00E51C9D" w:rsidRDefault="00201F41" w:rsidP="00170800">
            <w:pPr>
              <w:pStyle w:val="aff1"/>
              <w:ind w:firstLine="0"/>
              <w:jc w:val="center"/>
              <w:rPr>
                <w:color w:val="auto"/>
              </w:rPr>
            </w:pPr>
            <w:r w:rsidRPr="00E51C9D">
              <w:rPr>
                <w:color w:val="auto"/>
                <w:lang w:val="en-US"/>
              </w:rPr>
              <w:t>6</w:t>
            </w:r>
            <w:r w:rsidRPr="00E51C9D">
              <w:rPr>
                <w:color w:val="auto"/>
              </w:rPr>
              <w:t>0 %</w:t>
            </w:r>
          </w:p>
        </w:tc>
      </w:tr>
      <w:tr w:rsidR="00201F41" w:rsidRPr="00E51C9D" w:rsidTr="005C2FF4">
        <w:trPr>
          <w:trHeight w:val="846"/>
          <w:jc w:val="center"/>
        </w:trPr>
        <w:tc>
          <w:tcPr>
            <w:tcW w:w="2692" w:type="dxa"/>
            <w:shd w:val="clear" w:color="auto" w:fill="auto"/>
          </w:tcPr>
          <w:p w:rsidR="00201F41" w:rsidRPr="00E51C9D" w:rsidRDefault="00201F41" w:rsidP="00170800">
            <w:pPr>
              <w:pStyle w:val="aff1"/>
              <w:ind w:firstLine="0"/>
              <w:rPr>
                <w:color w:val="auto"/>
              </w:rPr>
            </w:pPr>
            <w:r w:rsidRPr="00E51C9D">
              <w:rPr>
                <w:color w:val="auto"/>
              </w:rPr>
              <w:lastRenderedPageBreak/>
              <w:t>Деловое управление</w:t>
            </w:r>
          </w:p>
        </w:tc>
        <w:tc>
          <w:tcPr>
            <w:tcW w:w="708" w:type="dxa"/>
            <w:shd w:val="clear" w:color="auto" w:fill="auto"/>
          </w:tcPr>
          <w:p w:rsidR="00201F41" w:rsidRPr="00E51C9D" w:rsidRDefault="00201F41" w:rsidP="00170800">
            <w:pPr>
              <w:pStyle w:val="aff1"/>
              <w:ind w:firstLine="0"/>
              <w:jc w:val="center"/>
              <w:rPr>
                <w:color w:val="auto"/>
              </w:rPr>
            </w:pPr>
            <w:r w:rsidRPr="00E51C9D">
              <w:rPr>
                <w:color w:val="auto"/>
              </w:rPr>
              <w:t>4.1</w:t>
            </w:r>
          </w:p>
        </w:tc>
        <w:tc>
          <w:tcPr>
            <w:tcW w:w="1134" w:type="dxa"/>
          </w:tcPr>
          <w:p w:rsidR="00201F41" w:rsidRPr="00E51C9D" w:rsidRDefault="00201F41" w:rsidP="00201F41">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300/</w:t>
            </w:r>
          </w:p>
          <w:p w:rsidR="00201F41" w:rsidRPr="00E51C9D" w:rsidRDefault="00201F41" w:rsidP="00201F41">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5000</w:t>
            </w:r>
          </w:p>
          <w:p w:rsidR="00201F41" w:rsidRPr="00E51C9D" w:rsidRDefault="00201F41" w:rsidP="00201F41">
            <w:pPr>
              <w:ind w:right="30" w:firstLine="0"/>
            </w:pPr>
            <w:r w:rsidRPr="00E51C9D">
              <w:rPr>
                <w:rFonts w:ascii="Times New Roman" w:hAnsi="Times New Roman" w:cs="Times New Roman"/>
                <w:sz w:val="24"/>
                <w:szCs w:val="24"/>
              </w:rPr>
              <w:t>кв.м</w:t>
            </w:r>
          </w:p>
        </w:tc>
        <w:tc>
          <w:tcPr>
            <w:tcW w:w="728" w:type="dxa"/>
          </w:tcPr>
          <w:p w:rsidR="00201F41" w:rsidRPr="00E51C9D" w:rsidRDefault="00201F41" w:rsidP="00170800">
            <w:pPr>
              <w:pStyle w:val="aff1"/>
              <w:ind w:firstLine="0"/>
              <w:jc w:val="center"/>
              <w:rPr>
                <w:color w:val="auto"/>
              </w:rPr>
            </w:pPr>
            <w:r w:rsidRPr="00E51C9D">
              <w:rPr>
                <w:color w:val="auto"/>
              </w:rPr>
              <w:t>12 м/ -</w:t>
            </w:r>
          </w:p>
        </w:tc>
        <w:tc>
          <w:tcPr>
            <w:tcW w:w="1686" w:type="dxa"/>
          </w:tcPr>
          <w:p w:rsidR="00201F41" w:rsidRPr="00E51C9D" w:rsidRDefault="00201F41" w:rsidP="00170800">
            <w:pPr>
              <w:pStyle w:val="aff1"/>
              <w:ind w:firstLine="0"/>
              <w:jc w:val="center"/>
              <w:rPr>
                <w:color w:val="auto"/>
              </w:rPr>
            </w:pPr>
            <w:r w:rsidRPr="00E51C9D">
              <w:rPr>
                <w:color w:val="auto"/>
                <w:lang w:val="en-US"/>
              </w:rPr>
              <w:t>5</w:t>
            </w:r>
            <w:r w:rsidRPr="00E51C9D">
              <w:rPr>
                <w:color w:val="auto"/>
              </w:rPr>
              <w:t xml:space="preserve"> м / 3 м</w:t>
            </w:r>
          </w:p>
        </w:tc>
        <w:tc>
          <w:tcPr>
            <w:tcW w:w="1119" w:type="dxa"/>
          </w:tcPr>
          <w:p w:rsidR="00201F41" w:rsidRPr="00E51C9D" w:rsidRDefault="00201F41" w:rsidP="00170800">
            <w:pPr>
              <w:pStyle w:val="aff1"/>
              <w:ind w:firstLine="0"/>
              <w:jc w:val="center"/>
              <w:rPr>
                <w:color w:val="auto"/>
              </w:rPr>
            </w:pPr>
            <w:r w:rsidRPr="00E51C9D">
              <w:rPr>
                <w:color w:val="auto"/>
              </w:rPr>
              <w:t>3 м</w:t>
            </w:r>
          </w:p>
        </w:tc>
        <w:tc>
          <w:tcPr>
            <w:tcW w:w="581" w:type="dxa"/>
          </w:tcPr>
          <w:p w:rsidR="00201F41" w:rsidRPr="00E51C9D" w:rsidRDefault="00201F41" w:rsidP="000D798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992" w:type="dxa"/>
          </w:tcPr>
          <w:p w:rsidR="00201F41" w:rsidRPr="00E51C9D" w:rsidRDefault="00201F41" w:rsidP="000D798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851" w:type="dxa"/>
          </w:tcPr>
          <w:p w:rsidR="00201F41" w:rsidRPr="00E51C9D" w:rsidRDefault="00201F41" w:rsidP="00170800">
            <w:pPr>
              <w:pStyle w:val="aff1"/>
              <w:ind w:firstLine="0"/>
              <w:jc w:val="center"/>
              <w:rPr>
                <w:color w:val="auto"/>
              </w:rPr>
            </w:pPr>
            <w:r w:rsidRPr="00E51C9D">
              <w:rPr>
                <w:color w:val="auto"/>
              </w:rPr>
              <w:t>40 %</w:t>
            </w:r>
          </w:p>
        </w:tc>
      </w:tr>
      <w:tr w:rsidR="00201F41" w:rsidRPr="00E51C9D" w:rsidTr="005C2FF4">
        <w:trPr>
          <w:trHeight w:val="890"/>
          <w:jc w:val="center"/>
        </w:trPr>
        <w:tc>
          <w:tcPr>
            <w:tcW w:w="2692" w:type="dxa"/>
            <w:shd w:val="clear" w:color="auto" w:fill="auto"/>
          </w:tcPr>
          <w:p w:rsidR="00201F41" w:rsidRPr="00E51C9D" w:rsidRDefault="00201F41" w:rsidP="00170800">
            <w:pPr>
              <w:pStyle w:val="aff1"/>
              <w:ind w:firstLine="0"/>
              <w:rPr>
                <w:color w:val="auto"/>
              </w:rPr>
            </w:pPr>
            <w:r w:rsidRPr="00E51C9D">
              <w:rPr>
                <w:color w:val="auto"/>
              </w:rPr>
              <w:t>Магазины</w:t>
            </w:r>
          </w:p>
        </w:tc>
        <w:tc>
          <w:tcPr>
            <w:tcW w:w="708" w:type="dxa"/>
            <w:shd w:val="clear" w:color="auto" w:fill="auto"/>
          </w:tcPr>
          <w:p w:rsidR="00201F41" w:rsidRPr="00E51C9D" w:rsidRDefault="00201F41" w:rsidP="00170800">
            <w:pPr>
              <w:pStyle w:val="aff1"/>
              <w:ind w:firstLine="0"/>
              <w:jc w:val="center"/>
              <w:rPr>
                <w:color w:val="auto"/>
              </w:rPr>
            </w:pPr>
            <w:r w:rsidRPr="00E51C9D">
              <w:rPr>
                <w:color w:val="auto"/>
              </w:rPr>
              <w:t>4.4</w:t>
            </w:r>
          </w:p>
        </w:tc>
        <w:tc>
          <w:tcPr>
            <w:tcW w:w="1134" w:type="dxa"/>
          </w:tcPr>
          <w:p w:rsidR="00201F41" w:rsidRPr="00E51C9D" w:rsidRDefault="00201F41" w:rsidP="00201F41">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300/</w:t>
            </w:r>
          </w:p>
          <w:p w:rsidR="00201F41" w:rsidRPr="00E51C9D" w:rsidRDefault="00201F41" w:rsidP="00201F41">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5000</w:t>
            </w:r>
          </w:p>
          <w:p w:rsidR="00201F41" w:rsidRPr="00E51C9D" w:rsidRDefault="00201F41" w:rsidP="00201F41">
            <w:pPr>
              <w:widowControl w:val="0"/>
              <w:ind w:right="30"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728" w:type="dxa"/>
          </w:tcPr>
          <w:p w:rsidR="00201F41" w:rsidRPr="00E51C9D" w:rsidRDefault="00201F41" w:rsidP="00170800">
            <w:pPr>
              <w:pStyle w:val="aff1"/>
              <w:ind w:firstLine="0"/>
              <w:jc w:val="center"/>
              <w:rPr>
                <w:color w:val="auto"/>
              </w:rPr>
            </w:pPr>
            <w:r w:rsidRPr="00E51C9D">
              <w:rPr>
                <w:color w:val="auto"/>
              </w:rPr>
              <w:t>12 м/ -</w:t>
            </w:r>
          </w:p>
        </w:tc>
        <w:tc>
          <w:tcPr>
            <w:tcW w:w="1686" w:type="dxa"/>
          </w:tcPr>
          <w:p w:rsidR="00201F41" w:rsidRPr="00E51C9D" w:rsidRDefault="00201F41" w:rsidP="00170800">
            <w:pPr>
              <w:pStyle w:val="aff1"/>
              <w:ind w:firstLine="0"/>
              <w:jc w:val="center"/>
              <w:rPr>
                <w:color w:val="auto"/>
              </w:rPr>
            </w:pPr>
            <w:r w:rsidRPr="00E51C9D">
              <w:rPr>
                <w:color w:val="auto"/>
                <w:lang w:val="en-US"/>
              </w:rPr>
              <w:t>5</w:t>
            </w:r>
            <w:r w:rsidRPr="00E51C9D">
              <w:rPr>
                <w:color w:val="auto"/>
              </w:rPr>
              <w:t xml:space="preserve"> м / 3 м</w:t>
            </w:r>
          </w:p>
        </w:tc>
        <w:tc>
          <w:tcPr>
            <w:tcW w:w="1119" w:type="dxa"/>
          </w:tcPr>
          <w:p w:rsidR="00201F41" w:rsidRPr="00E51C9D" w:rsidRDefault="00201F41" w:rsidP="00170800">
            <w:pPr>
              <w:pStyle w:val="aff1"/>
              <w:ind w:firstLine="0"/>
              <w:jc w:val="center"/>
              <w:rPr>
                <w:color w:val="auto"/>
              </w:rPr>
            </w:pPr>
            <w:r w:rsidRPr="00E51C9D">
              <w:rPr>
                <w:color w:val="auto"/>
              </w:rPr>
              <w:t>3 м</w:t>
            </w:r>
          </w:p>
        </w:tc>
        <w:tc>
          <w:tcPr>
            <w:tcW w:w="581" w:type="dxa"/>
          </w:tcPr>
          <w:p w:rsidR="00201F41" w:rsidRPr="00E51C9D" w:rsidRDefault="00201F41" w:rsidP="00170800">
            <w:pPr>
              <w:pStyle w:val="aff1"/>
              <w:ind w:firstLine="0"/>
              <w:jc w:val="center"/>
              <w:rPr>
                <w:color w:val="auto"/>
              </w:rPr>
            </w:pPr>
            <w:r w:rsidRPr="00E51C9D">
              <w:rPr>
                <w:color w:val="auto"/>
              </w:rPr>
              <w:t>2</w:t>
            </w:r>
          </w:p>
        </w:tc>
        <w:tc>
          <w:tcPr>
            <w:tcW w:w="992" w:type="dxa"/>
          </w:tcPr>
          <w:p w:rsidR="00201F41" w:rsidRPr="00E51C9D" w:rsidRDefault="00201F41" w:rsidP="00201F41">
            <w:pPr>
              <w:pStyle w:val="aff1"/>
              <w:ind w:firstLine="0"/>
              <w:jc w:val="center"/>
              <w:rPr>
                <w:color w:val="auto"/>
              </w:rPr>
            </w:pPr>
            <w:r w:rsidRPr="00E51C9D">
              <w:rPr>
                <w:color w:val="auto"/>
              </w:rPr>
              <w:t>10 м</w:t>
            </w:r>
          </w:p>
        </w:tc>
        <w:tc>
          <w:tcPr>
            <w:tcW w:w="851" w:type="dxa"/>
          </w:tcPr>
          <w:p w:rsidR="00201F41" w:rsidRPr="00E51C9D" w:rsidRDefault="00201F41" w:rsidP="00170800">
            <w:pPr>
              <w:pStyle w:val="aff1"/>
              <w:ind w:firstLine="0"/>
              <w:jc w:val="center"/>
              <w:rPr>
                <w:color w:val="auto"/>
              </w:rPr>
            </w:pPr>
            <w:r w:rsidRPr="00E51C9D">
              <w:rPr>
                <w:color w:val="auto"/>
              </w:rPr>
              <w:t>40 %</w:t>
            </w:r>
          </w:p>
        </w:tc>
      </w:tr>
      <w:tr w:rsidR="00170800" w:rsidRPr="00E51C9D" w:rsidTr="005C2FF4">
        <w:trPr>
          <w:trHeight w:val="972"/>
          <w:jc w:val="center"/>
        </w:trPr>
        <w:tc>
          <w:tcPr>
            <w:tcW w:w="2692" w:type="dxa"/>
            <w:shd w:val="clear" w:color="auto" w:fill="auto"/>
          </w:tcPr>
          <w:p w:rsidR="00170800" w:rsidRPr="00E51C9D" w:rsidRDefault="00170800" w:rsidP="00170800">
            <w:pPr>
              <w:pStyle w:val="aff1"/>
              <w:ind w:firstLine="0"/>
              <w:rPr>
                <w:color w:val="auto"/>
              </w:rPr>
            </w:pPr>
            <w:r w:rsidRPr="00E51C9D">
              <w:rPr>
                <w:color w:val="auto"/>
              </w:rPr>
              <w:t>Банковская и страховая деятельность</w:t>
            </w:r>
          </w:p>
        </w:tc>
        <w:tc>
          <w:tcPr>
            <w:tcW w:w="708" w:type="dxa"/>
            <w:shd w:val="clear" w:color="auto" w:fill="auto"/>
          </w:tcPr>
          <w:p w:rsidR="00170800" w:rsidRPr="00E51C9D" w:rsidRDefault="00170800" w:rsidP="00170800">
            <w:pPr>
              <w:pStyle w:val="aff1"/>
              <w:ind w:firstLine="0"/>
              <w:jc w:val="center"/>
              <w:rPr>
                <w:color w:val="auto"/>
              </w:rPr>
            </w:pPr>
            <w:r w:rsidRPr="00E51C9D">
              <w:rPr>
                <w:color w:val="auto"/>
              </w:rPr>
              <w:t>4.5</w:t>
            </w:r>
          </w:p>
        </w:tc>
        <w:tc>
          <w:tcPr>
            <w:tcW w:w="1134" w:type="dxa"/>
          </w:tcPr>
          <w:p w:rsidR="00201F41" w:rsidRPr="00E51C9D" w:rsidRDefault="00201F41" w:rsidP="00201F41">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300/</w:t>
            </w:r>
          </w:p>
          <w:p w:rsidR="00201F41" w:rsidRPr="00E51C9D" w:rsidRDefault="00201F41" w:rsidP="00201F41">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5000</w:t>
            </w:r>
          </w:p>
          <w:p w:rsidR="00170800" w:rsidRPr="00E51C9D" w:rsidRDefault="00201F41" w:rsidP="00201F41">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728" w:type="dxa"/>
          </w:tcPr>
          <w:p w:rsidR="00170800" w:rsidRPr="00E51C9D" w:rsidRDefault="00170800" w:rsidP="00170800">
            <w:pPr>
              <w:pStyle w:val="aff1"/>
              <w:ind w:firstLine="0"/>
              <w:jc w:val="center"/>
              <w:rPr>
                <w:color w:val="auto"/>
              </w:rPr>
            </w:pPr>
            <w:r w:rsidRPr="00E51C9D">
              <w:rPr>
                <w:color w:val="auto"/>
              </w:rPr>
              <w:t>12 м/ -</w:t>
            </w:r>
          </w:p>
        </w:tc>
        <w:tc>
          <w:tcPr>
            <w:tcW w:w="1686" w:type="dxa"/>
          </w:tcPr>
          <w:p w:rsidR="00170800" w:rsidRPr="00E51C9D" w:rsidRDefault="00170800" w:rsidP="00170800">
            <w:pPr>
              <w:pStyle w:val="aff1"/>
              <w:ind w:firstLine="0"/>
              <w:jc w:val="center"/>
              <w:rPr>
                <w:color w:val="auto"/>
              </w:rPr>
            </w:pPr>
            <w:r w:rsidRPr="00E51C9D">
              <w:rPr>
                <w:color w:val="auto"/>
                <w:lang w:val="en-US"/>
              </w:rPr>
              <w:t>5</w:t>
            </w:r>
            <w:r w:rsidRPr="00E51C9D">
              <w:rPr>
                <w:color w:val="auto"/>
              </w:rPr>
              <w:t xml:space="preserve"> м / 3 м</w:t>
            </w:r>
          </w:p>
        </w:tc>
        <w:tc>
          <w:tcPr>
            <w:tcW w:w="1119" w:type="dxa"/>
          </w:tcPr>
          <w:p w:rsidR="00170800" w:rsidRPr="00E51C9D" w:rsidRDefault="00170800" w:rsidP="00170800">
            <w:pPr>
              <w:pStyle w:val="aff1"/>
              <w:ind w:firstLine="0"/>
              <w:jc w:val="center"/>
              <w:rPr>
                <w:color w:val="auto"/>
              </w:rPr>
            </w:pPr>
            <w:r w:rsidRPr="00E51C9D">
              <w:rPr>
                <w:color w:val="auto"/>
              </w:rPr>
              <w:t>3 м</w:t>
            </w:r>
          </w:p>
        </w:tc>
        <w:tc>
          <w:tcPr>
            <w:tcW w:w="581" w:type="dxa"/>
          </w:tcPr>
          <w:p w:rsidR="00170800" w:rsidRPr="00E51C9D" w:rsidRDefault="00170800" w:rsidP="00170800">
            <w:pPr>
              <w:pStyle w:val="aff1"/>
              <w:ind w:firstLine="0"/>
              <w:jc w:val="center"/>
              <w:rPr>
                <w:color w:val="auto"/>
              </w:rPr>
            </w:pPr>
            <w:r w:rsidRPr="00E51C9D">
              <w:rPr>
                <w:color w:val="auto"/>
              </w:rPr>
              <w:t>2</w:t>
            </w:r>
          </w:p>
        </w:tc>
        <w:tc>
          <w:tcPr>
            <w:tcW w:w="992" w:type="dxa"/>
          </w:tcPr>
          <w:p w:rsidR="00170800" w:rsidRPr="00E51C9D" w:rsidRDefault="00201F41" w:rsidP="00170800">
            <w:pPr>
              <w:pStyle w:val="aff1"/>
              <w:ind w:firstLine="0"/>
              <w:jc w:val="center"/>
              <w:rPr>
                <w:color w:val="auto"/>
              </w:rPr>
            </w:pPr>
            <w:r w:rsidRPr="00E51C9D">
              <w:rPr>
                <w:color w:val="auto"/>
              </w:rPr>
              <w:t>10</w:t>
            </w:r>
            <w:r w:rsidR="00170800" w:rsidRPr="00E51C9D">
              <w:rPr>
                <w:color w:val="auto"/>
              </w:rPr>
              <w:t xml:space="preserve"> м</w:t>
            </w:r>
          </w:p>
        </w:tc>
        <w:tc>
          <w:tcPr>
            <w:tcW w:w="851" w:type="dxa"/>
          </w:tcPr>
          <w:p w:rsidR="00170800" w:rsidRPr="00E51C9D" w:rsidRDefault="00201F41" w:rsidP="00170800">
            <w:pPr>
              <w:pStyle w:val="aff1"/>
              <w:ind w:firstLine="0"/>
              <w:jc w:val="center"/>
              <w:rPr>
                <w:color w:val="auto"/>
              </w:rPr>
            </w:pPr>
            <w:r w:rsidRPr="00E51C9D">
              <w:rPr>
                <w:color w:val="auto"/>
              </w:rPr>
              <w:t>4</w:t>
            </w:r>
            <w:r w:rsidR="00170800" w:rsidRPr="00E51C9D">
              <w:rPr>
                <w:color w:val="auto"/>
              </w:rPr>
              <w:t>0 %</w:t>
            </w:r>
          </w:p>
        </w:tc>
      </w:tr>
      <w:tr w:rsidR="00170800" w:rsidRPr="00E51C9D" w:rsidTr="005C2FF4">
        <w:trPr>
          <w:trHeight w:val="843"/>
          <w:jc w:val="center"/>
        </w:trPr>
        <w:tc>
          <w:tcPr>
            <w:tcW w:w="2692" w:type="dxa"/>
            <w:shd w:val="clear" w:color="auto" w:fill="auto"/>
          </w:tcPr>
          <w:p w:rsidR="00170800" w:rsidRPr="00E51C9D" w:rsidRDefault="00170800" w:rsidP="00170800">
            <w:pPr>
              <w:pStyle w:val="aff1"/>
              <w:ind w:firstLine="0"/>
              <w:rPr>
                <w:color w:val="auto"/>
              </w:rPr>
            </w:pPr>
            <w:r w:rsidRPr="00E51C9D">
              <w:rPr>
                <w:color w:val="auto"/>
              </w:rPr>
              <w:t>Общественное питание</w:t>
            </w:r>
          </w:p>
        </w:tc>
        <w:tc>
          <w:tcPr>
            <w:tcW w:w="708" w:type="dxa"/>
            <w:shd w:val="clear" w:color="auto" w:fill="auto"/>
          </w:tcPr>
          <w:p w:rsidR="00170800" w:rsidRPr="00E51C9D" w:rsidRDefault="00170800" w:rsidP="00170800">
            <w:pPr>
              <w:pStyle w:val="aff1"/>
              <w:ind w:firstLine="0"/>
              <w:jc w:val="center"/>
              <w:rPr>
                <w:color w:val="auto"/>
              </w:rPr>
            </w:pPr>
            <w:r w:rsidRPr="00E51C9D">
              <w:rPr>
                <w:color w:val="auto"/>
              </w:rPr>
              <w:t>4.6</w:t>
            </w:r>
          </w:p>
        </w:tc>
        <w:tc>
          <w:tcPr>
            <w:tcW w:w="1134" w:type="dxa"/>
          </w:tcPr>
          <w:p w:rsidR="00170800" w:rsidRPr="00E51C9D" w:rsidRDefault="00170800" w:rsidP="00170800">
            <w:pPr>
              <w:pStyle w:val="aff1"/>
              <w:ind w:firstLine="0"/>
              <w:jc w:val="center"/>
              <w:rPr>
                <w:color w:val="auto"/>
              </w:rPr>
            </w:pPr>
            <w:r w:rsidRPr="00E51C9D">
              <w:rPr>
                <w:color w:val="auto"/>
              </w:rPr>
              <w:t>300/ 5</w:t>
            </w:r>
            <w:r w:rsidR="00201F41" w:rsidRPr="00E51C9D">
              <w:rPr>
                <w:color w:val="auto"/>
              </w:rPr>
              <w:t>0</w:t>
            </w:r>
            <w:r w:rsidRPr="00E51C9D">
              <w:rPr>
                <w:color w:val="auto"/>
              </w:rPr>
              <w:t>00</w:t>
            </w:r>
          </w:p>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728" w:type="dxa"/>
          </w:tcPr>
          <w:p w:rsidR="00170800" w:rsidRPr="00E51C9D" w:rsidRDefault="00170800" w:rsidP="00170800">
            <w:pPr>
              <w:pStyle w:val="aff1"/>
              <w:ind w:firstLine="0"/>
              <w:jc w:val="center"/>
              <w:rPr>
                <w:color w:val="auto"/>
              </w:rPr>
            </w:pPr>
            <w:r w:rsidRPr="00E51C9D">
              <w:rPr>
                <w:color w:val="auto"/>
              </w:rPr>
              <w:t>12 м/ -</w:t>
            </w:r>
          </w:p>
        </w:tc>
        <w:tc>
          <w:tcPr>
            <w:tcW w:w="1686" w:type="dxa"/>
          </w:tcPr>
          <w:p w:rsidR="00170800" w:rsidRPr="00E51C9D" w:rsidRDefault="00170800" w:rsidP="00170800">
            <w:pPr>
              <w:pStyle w:val="aff1"/>
              <w:ind w:firstLine="0"/>
              <w:jc w:val="center"/>
              <w:rPr>
                <w:color w:val="auto"/>
              </w:rPr>
            </w:pPr>
            <w:r w:rsidRPr="00E51C9D">
              <w:rPr>
                <w:color w:val="auto"/>
                <w:lang w:val="en-US"/>
              </w:rPr>
              <w:t>5</w:t>
            </w:r>
            <w:r w:rsidRPr="00E51C9D">
              <w:rPr>
                <w:color w:val="auto"/>
              </w:rPr>
              <w:t xml:space="preserve"> м / 3 м</w:t>
            </w:r>
          </w:p>
        </w:tc>
        <w:tc>
          <w:tcPr>
            <w:tcW w:w="1119" w:type="dxa"/>
          </w:tcPr>
          <w:p w:rsidR="00170800" w:rsidRPr="00E51C9D" w:rsidRDefault="00170800" w:rsidP="00170800">
            <w:pPr>
              <w:pStyle w:val="aff1"/>
              <w:ind w:firstLine="0"/>
              <w:jc w:val="center"/>
              <w:rPr>
                <w:color w:val="auto"/>
              </w:rPr>
            </w:pPr>
            <w:r w:rsidRPr="00E51C9D">
              <w:rPr>
                <w:color w:val="auto"/>
              </w:rPr>
              <w:t>3 м</w:t>
            </w:r>
          </w:p>
        </w:tc>
        <w:tc>
          <w:tcPr>
            <w:tcW w:w="581" w:type="dxa"/>
          </w:tcPr>
          <w:p w:rsidR="00170800" w:rsidRPr="00E51C9D" w:rsidRDefault="00170800" w:rsidP="00170800">
            <w:pPr>
              <w:pStyle w:val="aff1"/>
              <w:ind w:firstLine="0"/>
              <w:jc w:val="center"/>
              <w:rPr>
                <w:color w:val="auto"/>
              </w:rPr>
            </w:pPr>
            <w:r w:rsidRPr="00E51C9D">
              <w:rPr>
                <w:color w:val="auto"/>
              </w:rPr>
              <w:t>2</w:t>
            </w:r>
          </w:p>
        </w:tc>
        <w:tc>
          <w:tcPr>
            <w:tcW w:w="992" w:type="dxa"/>
          </w:tcPr>
          <w:p w:rsidR="00170800" w:rsidRPr="00E51C9D" w:rsidRDefault="00170800" w:rsidP="00201F41">
            <w:pPr>
              <w:pStyle w:val="aff1"/>
              <w:ind w:firstLine="0"/>
              <w:jc w:val="center"/>
              <w:rPr>
                <w:color w:val="auto"/>
              </w:rPr>
            </w:pPr>
            <w:r w:rsidRPr="00E51C9D">
              <w:rPr>
                <w:color w:val="auto"/>
              </w:rPr>
              <w:t>1</w:t>
            </w:r>
            <w:r w:rsidR="00201F41" w:rsidRPr="00E51C9D">
              <w:rPr>
                <w:color w:val="auto"/>
              </w:rPr>
              <w:t>0</w:t>
            </w:r>
            <w:r w:rsidRPr="00E51C9D">
              <w:rPr>
                <w:color w:val="auto"/>
              </w:rPr>
              <w:t xml:space="preserve"> м</w:t>
            </w:r>
          </w:p>
        </w:tc>
        <w:tc>
          <w:tcPr>
            <w:tcW w:w="851" w:type="dxa"/>
          </w:tcPr>
          <w:p w:rsidR="00170800" w:rsidRPr="00E51C9D" w:rsidRDefault="00201F41" w:rsidP="00170800">
            <w:pPr>
              <w:pStyle w:val="aff1"/>
              <w:ind w:firstLine="0"/>
              <w:jc w:val="center"/>
              <w:rPr>
                <w:color w:val="auto"/>
              </w:rPr>
            </w:pPr>
            <w:r w:rsidRPr="00E51C9D">
              <w:rPr>
                <w:color w:val="auto"/>
              </w:rPr>
              <w:t>4</w:t>
            </w:r>
            <w:r w:rsidR="00170800" w:rsidRPr="00E51C9D">
              <w:rPr>
                <w:color w:val="auto"/>
              </w:rPr>
              <w:t>0 %</w:t>
            </w:r>
          </w:p>
        </w:tc>
      </w:tr>
      <w:tr w:rsidR="005C2FF4" w:rsidRPr="00E51C9D" w:rsidTr="005C2FF4">
        <w:trPr>
          <w:jc w:val="center"/>
        </w:trPr>
        <w:tc>
          <w:tcPr>
            <w:tcW w:w="2692" w:type="dxa"/>
            <w:shd w:val="clear" w:color="auto" w:fill="auto"/>
          </w:tcPr>
          <w:p w:rsidR="005C2FF4" w:rsidRPr="00E51C9D" w:rsidRDefault="005C2FF4" w:rsidP="005C2FF4">
            <w:pPr>
              <w:pStyle w:val="aff1"/>
              <w:ind w:firstLine="0"/>
              <w:rPr>
                <w:color w:val="auto"/>
              </w:rPr>
            </w:pPr>
            <w:r w:rsidRPr="00E51C9D">
              <w:rPr>
                <w:color w:val="auto"/>
              </w:rPr>
              <w:t>Обеспечение занятий спортом в помещениях</w:t>
            </w:r>
          </w:p>
        </w:tc>
        <w:tc>
          <w:tcPr>
            <w:tcW w:w="708" w:type="dxa"/>
            <w:shd w:val="clear" w:color="auto" w:fill="auto"/>
          </w:tcPr>
          <w:p w:rsidR="005C2FF4" w:rsidRPr="00E51C9D" w:rsidRDefault="005C2FF4" w:rsidP="005C2FF4">
            <w:pPr>
              <w:pStyle w:val="aff1"/>
              <w:ind w:firstLine="0"/>
              <w:jc w:val="center"/>
              <w:rPr>
                <w:color w:val="auto"/>
              </w:rPr>
            </w:pPr>
            <w:r w:rsidRPr="00E51C9D">
              <w:rPr>
                <w:color w:val="auto"/>
              </w:rPr>
              <w:t>5.1.2</w:t>
            </w:r>
          </w:p>
        </w:tc>
        <w:tc>
          <w:tcPr>
            <w:tcW w:w="1134" w:type="dxa"/>
            <w:vMerge w:val="restart"/>
          </w:tcPr>
          <w:p w:rsidR="005C2FF4" w:rsidRPr="00E51C9D" w:rsidRDefault="005C2FF4" w:rsidP="00170800">
            <w:pPr>
              <w:pStyle w:val="aff1"/>
              <w:ind w:firstLine="0"/>
              <w:jc w:val="center"/>
              <w:rPr>
                <w:color w:val="auto"/>
              </w:rPr>
            </w:pPr>
            <w:r w:rsidRPr="00E51C9D">
              <w:rPr>
                <w:color w:val="auto"/>
              </w:rPr>
              <w:t>300/ 5000</w:t>
            </w:r>
          </w:p>
          <w:p w:rsidR="005C2FF4" w:rsidRPr="00E51C9D" w:rsidRDefault="005C2FF4"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728" w:type="dxa"/>
            <w:vMerge w:val="restart"/>
          </w:tcPr>
          <w:p w:rsidR="005C2FF4" w:rsidRPr="00E51C9D" w:rsidRDefault="005C2FF4" w:rsidP="00170800">
            <w:pPr>
              <w:pStyle w:val="aff1"/>
              <w:ind w:firstLine="0"/>
              <w:jc w:val="center"/>
              <w:rPr>
                <w:color w:val="auto"/>
              </w:rPr>
            </w:pPr>
            <w:r w:rsidRPr="00E51C9D">
              <w:rPr>
                <w:color w:val="auto"/>
              </w:rPr>
              <w:t>12 м/ -</w:t>
            </w:r>
          </w:p>
        </w:tc>
        <w:tc>
          <w:tcPr>
            <w:tcW w:w="1686" w:type="dxa"/>
            <w:vMerge w:val="restart"/>
          </w:tcPr>
          <w:p w:rsidR="005C2FF4" w:rsidRPr="00E51C9D" w:rsidRDefault="005C2FF4" w:rsidP="00170800">
            <w:pPr>
              <w:pStyle w:val="aff1"/>
              <w:ind w:firstLine="0"/>
              <w:jc w:val="center"/>
              <w:rPr>
                <w:color w:val="auto"/>
              </w:rPr>
            </w:pPr>
            <w:r w:rsidRPr="00E51C9D">
              <w:rPr>
                <w:color w:val="auto"/>
                <w:lang w:val="en-US"/>
              </w:rPr>
              <w:t>5</w:t>
            </w:r>
            <w:r w:rsidRPr="00E51C9D">
              <w:rPr>
                <w:color w:val="auto"/>
              </w:rPr>
              <w:t xml:space="preserve"> м / 3 м</w:t>
            </w:r>
          </w:p>
        </w:tc>
        <w:tc>
          <w:tcPr>
            <w:tcW w:w="1119" w:type="dxa"/>
            <w:vMerge w:val="restart"/>
          </w:tcPr>
          <w:p w:rsidR="005C2FF4" w:rsidRPr="00E51C9D" w:rsidRDefault="005C2FF4" w:rsidP="00170800">
            <w:pPr>
              <w:pStyle w:val="aff1"/>
              <w:ind w:firstLine="0"/>
              <w:jc w:val="center"/>
              <w:rPr>
                <w:color w:val="auto"/>
              </w:rPr>
            </w:pPr>
            <w:r w:rsidRPr="00E51C9D">
              <w:rPr>
                <w:color w:val="auto"/>
              </w:rPr>
              <w:t>3 м</w:t>
            </w:r>
          </w:p>
        </w:tc>
        <w:tc>
          <w:tcPr>
            <w:tcW w:w="581" w:type="dxa"/>
            <w:vMerge w:val="restart"/>
          </w:tcPr>
          <w:p w:rsidR="005C2FF4" w:rsidRPr="00E51C9D" w:rsidRDefault="005C2FF4" w:rsidP="000D798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992" w:type="dxa"/>
            <w:vMerge w:val="restart"/>
          </w:tcPr>
          <w:p w:rsidR="005C2FF4" w:rsidRPr="00E51C9D" w:rsidRDefault="005C2FF4" w:rsidP="000D798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851" w:type="dxa"/>
            <w:vMerge w:val="restart"/>
          </w:tcPr>
          <w:p w:rsidR="005C2FF4" w:rsidRPr="00E51C9D" w:rsidRDefault="005C2FF4" w:rsidP="00170800">
            <w:pPr>
              <w:pStyle w:val="aff1"/>
              <w:ind w:firstLine="0"/>
              <w:jc w:val="center"/>
              <w:rPr>
                <w:color w:val="auto"/>
              </w:rPr>
            </w:pPr>
            <w:r w:rsidRPr="00E51C9D">
              <w:rPr>
                <w:color w:val="auto"/>
              </w:rPr>
              <w:t>40 %</w:t>
            </w:r>
          </w:p>
        </w:tc>
      </w:tr>
      <w:tr w:rsidR="005C2FF4" w:rsidRPr="00E51C9D" w:rsidTr="005C2FF4">
        <w:trPr>
          <w:jc w:val="center"/>
        </w:trPr>
        <w:tc>
          <w:tcPr>
            <w:tcW w:w="2692" w:type="dxa"/>
            <w:shd w:val="clear" w:color="auto" w:fill="auto"/>
          </w:tcPr>
          <w:p w:rsidR="005C2FF4" w:rsidRPr="00E51C9D" w:rsidRDefault="005C2FF4" w:rsidP="005C2FF4">
            <w:pPr>
              <w:pStyle w:val="aff1"/>
              <w:ind w:firstLine="0"/>
              <w:rPr>
                <w:color w:val="auto"/>
              </w:rPr>
            </w:pPr>
            <w:r w:rsidRPr="00E51C9D">
              <w:rPr>
                <w:color w:val="auto"/>
              </w:rPr>
              <w:t>Оборудованные площадки для занятий спортом</w:t>
            </w:r>
          </w:p>
        </w:tc>
        <w:tc>
          <w:tcPr>
            <w:tcW w:w="708" w:type="dxa"/>
            <w:shd w:val="clear" w:color="auto" w:fill="auto"/>
          </w:tcPr>
          <w:p w:rsidR="005C2FF4" w:rsidRPr="00E51C9D" w:rsidRDefault="005C2FF4" w:rsidP="005C2FF4">
            <w:pPr>
              <w:pStyle w:val="aff1"/>
              <w:ind w:firstLine="0"/>
              <w:jc w:val="center"/>
              <w:rPr>
                <w:color w:val="auto"/>
              </w:rPr>
            </w:pPr>
            <w:r w:rsidRPr="00E51C9D">
              <w:rPr>
                <w:color w:val="auto"/>
              </w:rPr>
              <w:t>5.1.4</w:t>
            </w:r>
          </w:p>
        </w:tc>
        <w:tc>
          <w:tcPr>
            <w:tcW w:w="1134" w:type="dxa"/>
            <w:vMerge/>
          </w:tcPr>
          <w:p w:rsidR="005C2FF4" w:rsidRPr="00E51C9D" w:rsidRDefault="005C2FF4" w:rsidP="00170800">
            <w:pPr>
              <w:pStyle w:val="aff1"/>
              <w:ind w:firstLine="0"/>
              <w:jc w:val="center"/>
              <w:rPr>
                <w:color w:val="auto"/>
              </w:rPr>
            </w:pPr>
          </w:p>
        </w:tc>
        <w:tc>
          <w:tcPr>
            <w:tcW w:w="728" w:type="dxa"/>
            <w:vMerge/>
          </w:tcPr>
          <w:p w:rsidR="005C2FF4" w:rsidRPr="00E51C9D" w:rsidRDefault="005C2FF4" w:rsidP="00170800">
            <w:pPr>
              <w:pStyle w:val="aff1"/>
              <w:ind w:firstLine="0"/>
              <w:jc w:val="center"/>
              <w:rPr>
                <w:color w:val="auto"/>
              </w:rPr>
            </w:pPr>
          </w:p>
        </w:tc>
        <w:tc>
          <w:tcPr>
            <w:tcW w:w="1686" w:type="dxa"/>
            <w:vMerge/>
          </w:tcPr>
          <w:p w:rsidR="005C2FF4" w:rsidRPr="00E51C9D" w:rsidRDefault="005C2FF4" w:rsidP="00170800">
            <w:pPr>
              <w:pStyle w:val="aff1"/>
              <w:ind w:firstLine="0"/>
              <w:jc w:val="center"/>
              <w:rPr>
                <w:color w:val="auto"/>
                <w:lang w:val="en-US"/>
              </w:rPr>
            </w:pPr>
          </w:p>
        </w:tc>
        <w:tc>
          <w:tcPr>
            <w:tcW w:w="1119" w:type="dxa"/>
            <w:vMerge/>
          </w:tcPr>
          <w:p w:rsidR="005C2FF4" w:rsidRPr="00E51C9D" w:rsidRDefault="005C2FF4" w:rsidP="00170800">
            <w:pPr>
              <w:pStyle w:val="aff1"/>
              <w:ind w:firstLine="0"/>
              <w:jc w:val="center"/>
              <w:rPr>
                <w:color w:val="auto"/>
              </w:rPr>
            </w:pPr>
          </w:p>
        </w:tc>
        <w:tc>
          <w:tcPr>
            <w:tcW w:w="581" w:type="dxa"/>
            <w:vMerge/>
          </w:tcPr>
          <w:p w:rsidR="005C2FF4" w:rsidRPr="00E51C9D" w:rsidRDefault="005C2FF4" w:rsidP="000D798A">
            <w:pPr>
              <w:widowControl w:val="0"/>
              <w:ind w:firstLine="0"/>
              <w:jc w:val="center"/>
              <w:rPr>
                <w:rFonts w:ascii="Times New Roman" w:hAnsi="Times New Roman" w:cs="Times New Roman"/>
                <w:sz w:val="24"/>
                <w:szCs w:val="24"/>
              </w:rPr>
            </w:pPr>
          </w:p>
        </w:tc>
        <w:tc>
          <w:tcPr>
            <w:tcW w:w="992" w:type="dxa"/>
            <w:vMerge/>
          </w:tcPr>
          <w:p w:rsidR="005C2FF4" w:rsidRPr="00E51C9D" w:rsidRDefault="005C2FF4" w:rsidP="000D798A">
            <w:pPr>
              <w:widowControl w:val="0"/>
              <w:ind w:firstLine="0"/>
              <w:jc w:val="center"/>
              <w:rPr>
                <w:rFonts w:ascii="Times New Roman" w:hAnsi="Times New Roman" w:cs="Times New Roman"/>
                <w:sz w:val="24"/>
                <w:szCs w:val="24"/>
              </w:rPr>
            </w:pPr>
          </w:p>
        </w:tc>
        <w:tc>
          <w:tcPr>
            <w:tcW w:w="851" w:type="dxa"/>
            <w:vMerge/>
          </w:tcPr>
          <w:p w:rsidR="005C2FF4" w:rsidRPr="00E51C9D" w:rsidRDefault="005C2FF4" w:rsidP="00170800">
            <w:pPr>
              <w:pStyle w:val="aff1"/>
              <w:ind w:firstLine="0"/>
              <w:jc w:val="center"/>
              <w:rPr>
                <w:color w:val="auto"/>
              </w:rPr>
            </w:pPr>
          </w:p>
        </w:tc>
      </w:tr>
      <w:tr w:rsidR="00170800" w:rsidRPr="00E51C9D" w:rsidTr="005C2FF4">
        <w:trPr>
          <w:trHeight w:val="720"/>
          <w:jc w:val="center"/>
        </w:trPr>
        <w:tc>
          <w:tcPr>
            <w:tcW w:w="2692" w:type="dxa"/>
            <w:shd w:val="clear" w:color="auto" w:fill="auto"/>
          </w:tcPr>
          <w:p w:rsidR="00170800" w:rsidRPr="00E51C9D" w:rsidRDefault="00170800" w:rsidP="00170800">
            <w:pPr>
              <w:pStyle w:val="aff1"/>
              <w:ind w:firstLine="0"/>
              <w:rPr>
                <w:color w:val="auto"/>
              </w:rPr>
            </w:pPr>
            <w:r w:rsidRPr="00E51C9D">
              <w:rPr>
                <w:color w:val="auto"/>
              </w:rPr>
              <w:t>Гостиничное обслуживание</w:t>
            </w:r>
          </w:p>
        </w:tc>
        <w:tc>
          <w:tcPr>
            <w:tcW w:w="708" w:type="dxa"/>
            <w:shd w:val="clear" w:color="auto" w:fill="auto"/>
          </w:tcPr>
          <w:p w:rsidR="00170800" w:rsidRPr="00E51C9D" w:rsidRDefault="00170800" w:rsidP="00170800">
            <w:pPr>
              <w:pStyle w:val="aff1"/>
              <w:ind w:firstLine="0"/>
              <w:jc w:val="center"/>
              <w:rPr>
                <w:color w:val="auto"/>
              </w:rPr>
            </w:pPr>
            <w:r w:rsidRPr="00E51C9D">
              <w:rPr>
                <w:color w:val="auto"/>
              </w:rPr>
              <w:t>4.7</w:t>
            </w:r>
          </w:p>
        </w:tc>
        <w:tc>
          <w:tcPr>
            <w:tcW w:w="1134" w:type="dxa"/>
          </w:tcPr>
          <w:p w:rsidR="00170800" w:rsidRPr="00E51C9D" w:rsidRDefault="00170800" w:rsidP="00170800">
            <w:pPr>
              <w:pStyle w:val="aff1"/>
              <w:ind w:firstLine="0"/>
              <w:jc w:val="center"/>
              <w:rPr>
                <w:color w:val="auto"/>
              </w:rPr>
            </w:pPr>
            <w:r w:rsidRPr="00E51C9D">
              <w:rPr>
                <w:color w:val="auto"/>
              </w:rPr>
              <w:t>300/ 5</w:t>
            </w:r>
            <w:r w:rsidR="00201F41" w:rsidRPr="00E51C9D">
              <w:rPr>
                <w:color w:val="auto"/>
              </w:rPr>
              <w:t>0</w:t>
            </w:r>
            <w:r w:rsidRPr="00E51C9D">
              <w:rPr>
                <w:color w:val="auto"/>
              </w:rPr>
              <w:t>00</w:t>
            </w:r>
          </w:p>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728" w:type="dxa"/>
          </w:tcPr>
          <w:p w:rsidR="00170800" w:rsidRPr="00E51C9D" w:rsidRDefault="00170800" w:rsidP="00170800">
            <w:pPr>
              <w:pStyle w:val="aff1"/>
              <w:ind w:firstLine="0"/>
              <w:jc w:val="center"/>
              <w:rPr>
                <w:color w:val="auto"/>
              </w:rPr>
            </w:pPr>
            <w:r w:rsidRPr="00E51C9D">
              <w:rPr>
                <w:color w:val="auto"/>
              </w:rPr>
              <w:t>12 м/ -</w:t>
            </w:r>
          </w:p>
        </w:tc>
        <w:tc>
          <w:tcPr>
            <w:tcW w:w="1686" w:type="dxa"/>
          </w:tcPr>
          <w:p w:rsidR="00170800" w:rsidRPr="00E51C9D" w:rsidRDefault="00170800" w:rsidP="00170800">
            <w:pPr>
              <w:pStyle w:val="aff1"/>
              <w:ind w:firstLine="0"/>
              <w:jc w:val="center"/>
              <w:rPr>
                <w:color w:val="auto"/>
              </w:rPr>
            </w:pPr>
            <w:r w:rsidRPr="00E51C9D">
              <w:rPr>
                <w:color w:val="auto"/>
                <w:lang w:val="en-US"/>
              </w:rPr>
              <w:t>5</w:t>
            </w:r>
            <w:r w:rsidRPr="00E51C9D">
              <w:rPr>
                <w:color w:val="auto"/>
              </w:rPr>
              <w:t xml:space="preserve"> м / 3 м</w:t>
            </w:r>
          </w:p>
        </w:tc>
        <w:tc>
          <w:tcPr>
            <w:tcW w:w="1119" w:type="dxa"/>
          </w:tcPr>
          <w:p w:rsidR="00170800" w:rsidRPr="00E51C9D" w:rsidRDefault="00170800" w:rsidP="00170800">
            <w:pPr>
              <w:pStyle w:val="aff1"/>
              <w:ind w:firstLine="0"/>
              <w:jc w:val="center"/>
              <w:rPr>
                <w:color w:val="auto"/>
              </w:rPr>
            </w:pPr>
            <w:r w:rsidRPr="00E51C9D">
              <w:rPr>
                <w:color w:val="auto"/>
              </w:rPr>
              <w:t>3 м</w:t>
            </w:r>
          </w:p>
        </w:tc>
        <w:tc>
          <w:tcPr>
            <w:tcW w:w="581" w:type="dxa"/>
          </w:tcPr>
          <w:p w:rsidR="00170800" w:rsidRPr="00E51C9D" w:rsidRDefault="00201F41" w:rsidP="00170800">
            <w:pPr>
              <w:pStyle w:val="aff1"/>
              <w:ind w:firstLine="0"/>
              <w:jc w:val="center"/>
              <w:rPr>
                <w:color w:val="auto"/>
              </w:rPr>
            </w:pPr>
            <w:r w:rsidRPr="00E51C9D">
              <w:rPr>
                <w:color w:val="auto"/>
              </w:rPr>
              <w:t>3</w:t>
            </w:r>
          </w:p>
        </w:tc>
        <w:tc>
          <w:tcPr>
            <w:tcW w:w="992" w:type="dxa"/>
          </w:tcPr>
          <w:p w:rsidR="00170800" w:rsidRPr="00E51C9D" w:rsidRDefault="00201F41" w:rsidP="00201F41">
            <w:pPr>
              <w:pStyle w:val="aff1"/>
              <w:ind w:firstLine="0"/>
              <w:jc w:val="center"/>
              <w:rPr>
                <w:color w:val="auto"/>
              </w:rPr>
            </w:pPr>
            <w:r w:rsidRPr="00E51C9D">
              <w:rPr>
                <w:color w:val="auto"/>
              </w:rPr>
              <w:t>15</w:t>
            </w:r>
            <w:r w:rsidR="00170800" w:rsidRPr="00E51C9D">
              <w:rPr>
                <w:color w:val="auto"/>
              </w:rPr>
              <w:t xml:space="preserve"> м</w:t>
            </w:r>
          </w:p>
        </w:tc>
        <w:tc>
          <w:tcPr>
            <w:tcW w:w="851" w:type="dxa"/>
          </w:tcPr>
          <w:p w:rsidR="00170800" w:rsidRPr="00E51C9D" w:rsidRDefault="00170800" w:rsidP="00170800">
            <w:pPr>
              <w:pStyle w:val="aff1"/>
              <w:ind w:firstLine="0"/>
              <w:jc w:val="center"/>
              <w:rPr>
                <w:color w:val="auto"/>
              </w:rPr>
            </w:pPr>
            <w:r w:rsidRPr="00E51C9D">
              <w:rPr>
                <w:color w:val="auto"/>
                <w:lang w:val="en-US"/>
              </w:rPr>
              <w:t>6</w:t>
            </w:r>
            <w:r w:rsidRPr="00E51C9D">
              <w:rPr>
                <w:color w:val="auto"/>
              </w:rPr>
              <w:t>0 %</w:t>
            </w:r>
          </w:p>
        </w:tc>
      </w:tr>
      <w:tr w:rsidR="00170800" w:rsidRPr="00E51C9D" w:rsidTr="000D798A">
        <w:trPr>
          <w:jc w:val="center"/>
        </w:trPr>
        <w:tc>
          <w:tcPr>
            <w:tcW w:w="2692" w:type="dxa"/>
            <w:shd w:val="clear" w:color="auto" w:fill="auto"/>
          </w:tcPr>
          <w:p w:rsidR="00170800" w:rsidRPr="00E51C9D" w:rsidRDefault="00170800" w:rsidP="00170800">
            <w:pPr>
              <w:pStyle w:val="aff1"/>
              <w:ind w:firstLine="0"/>
              <w:rPr>
                <w:color w:val="auto"/>
              </w:rPr>
            </w:pPr>
            <w:r w:rsidRPr="00E51C9D">
              <w:rPr>
                <w:color w:val="auto"/>
              </w:rPr>
              <w:t>Связь</w:t>
            </w:r>
          </w:p>
        </w:tc>
        <w:tc>
          <w:tcPr>
            <w:tcW w:w="708" w:type="dxa"/>
            <w:shd w:val="clear" w:color="auto" w:fill="auto"/>
          </w:tcPr>
          <w:p w:rsidR="00170800" w:rsidRPr="00E51C9D" w:rsidRDefault="00170800" w:rsidP="00170800">
            <w:pPr>
              <w:pStyle w:val="aff1"/>
              <w:ind w:firstLine="0"/>
              <w:jc w:val="center"/>
              <w:rPr>
                <w:color w:val="auto"/>
              </w:rPr>
            </w:pPr>
            <w:r w:rsidRPr="00E51C9D">
              <w:rPr>
                <w:color w:val="auto"/>
              </w:rPr>
              <w:t>6.8</w:t>
            </w:r>
          </w:p>
        </w:tc>
        <w:tc>
          <w:tcPr>
            <w:tcW w:w="7091" w:type="dxa"/>
            <w:gridSpan w:val="7"/>
          </w:tcPr>
          <w:p w:rsidR="00170800" w:rsidRPr="00E51C9D" w:rsidRDefault="00170800" w:rsidP="00170800">
            <w:pPr>
              <w:pStyle w:val="aff1"/>
              <w:ind w:firstLine="0"/>
              <w:jc w:val="center"/>
              <w:rPr>
                <w:color w:val="auto"/>
              </w:rPr>
            </w:pPr>
            <w:r w:rsidRPr="00E51C9D">
              <w:rPr>
                <w:color w:val="auto"/>
              </w:rPr>
              <w:t>Не подлежат установлению, определяются в соответствии с техническими и санитарными нормами</w:t>
            </w:r>
          </w:p>
        </w:tc>
      </w:tr>
      <w:tr w:rsidR="00170800" w:rsidRPr="00E51C9D" w:rsidTr="005C2FF4">
        <w:trPr>
          <w:jc w:val="center"/>
        </w:trPr>
        <w:tc>
          <w:tcPr>
            <w:tcW w:w="2692" w:type="dxa"/>
            <w:shd w:val="clear" w:color="auto" w:fill="auto"/>
          </w:tcPr>
          <w:p w:rsidR="00170800" w:rsidRPr="00E51C9D" w:rsidRDefault="00170800" w:rsidP="00170800">
            <w:pPr>
              <w:pStyle w:val="aff1"/>
              <w:ind w:firstLine="0"/>
              <w:rPr>
                <w:color w:val="auto"/>
              </w:rPr>
            </w:pPr>
            <w:r w:rsidRPr="00E51C9D">
              <w:rPr>
                <w:color w:val="auto"/>
              </w:rPr>
              <w:t>Обеспечение внутреннего правопорядка</w:t>
            </w:r>
          </w:p>
        </w:tc>
        <w:tc>
          <w:tcPr>
            <w:tcW w:w="708" w:type="dxa"/>
            <w:shd w:val="clear" w:color="auto" w:fill="auto"/>
          </w:tcPr>
          <w:p w:rsidR="00170800" w:rsidRPr="00E51C9D" w:rsidRDefault="00170800" w:rsidP="00170800">
            <w:pPr>
              <w:pStyle w:val="aff1"/>
              <w:ind w:firstLine="0"/>
              <w:jc w:val="center"/>
              <w:rPr>
                <w:color w:val="auto"/>
              </w:rPr>
            </w:pPr>
            <w:r w:rsidRPr="00E51C9D">
              <w:rPr>
                <w:color w:val="auto"/>
              </w:rPr>
              <w:t>8.3</w:t>
            </w:r>
          </w:p>
        </w:tc>
        <w:tc>
          <w:tcPr>
            <w:tcW w:w="1134" w:type="dxa"/>
          </w:tcPr>
          <w:p w:rsidR="00170800" w:rsidRPr="00E51C9D" w:rsidRDefault="00201F41" w:rsidP="00170800">
            <w:pPr>
              <w:pStyle w:val="aff1"/>
              <w:ind w:firstLine="0"/>
              <w:jc w:val="center"/>
              <w:rPr>
                <w:color w:val="auto"/>
              </w:rPr>
            </w:pPr>
            <w:r w:rsidRPr="00E51C9D">
              <w:rPr>
                <w:color w:val="auto"/>
              </w:rPr>
              <w:t>300/ 50</w:t>
            </w:r>
            <w:r w:rsidR="00170800" w:rsidRPr="00E51C9D">
              <w:rPr>
                <w:color w:val="auto"/>
              </w:rPr>
              <w:t>00</w:t>
            </w:r>
          </w:p>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728" w:type="dxa"/>
          </w:tcPr>
          <w:p w:rsidR="00170800" w:rsidRPr="00E51C9D" w:rsidRDefault="00170800" w:rsidP="00170800">
            <w:pPr>
              <w:pStyle w:val="aff1"/>
              <w:ind w:firstLine="0"/>
              <w:jc w:val="center"/>
              <w:rPr>
                <w:color w:val="auto"/>
              </w:rPr>
            </w:pPr>
            <w:r w:rsidRPr="00E51C9D">
              <w:rPr>
                <w:color w:val="auto"/>
              </w:rPr>
              <w:t>12 м/ -</w:t>
            </w:r>
          </w:p>
        </w:tc>
        <w:tc>
          <w:tcPr>
            <w:tcW w:w="1686" w:type="dxa"/>
          </w:tcPr>
          <w:p w:rsidR="00170800" w:rsidRPr="00E51C9D" w:rsidRDefault="00170800" w:rsidP="00170800">
            <w:pPr>
              <w:pStyle w:val="aff1"/>
              <w:ind w:firstLine="0"/>
              <w:jc w:val="center"/>
              <w:rPr>
                <w:color w:val="auto"/>
              </w:rPr>
            </w:pPr>
            <w:r w:rsidRPr="00E51C9D">
              <w:rPr>
                <w:color w:val="auto"/>
                <w:lang w:val="en-US"/>
              </w:rPr>
              <w:t>5</w:t>
            </w:r>
            <w:r w:rsidRPr="00E51C9D">
              <w:rPr>
                <w:color w:val="auto"/>
              </w:rPr>
              <w:t xml:space="preserve"> м </w:t>
            </w:r>
          </w:p>
        </w:tc>
        <w:tc>
          <w:tcPr>
            <w:tcW w:w="1119" w:type="dxa"/>
          </w:tcPr>
          <w:p w:rsidR="00170800" w:rsidRPr="00E51C9D" w:rsidRDefault="00170800" w:rsidP="00170800">
            <w:pPr>
              <w:pStyle w:val="aff1"/>
              <w:ind w:firstLine="0"/>
              <w:jc w:val="center"/>
              <w:rPr>
                <w:color w:val="auto"/>
              </w:rPr>
            </w:pPr>
            <w:r w:rsidRPr="00E51C9D">
              <w:rPr>
                <w:color w:val="auto"/>
              </w:rPr>
              <w:t>3 м</w:t>
            </w:r>
          </w:p>
        </w:tc>
        <w:tc>
          <w:tcPr>
            <w:tcW w:w="581" w:type="dxa"/>
          </w:tcPr>
          <w:p w:rsidR="00170800" w:rsidRPr="00E51C9D" w:rsidRDefault="00170800" w:rsidP="00170800">
            <w:pPr>
              <w:pStyle w:val="aff1"/>
              <w:ind w:firstLine="0"/>
              <w:jc w:val="center"/>
              <w:rPr>
                <w:color w:val="auto"/>
              </w:rPr>
            </w:pPr>
            <w:r w:rsidRPr="00E51C9D">
              <w:rPr>
                <w:color w:val="auto"/>
              </w:rPr>
              <w:t>2</w:t>
            </w:r>
          </w:p>
        </w:tc>
        <w:tc>
          <w:tcPr>
            <w:tcW w:w="992" w:type="dxa"/>
          </w:tcPr>
          <w:p w:rsidR="00170800" w:rsidRPr="00E51C9D" w:rsidRDefault="00170800" w:rsidP="00201F41">
            <w:pPr>
              <w:pStyle w:val="aff1"/>
              <w:ind w:firstLine="0"/>
              <w:jc w:val="center"/>
              <w:rPr>
                <w:color w:val="auto"/>
              </w:rPr>
            </w:pPr>
            <w:r w:rsidRPr="00E51C9D">
              <w:rPr>
                <w:color w:val="auto"/>
              </w:rPr>
              <w:t>1</w:t>
            </w:r>
            <w:r w:rsidR="00201F41" w:rsidRPr="00E51C9D">
              <w:rPr>
                <w:color w:val="auto"/>
              </w:rPr>
              <w:t>0</w:t>
            </w:r>
            <w:r w:rsidRPr="00E51C9D">
              <w:rPr>
                <w:color w:val="auto"/>
              </w:rPr>
              <w:t xml:space="preserve"> м</w:t>
            </w:r>
          </w:p>
        </w:tc>
        <w:tc>
          <w:tcPr>
            <w:tcW w:w="851" w:type="dxa"/>
          </w:tcPr>
          <w:p w:rsidR="00170800" w:rsidRPr="00E51C9D" w:rsidRDefault="00170800" w:rsidP="00170800">
            <w:pPr>
              <w:pStyle w:val="aff1"/>
              <w:ind w:firstLine="0"/>
              <w:jc w:val="center"/>
              <w:rPr>
                <w:color w:val="auto"/>
              </w:rPr>
            </w:pPr>
            <w:r w:rsidRPr="00E51C9D">
              <w:rPr>
                <w:color w:val="auto"/>
                <w:lang w:val="en-US"/>
              </w:rPr>
              <w:t>6</w:t>
            </w:r>
            <w:r w:rsidRPr="00E51C9D">
              <w:rPr>
                <w:color w:val="auto"/>
              </w:rPr>
              <w:t>0 %</w:t>
            </w:r>
          </w:p>
        </w:tc>
      </w:tr>
      <w:tr w:rsidR="00170800" w:rsidRPr="00E51C9D" w:rsidTr="005C2FF4">
        <w:trPr>
          <w:jc w:val="center"/>
        </w:trPr>
        <w:tc>
          <w:tcPr>
            <w:tcW w:w="2692" w:type="dxa"/>
            <w:shd w:val="clear" w:color="auto" w:fill="auto"/>
          </w:tcPr>
          <w:p w:rsidR="00170800" w:rsidRPr="00E51C9D" w:rsidRDefault="00170800" w:rsidP="00170800">
            <w:pPr>
              <w:pStyle w:val="aff1"/>
              <w:ind w:firstLine="0"/>
              <w:rPr>
                <w:color w:val="auto"/>
              </w:rPr>
            </w:pPr>
            <w:r w:rsidRPr="00E51C9D">
              <w:rPr>
                <w:color w:val="auto"/>
              </w:rPr>
              <w:t>Объекты гаражного назначения</w:t>
            </w:r>
          </w:p>
        </w:tc>
        <w:tc>
          <w:tcPr>
            <w:tcW w:w="708" w:type="dxa"/>
            <w:shd w:val="clear" w:color="auto" w:fill="auto"/>
          </w:tcPr>
          <w:p w:rsidR="00170800" w:rsidRPr="00E51C9D" w:rsidRDefault="00170800" w:rsidP="00170800">
            <w:pPr>
              <w:pStyle w:val="aff1"/>
              <w:ind w:firstLine="0"/>
              <w:rPr>
                <w:color w:val="auto"/>
              </w:rPr>
            </w:pPr>
            <w:r w:rsidRPr="00E51C9D">
              <w:rPr>
                <w:color w:val="auto"/>
              </w:rPr>
              <w:t>2.7.1</w:t>
            </w:r>
          </w:p>
        </w:tc>
        <w:tc>
          <w:tcPr>
            <w:tcW w:w="1134" w:type="dxa"/>
          </w:tcPr>
          <w:p w:rsidR="00170800" w:rsidRPr="00E51C9D" w:rsidRDefault="00201F41" w:rsidP="00170800">
            <w:pPr>
              <w:pStyle w:val="aff1"/>
              <w:ind w:firstLine="0"/>
              <w:jc w:val="center"/>
              <w:rPr>
                <w:color w:val="auto"/>
              </w:rPr>
            </w:pPr>
            <w:r w:rsidRPr="00E51C9D">
              <w:rPr>
                <w:color w:val="auto"/>
              </w:rPr>
              <w:t>30/ 50</w:t>
            </w:r>
            <w:r w:rsidR="00170800" w:rsidRPr="00E51C9D">
              <w:rPr>
                <w:color w:val="auto"/>
              </w:rPr>
              <w:t>00</w:t>
            </w:r>
          </w:p>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3533" w:type="dxa"/>
            <w:gridSpan w:val="3"/>
          </w:tcPr>
          <w:p w:rsidR="00170800" w:rsidRPr="00E51C9D" w:rsidRDefault="00170800" w:rsidP="00170800">
            <w:pPr>
              <w:pStyle w:val="aff1"/>
              <w:ind w:firstLine="0"/>
              <w:jc w:val="center"/>
              <w:rPr>
                <w:color w:val="auto"/>
              </w:rPr>
            </w:pPr>
            <w:r w:rsidRPr="00E51C9D">
              <w:rPr>
                <w:color w:val="auto"/>
              </w:rPr>
              <w:t>Не подлежат установлению</w:t>
            </w:r>
          </w:p>
        </w:tc>
        <w:tc>
          <w:tcPr>
            <w:tcW w:w="581" w:type="dxa"/>
          </w:tcPr>
          <w:p w:rsidR="00170800" w:rsidRPr="00E51C9D" w:rsidRDefault="00170800" w:rsidP="00170800">
            <w:pPr>
              <w:pStyle w:val="aff1"/>
              <w:ind w:firstLine="0"/>
              <w:jc w:val="center"/>
              <w:rPr>
                <w:color w:val="auto"/>
              </w:rPr>
            </w:pPr>
            <w:r w:rsidRPr="00E51C9D">
              <w:rPr>
                <w:color w:val="auto"/>
              </w:rPr>
              <w:t>1</w:t>
            </w:r>
          </w:p>
        </w:tc>
        <w:tc>
          <w:tcPr>
            <w:tcW w:w="992" w:type="dxa"/>
          </w:tcPr>
          <w:p w:rsidR="00170800" w:rsidRPr="00E51C9D" w:rsidRDefault="00170800" w:rsidP="00170800">
            <w:pPr>
              <w:pStyle w:val="aff1"/>
              <w:ind w:firstLine="0"/>
              <w:jc w:val="center"/>
              <w:rPr>
                <w:color w:val="auto"/>
              </w:rPr>
            </w:pPr>
            <w:r w:rsidRPr="00E51C9D">
              <w:rPr>
                <w:color w:val="auto"/>
              </w:rPr>
              <w:t>5 м</w:t>
            </w:r>
          </w:p>
        </w:tc>
        <w:tc>
          <w:tcPr>
            <w:tcW w:w="851" w:type="dxa"/>
          </w:tcPr>
          <w:p w:rsidR="00170800" w:rsidRPr="00E51C9D" w:rsidRDefault="00170800" w:rsidP="00170800">
            <w:pPr>
              <w:pStyle w:val="aff1"/>
              <w:ind w:firstLine="0"/>
              <w:jc w:val="center"/>
              <w:rPr>
                <w:color w:val="auto"/>
              </w:rPr>
            </w:pPr>
            <w:r w:rsidRPr="00E51C9D">
              <w:rPr>
                <w:color w:val="auto"/>
              </w:rPr>
              <w:t>90 %</w:t>
            </w:r>
          </w:p>
        </w:tc>
      </w:tr>
    </w:tbl>
    <w:p w:rsidR="00170800" w:rsidRPr="00E51C9D" w:rsidRDefault="00170800" w:rsidP="00170800">
      <w:pPr>
        <w:widowControl w:val="0"/>
        <w:ind w:firstLine="0"/>
        <w:rPr>
          <w:rFonts w:ascii="Times New Roman" w:eastAsia="SimSun" w:hAnsi="Times New Roman" w:cs="Times New Roman"/>
          <w:sz w:val="24"/>
          <w:szCs w:val="24"/>
          <w:lang w:eastAsia="zh-CN"/>
        </w:rPr>
      </w:pPr>
    </w:p>
    <w:p w:rsidR="00170800" w:rsidRPr="00E51C9D" w:rsidRDefault="00170800" w:rsidP="00170800">
      <w:pPr>
        <w:widowControl w:val="0"/>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1.3. Вспомогательные виды использования земельных участков и объектов капитального строительства: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6379"/>
      </w:tblGrid>
      <w:tr w:rsidR="00201F41" w:rsidRPr="00E51C9D" w:rsidTr="000D798A">
        <w:trPr>
          <w:trHeight w:val="552"/>
        </w:trPr>
        <w:tc>
          <w:tcPr>
            <w:tcW w:w="3544" w:type="dxa"/>
            <w:vAlign w:val="center"/>
          </w:tcPr>
          <w:p w:rsidR="00201F41" w:rsidRPr="00E51C9D" w:rsidRDefault="00201F41" w:rsidP="000D798A">
            <w:pPr>
              <w:tabs>
                <w:tab w:val="left" w:pos="2520"/>
              </w:tabs>
              <w:jc w:val="center"/>
              <w:rPr>
                <w:rFonts w:ascii="Times New Roman" w:hAnsi="Times New Roman" w:cs="Times New Roman"/>
                <w:b/>
                <w:sz w:val="24"/>
                <w:szCs w:val="24"/>
              </w:rPr>
            </w:pPr>
            <w:r w:rsidRPr="00E51C9D">
              <w:rPr>
                <w:rFonts w:ascii="Times New Roman" w:hAnsi="Times New Roman" w:cs="Times New Roman"/>
                <w:b/>
                <w:sz w:val="24"/>
                <w:szCs w:val="24"/>
              </w:rPr>
              <w:t xml:space="preserve">Виды разрешенного использования </w:t>
            </w:r>
          </w:p>
        </w:tc>
        <w:tc>
          <w:tcPr>
            <w:tcW w:w="6379" w:type="dxa"/>
            <w:vAlign w:val="center"/>
          </w:tcPr>
          <w:p w:rsidR="00201F41" w:rsidRPr="00E51C9D" w:rsidRDefault="00201F41" w:rsidP="000D798A">
            <w:pPr>
              <w:tabs>
                <w:tab w:val="left" w:pos="2520"/>
              </w:tabs>
              <w:rPr>
                <w:rFonts w:ascii="Times New Roman" w:hAnsi="Times New Roman" w:cs="Times New Roman"/>
                <w:b/>
                <w:sz w:val="24"/>
                <w:szCs w:val="24"/>
              </w:rPr>
            </w:pPr>
            <w:r w:rsidRPr="00E51C9D">
              <w:rPr>
                <w:rFonts w:ascii="Times New Roman" w:hAnsi="Times New Roman" w:cs="Times New Roman"/>
                <w:b/>
                <w:sz w:val="24"/>
                <w:szCs w:val="24"/>
              </w:rPr>
              <w:t xml:space="preserve">Предельные размеры и параметры разрешенного строительства, реконструкции объектов </w:t>
            </w:r>
          </w:p>
        </w:tc>
      </w:tr>
      <w:tr w:rsidR="00201F41" w:rsidRPr="00E51C9D" w:rsidTr="000D798A">
        <w:trPr>
          <w:trHeight w:val="20"/>
        </w:trPr>
        <w:tc>
          <w:tcPr>
            <w:tcW w:w="3544" w:type="dxa"/>
          </w:tcPr>
          <w:p w:rsidR="00201F41" w:rsidRPr="00E51C9D" w:rsidRDefault="00201F41" w:rsidP="00201F41">
            <w:pPr>
              <w:ind w:firstLine="0"/>
              <w:rPr>
                <w:rFonts w:ascii="Times New Roman" w:hAnsi="Times New Roman" w:cs="Times New Roman"/>
                <w:sz w:val="24"/>
                <w:szCs w:val="24"/>
              </w:rPr>
            </w:pPr>
            <w:r w:rsidRPr="00E51C9D">
              <w:rPr>
                <w:rFonts w:ascii="Times New Roman" w:hAnsi="Times New Roman" w:cs="Times New Roman"/>
                <w:sz w:val="24"/>
                <w:szCs w:val="24"/>
              </w:rPr>
              <w:t>Встроенные или отдельно стоящие коллективные хранилища сельскохозяйственных продуктов (для многоквартирных домов).</w:t>
            </w:r>
          </w:p>
          <w:p w:rsidR="00201F41" w:rsidRPr="00E51C9D" w:rsidRDefault="00201F41" w:rsidP="00201F41">
            <w:pPr>
              <w:ind w:firstLine="0"/>
              <w:rPr>
                <w:rFonts w:ascii="Times New Roman" w:hAnsi="Times New Roman" w:cs="Times New Roman"/>
                <w:sz w:val="24"/>
                <w:szCs w:val="24"/>
              </w:rPr>
            </w:pPr>
            <w:r w:rsidRPr="00E51C9D">
              <w:rPr>
                <w:rFonts w:ascii="Times New Roman" w:hAnsi="Times New Roman" w:cs="Times New Roman"/>
                <w:sz w:val="24"/>
                <w:szCs w:val="24"/>
              </w:rPr>
              <w:t xml:space="preserve">Постройки хозяйственного назначения (летние кухни, хозяйственные постройки, кладовые, подвалы, бани, бассейны, теплицы, оранжереи, сады, огороды, навесы) индивидуального использования. </w:t>
            </w:r>
          </w:p>
          <w:p w:rsidR="00201F41" w:rsidRPr="00E51C9D" w:rsidRDefault="00201F41" w:rsidP="00201F41">
            <w:pPr>
              <w:ind w:firstLine="0"/>
              <w:rPr>
                <w:rFonts w:ascii="Times New Roman" w:hAnsi="Times New Roman" w:cs="Times New Roman"/>
                <w:sz w:val="24"/>
                <w:szCs w:val="24"/>
              </w:rPr>
            </w:pPr>
            <w:r w:rsidRPr="00E51C9D">
              <w:rPr>
                <w:rFonts w:ascii="Times New Roman" w:hAnsi="Times New Roman" w:cs="Times New Roman"/>
                <w:sz w:val="24"/>
                <w:szCs w:val="24"/>
              </w:rPr>
              <w:t xml:space="preserve">Хозяйственные постройки для содержания скота и птицы, хранения кормов, инвентаря, топлива и других хозяйственных нужд, а также - хозяйственные подъезды и </w:t>
            </w:r>
            <w:r w:rsidRPr="00E51C9D">
              <w:rPr>
                <w:rFonts w:ascii="Times New Roman" w:hAnsi="Times New Roman" w:cs="Times New Roman"/>
                <w:sz w:val="24"/>
                <w:szCs w:val="24"/>
              </w:rPr>
              <w:lastRenderedPageBreak/>
              <w:t>скотопрогоны (для территорий с местами приложения труда и с возможностью ведения развитого товарного личного подсобного хозяйства, сельскохозяйственного производства, садоводства, огородничества)</w:t>
            </w:r>
          </w:p>
          <w:p w:rsidR="00201F41" w:rsidRPr="00E51C9D" w:rsidRDefault="00201F41" w:rsidP="00201F41">
            <w:pPr>
              <w:ind w:firstLine="0"/>
              <w:rPr>
                <w:rFonts w:ascii="Times New Roman" w:hAnsi="Times New Roman" w:cs="Times New Roman"/>
                <w:sz w:val="24"/>
                <w:szCs w:val="24"/>
              </w:rPr>
            </w:pPr>
            <w:r w:rsidRPr="00E51C9D">
              <w:rPr>
                <w:rFonts w:ascii="Times New Roman" w:hAnsi="Times New Roman" w:cs="Times New Roman"/>
                <w:sz w:val="24"/>
                <w:szCs w:val="24"/>
              </w:rPr>
              <w:t>Объекты инженерного обеспечения</w:t>
            </w:r>
          </w:p>
        </w:tc>
        <w:tc>
          <w:tcPr>
            <w:tcW w:w="6379" w:type="dxa"/>
          </w:tcPr>
          <w:p w:rsidR="00201F41" w:rsidRPr="00E51C9D" w:rsidRDefault="00201F41" w:rsidP="00201F41">
            <w:pPr>
              <w:ind w:firstLine="0"/>
              <w:rPr>
                <w:rFonts w:ascii="Times New Roman" w:hAnsi="Times New Roman" w:cs="Times New Roman"/>
                <w:sz w:val="24"/>
                <w:szCs w:val="24"/>
              </w:rPr>
            </w:pPr>
            <w:r w:rsidRPr="00E51C9D">
              <w:rPr>
                <w:rFonts w:ascii="Times New Roman" w:hAnsi="Times New Roman" w:cs="Times New Roman"/>
                <w:sz w:val="24"/>
                <w:szCs w:val="24"/>
              </w:rPr>
              <w:lastRenderedPageBreak/>
              <w:t>Максимальное количество надземных этажей  коллективных хранилищ – 1 этаж</w:t>
            </w:r>
          </w:p>
          <w:p w:rsidR="00201F41" w:rsidRPr="00E51C9D" w:rsidRDefault="00201F41" w:rsidP="00201F41">
            <w:pPr>
              <w:ind w:firstLine="0"/>
              <w:rPr>
                <w:rFonts w:ascii="Times New Roman" w:hAnsi="Times New Roman" w:cs="Times New Roman"/>
                <w:sz w:val="24"/>
                <w:szCs w:val="24"/>
              </w:rPr>
            </w:pPr>
            <w:r w:rsidRPr="00E51C9D">
              <w:rPr>
                <w:rFonts w:ascii="Times New Roman" w:hAnsi="Times New Roman" w:cs="Times New Roman"/>
                <w:sz w:val="24"/>
                <w:szCs w:val="24"/>
              </w:rPr>
              <w:t>Общая площадь коллективных хранилищ сельскохозяйственных продуктов определяется из расчета 4 - 5 кв.м на одну семью.</w:t>
            </w:r>
          </w:p>
          <w:p w:rsidR="00201F41" w:rsidRPr="00E51C9D" w:rsidRDefault="00201F41" w:rsidP="00201F41">
            <w:pPr>
              <w:ind w:firstLine="0"/>
              <w:rPr>
                <w:rFonts w:ascii="Times New Roman" w:hAnsi="Times New Roman" w:cs="Times New Roman"/>
                <w:sz w:val="24"/>
                <w:szCs w:val="24"/>
              </w:rPr>
            </w:pPr>
            <w:r w:rsidRPr="00E51C9D">
              <w:rPr>
                <w:rFonts w:ascii="Times New Roman" w:hAnsi="Times New Roman" w:cs="Times New Roman"/>
                <w:sz w:val="24"/>
                <w:szCs w:val="24"/>
              </w:rPr>
              <w:t>Максимальное количество надземных этажей  – 1 этаж</w:t>
            </w:r>
          </w:p>
          <w:p w:rsidR="00201F41" w:rsidRPr="00E51C9D" w:rsidRDefault="00201F41" w:rsidP="00201F41">
            <w:pPr>
              <w:ind w:firstLine="0"/>
              <w:rPr>
                <w:rFonts w:ascii="Times New Roman" w:hAnsi="Times New Roman" w:cs="Times New Roman"/>
                <w:sz w:val="24"/>
                <w:szCs w:val="24"/>
              </w:rPr>
            </w:pPr>
            <w:r w:rsidRPr="00E51C9D">
              <w:rPr>
                <w:rFonts w:ascii="Times New Roman" w:hAnsi="Times New Roman" w:cs="Times New Roman"/>
                <w:sz w:val="24"/>
                <w:szCs w:val="24"/>
              </w:rPr>
              <w:t xml:space="preserve">Максимальная высота строений и сооружений – 5 м </w:t>
            </w:r>
          </w:p>
          <w:p w:rsidR="00201F41" w:rsidRPr="00E51C9D" w:rsidRDefault="00201F41" w:rsidP="00201F41">
            <w:pPr>
              <w:ind w:firstLine="0"/>
              <w:rPr>
                <w:rFonts w:ascii="Times New Roman" w:hAnsi="Times New Roman" w:cs="Times New Roman"/>
                <w:sz w:val="24"/>
                <w:szCs w:val="24"/>
              </w:rPr>
            </w:pPr>
            <w:r w:rsidRPr="00E51C9D">
              <w:rPr>
                <w:rFonts w:ascii="Times New Roman" w:hAnsi="Times New Roman" w:cs="Times New Roman"/>
                <w:sz w:val="24"/>
                <w:szCs w:val="24"/>
              </w:rPr>
              <w:t xml:space="preserve">Общая площадь помещений  - до </w:t>
            </w:r>
            <w:smartTag w:uri="urn:schemas-microsoft-com:office:smarttags" w:element="metricconverter">
              <w:smartTagPr>
                <w:attr w:name="ProductID" w:val="100 кв. м"/>
              </w:smartTagPr>
              <w:r w:rsidRPr="00E51C9D">
                <w:rPr>
                  <w:rFonts w:ascii="Times New Roman" w:hAnsi="Times New Roman" w:cs="Times New Roman"/>
                  <w:sz w:val="24"/>
                  <w:szCs w:val="24"/>
                </w:rPr>
                <w:t>100 кв. м</w:t>
              </w:r>
            </w:smartTag>
            <w:r w:rsidRPr="00E51C9D">
              <w:rPr>
                <w:rFonts w:ascii="Times New Roman" w:hAnsi="Times New Roman" w:cs="Times New Roman"/>
                <w:sz w:val="24"/>
                <w:szCs w:val="24"/>
              </w:rPr>
              <w:t>.</w:t>
            </w:r>
          </w:p>
          <w:p w:rsidR="00201F41" w:rsidRPr="00E51C9D" w:rsidRDefault="00201F41" w:rsidP="00201F41">
            <w:pPr>
              <w:ind w:firstLine="0"/>
              <w:rPr>
                <w:rFonts w:ascii="Times New Roman" w:hAnsi="Times New Roman" w:cs="Times New Roman"/>
                <w:sz w:val="24"/>
                <w:szCs w:val="24"/>
              </w:rPr>
            </w:pPr>
            <w:r w:rsidRPr="00E51C9D">
              <w:rPr>
                <w:rFonts w:ascii="Times New Roman" w:hAnsi="Times New Roman" w:cs="Times New Roman"/>
                <w:sz w:val="24"/>
                <w:szCs w:val="24"/>
              </w:rPr>
              <w:t xml:space="preserve">Расстояние от хозяйственных построек до красных линий улиц и проездов не менее - </w:t>
            </w:r>
            <w:smartTag w:uri="urn:schemas-microsoft-com:office:smarttags" w:element="metricconverter">
              <w:smartTagPr>
                <w:attr w:name="ProductID" w:val="5 м"/>
              </w:smartTagPr>
              <w:r w:rsidRPr="00E51C9D">
                <w:rPr>
                  <w:rFonts w:ascii="Times New Roman" w:hAnsi="Times New Roman" w:cs="Times New Roman"/>
                  <w:sz w:val="24"/>
                  <w:szCs w:val="24"/>
                </w:rPr>
                <w:t>5 м</w:t>
              </w:r>
            </w:smartTag>
            <w:r w:rsidRPr="00E51C9D">
              <w:rPr>
                <w:rFonts w:ascii="Times New Roman" w:hAnsi="Times New Roman" w:cs="Times New Roman"/>
                <w:sz w:val="24"/>
                <w:szCs w:val="24"/>
              </w:rPr>
              <w:t>.</w:t>
            </w:r>
          </w:p>
          <w:p w:rsidR="00201F41" w:rsidRPr="00E51C9D" w:rsidRDefault="00201F41" w:rsidP="00201F41">
            <w:pPr>
              <w:ind w:firstLine="0"/>
              <w:rPr>
                <w:rFonts w:ascii="Times New Roman" w:hAnsi="Times New Roman" w:cs="Times New Roman"/>
                <w:sz w:val="24"/>
                <w:szCs w:val="24"/>
              </w:rPr>
            </w:pPr>
            <w:r w:rsidRPr="00E51C9D">
              <w:rPr>
                <w:rFonts w:ascii="Times New Roman" w:hAnsi="Times New Roman" w:cs="Times New Roman"/>
                <w:sz w:val="24"/>
                <w:szCs w:val="24"/>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w:t>
            </w:r>
            <w:smartTag w:uri="urn:schemas-microsoft-com:office:smarttags" w:element="metricconverter">
              <w:smartTagPr>
                <w:attr w:name="ProductID" w:val="6 м"/>
              </w:smartTagPr>
              <w:r w:rsidRPr="00E51C9D">
                <w:rPr>
                  <w:rFonts w:ascii="Times New Roman" w:hAnsi="Times New Roman" w:cs="Times New Roman"/>
                  <w:sz w:val="24"/>
                  <w:szCs w:val="24"/>
                </w:rPr>
                <w:t>6 м</w:t>
              </w:r>
            </w:smartTag>
            <w:r w:rsidRPr="00E51C9D">
              <w:rPr>
                <w:rFonts w:ascii="Times New Roman" w:hAnsi="Times New Roman" w:cs="Times New Roman"/>
                <w:sz w:val="24"/>
                <w:szCs w:val="24"/>
              </w:rPr>
              <w:t>.</w:t>
            </w:r>
          </w:p>
          <w:p w:rsidR="00201F41" w:rsidRPr="00E51C9D" w:rsidRDefault="00201F41" w:rsidP="00201F41">
            <w:pPr>
              <w:ind w:firstLine="0"/>
              <w:rPr>
                <w:rFonts w:ascii="Times New Roman" w:hAnsi="Times New Roman" w:cs="Times New Roman"/>
                <w:sz w:val="24"/>
                <w:szCs w:val="24"/>
              </w:rPr>
            </w:pPr>
            <w:r w:rsidRPr="00E51C9D">
              <w:rPr>
                <w:rFonts w:ascii="Times New Roman" w:hAnsi="Times New Roman" w:cs="Times New Roman"/>
                <w:sz w:val="24"/>
                <w:szCs w:val="24"/>
              </w:rPr>
              <w:t>Расстояния от сараев для скота и птицы до шахтных колодцев - не менее 20 м.</w:t>
            </w:r>
          </w:p>
          <w:p w:rsidR="00201F41" w:rsidRPr="00E51C9D" w:rsidRDefault="00201F41" w:rsidP="00201F41">
            <w:pPr>
              <w:tabs>
                <w:tab w:val="left" w:pos="1134"/>
              </w:tabs>
              <w:ind w:firstLine="0"/>
              <w:rPr>
                <w:rFonts w:ascii="Times New Roman" w:hAnsi="Times New Roman" w:cs="Times New Roman"/>
                <w:sz w:val="24"/>
                <w:szCs w:val="24"/>
              </w:rPr>
            </w:pPr>
            <w:r w:rsidRPr="00E51C9D">
              <w:rPr>
                <w:rFonts w:ascii="Times New Roman" w:hAnsi="Times New Roman" w:cs="Times New Roman"/>
                <w:sz w:val="24"/>
                <w:szCs w:val="24"/>
              </w:rPr>
              <w:t>Минимальное расстояние до границы смежного земельного участка:</w:t>
            </w:r>
          </w:p>
          <w:p w:rsidR="00201F41" w:rsidRPr="00E51C9D" w:rsidRDefault="00201F41" w:rsidP="00201F41">
            <w:pPr>
              <w:tabs>
                <w:tab w:val="left" w:pos="1134"/>
              </w:tabs>
              <w:ind w:firstLine="0"/>
              <w:rPr>
                <w:rFonts w:ascii="Times New Roman" w:hAnsi="Times New Roman" w:cs="Times New Roman"/>
                <w:sz w:val="24"/>
                <w:szCs w:val="24"/>
              </w:rPr>
            </w:pPr>
            <w:r w:rsidRPr="00E51C9D">
              <w:rPr>
                <w:rFonts w:ascii="Times New Roman" w:hAnsi="Times New Roman" w:cs="Times New Roman"/>
                <w:sz w:val="24"/>
                <w:szCs w:val="24"/>
              </w:rPr>
              <w:t xml:space="preserve">- от постройки для содержания скота и птицы - </w:t>
            </w:r>
            <w:r w:rsidR="001B47AE">
              <w:rPr>
                <w:rFonts w:ascii="Times New Roman" w:hAnsi="Times New Roman" w:cs="Times New Roman"/>
                <w:sz w:val="24"/>
                <w:szCs w:val="24"/>
              </w:rPr>
              <w:t>4</w:t>
            </w:r>
            <w:r w:rsidRPr="00E51C9D">
              <w:rPr>
                <w:rFonts w:ascii="Times New Roman" w:hAnsi="Times New Roman" w:cs="Times New Roman"/>
                <w:sz w:val="24"/>
                <w:szCs w:val="24"/>
              </w:rPr>
              <w:t> м;</w:t>
            </w:r>
          </w:p>
          <w:p w:rsidR="00201F41" w:rsidRPr="00E51C9D" w:rsidRDefault="00201F41" w:rsidP="00201F41">
            <w:pPr>
              <w:tabs>
                <w:tab w:val="left" w:pos="1134"/>
              </w:tabs>
              <w:ind w:firstLine="0"/>
              <w:rPr>
                <w:rFonts w:ascii="Times New Roman" w:hAnsi="Times New Roman" w:cs="Times New Roman"/>
                <w:sz w:val="24"/>
                <w:szCs w:val="24"/>
              </w:rPr>
            </w:pPr>
            <w:r w:rsidRPr="00E51C9D">
              <w:rPr>
                <w:rFonts w:ascii="Times New Roman" w:hAnsi="Times New Roman" w:cs="Times New Roman"/>
                <w:sz w:val="24"/>
                <w:szCs w:val="24"/>
              </w:rPr>
              <w:t>- от других построек (бани, гаража и других) - 1 м.</w:t>
            </w:r>
          </w:p>
          <w:p w:rsidR="00201F41" w:rsidRPr="00E51C9D" w:rsidRDefault="00201F41" w:rsidP="00201F41">
            <w:pPr>
              <w:ind w:firstLine="0"/>
              <w:rPr>
                <w:rFonts w:ascii="Times New Roman" w:hAnsi="Times New Roman" w:cs="Times New Roman"/>
                <w:sz w:val="24"/>
                <w:szCs w:val="24"/>
              </w:rPr>
            </w:pPr>
            <w:r w:rsidRPr="00E51C9D">
              <w:rPr>
                <w:rFonts w:ascii="Times New Roman" w:hAnsi="Times New Roman" w:cs="Times New Roman"/>
                <w:sz w:val="24"/>
                <w:szCs w:val="24"/>
              </w:rPr>
              <w:lastRenderedPageBreak/>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201F41" w:rsidRPr="00E51C9D" w:rsidRDefault="00201F41" w:rsidP="00201F41">
            <w:pPr>
              <w:tabs>
                <w:tab w:val="left" w:pos="1134"/>
              </w:tabs>
              <w:ind w:firstLine="0"/>
              <w:rPr>
                <w:rFonts w:ascii="Times New Roman" w:hAnsi="Times New Roman" w:cs="Times New Roman"/>
                <w:sz w:val="24"/>
                <w:szCs w:val="24"/>
              </w:rPr>
            </w:pPr>
            <w:r w:rsidRPr="00E51C9D">
              <w:rPr>
                <w:rFonts w:ascii="Times New Roman" w:hAnsi="Times New Roman" w:cs="Times New Roman"/>
                <w:sz w:val="24"/>
                <w:szCs w:val="24"/>
              </w:rPr>
              <w:t xml:space="preserve">Группы сараев должны содержать не более 30 блоков каждая. Площадь застройки сблокированных сараев не должна превышать </w:t>
            </w:r>
            <w:smartTag w:uri="urn:schemas-microsoft-com:office:smarttags" w:element="metricconverter">
              <w:smartTagPr>
                <w:attr w:name="ProductID" w:val="800 м2"/>
              </w:smartTagPr>
              <w:r w:rsidRPr="00E51C9D">
                <w:rPr>
                  <w:rFonts w:ascii="Times New Roman" w:hAnsi="Times New Roman" w:cs="Times New Roman"/>
                  <w:sz w:val="24"/>
                  <w:szCs w:val="24"/>
                </w:rPr>
                <w:t>800 м2</w:t>
              </w:r>
            </w:smartTag>
            <w:r w:rsidRPr="00E51C9D">
              <w:rPr>
                <w:rFonts w:ascii="Times New Roman" w:hAnsi="Times New Roman" w:cs="Times New Roman"/>
                <w:sz w:val="24"/>
                <w:szCs w:val="24"/>
              </w:rPr>
              <w:t>.</w:t>
            </w:r>
          </w:p>
          <w:p w:rsidR="00201F41" w:rsidRPr="00E51C9D" w:rsidRDefault="00201F41" w:rsidP="00201F41">
            <w:pPr>
              <w:tabs>
                <w:tab w:val="left" w:pos="1134"/>
              </w:tabs>
              <w:ind w:firstLine="0"/>
              <w:rPr>
                <w:rFonts w:ascii="Times New Roman" w:hAnsi="Times New Roman" w:cs="Times New Roman"/>
                <w:sz w:val="24"/>
                <w:szCs w:val="24"/>
              </w:rPr>
            </w:pPr>
            <w:r w:rsidRPr="00E51C9D">
              <w:rPr>
                <w:rFonts w:ascii="Times New Roman" w:hAnsi="Times New Roman" w:cs="Times New Roman"/>
                <w:sz w:val="24"/>
                <w:szCs w:val="24"/>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201F41" w:rsidRPr="00E51C9D" w:rsidRDefault="00201F41" w:rsidP="00201F41">
            <w:pPr>
              <w:tabs>
                <w:tab w:val="left" w:pos="1134"/>
              </w:tabs>
              <w:ind w:firstLine="0"/>
              <w:rPr>
                <w:rFonts w:ascii="Times New Roman" w:hAnsi="Times New Roman" w:cs="Times New Roman"/>
                <w:sz w:val="24"/>
                <w:szCs w:val="24"/>
              </w:rPr>
            </w:pPr>
            <w:r w:rsidRPr="00E51C9D">
              <w:rPr>
                <w:rFonts w:ascii="Times New Roman" w:hAnsi="Times New Roman" w:cs="Times New Roman"/>
                <w:sz w:val="24"/>
                <w:szCs w:val="24"/>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201F41" w:rsidRPr="00E51C9D" w:rsidRDefault="00201F41" w:rsidP="00201F41">
            <w:pPr>
              <w:ind w:firstLine="0"/>
              <w:rPr>
                <w:rFonts w:ascii="Times New Roman" w:hAnsi="Times New Roman" w:cs="Times New Roman"/>
                <w:sz w:val="24"/>
                <w:szCs w:val="24"/>
              </w:rPr>
            </w:pPr>
            <w:r w:rsidRPr="00E51C9D">
              <w:rPr>
                <w:rFonts w:ascii="Times New Roman" w:hAnsi="Times New Roman" w:cs="Times New Roman"/>
                <w:sz w:val="24"/>
                <w:szCs w:val="24"/>
              </w:rPr>
              <w:t>Вспомогательные строения, за исключением гаражей, размещать со стороны улиц не допускается.</w:t>
            </w:r>
          </w:p>
        </w:tc>
      </w:tr>
      <w:tr w:rsidR="00D647C0" w:rsidRPr="00E51C9D" w:rsidTr="000D798A">
        <w:trPr>
          <w:trHeight w:val="20"/>
        </w:trPr>
        <w:tc>
          <w:tcPr>
            <w:tcW w:w="3544" w:type="dxa"/>
          </w:tcPr>
          <w:p w:rsidR="00D647C0" w:rsidRPr="00E51C9D" w:rsidRDefault="00D647C0" w:rsidP="000D798A">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Надворные туалеты, гидронепроницаемые выгребы, септики.</w:t>
            </w:r>
          </w:p>
        </w:tc>
        <w:tc>
          <w:tcPr>
            <w:tcW w:w="6379" w:type="dxa"/>
          </w:tcPr>
          <w:p w:rsidR="006F7766" w:rsidRPr="00E51C9D" w:rsidRDefault="006F7766" w:rsidP="006F7766">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Расстояние от красной линии не менее - 5 м. </w:t>
            </w:r>
          </w:p>
          <w:p w:rsidR="006F7766" w:rsidRPr="00E51C9D" w:rsidRDefault="006F7766" w:rsidP="006F7766">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Расстояние от границы смежного земельного участка не менее - 4 м. </w:t>
            </w:r>
          </w:p>
          <w:p w:rsidR="006F7766" w:rsidRPr="00E51C9D" w:rsidRDefault="006F7766" w:rsidP="006F7766">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Высота - не более 3 м.</w:t>
            </w:r>
          </w:p>
          <w:p w:rsidR="006F7766" w:rsidRPr="00E51C9D" w:rsidRDefault="006F7766" w:rsidP="006F7766">
            <w:pPr>
              <w:pStyle w:val="western"/>
              <w:spacing w:before="0" w:beforeAutospacing="0" w:after="0"/>
              <w:ind w:right="-28"/>
              <w:rPr>
                <w:rFonts w:eastAsia="SimSun"/>
                <w:sz w:val="24"/>
                <w:szCs w:val="24"/>
                <w:lang w:eastAsia="zh-CN"/>
              </w:rPr>
            </w:pPr>
            <w:r w:rsidRPr="00E51C9D">
              <w:rPr>
                <w:rFonts w:eastAsia="SimSun"/>
                <w:sz w:val="24"/>
                <w:szCs w:val="24"/>
                <w:lang w:eastAsia="zh-CN"/>
              </w:rPr>
              <w:t>Минимальные расстояния между постройками по санитарно-бытовым условиям должны быть, м:</w:t>
            </w:r>
          </w:p>
          <w:p w:rsidR="006F7766" w:rsidRPr="00E51C9D" w:rsidRDefault="006F7766" w:rsidP="006F7766">
            <w:pPr>
              <w:pStyle w:val="western"/>
              <w:spacing w:before="0" w:beforeAutospacing="0" w:after="0"/>
              <w:ind w:right="-142"/>
              <w:rPr>
                <w:rFonts w:eastAsia="SimSun"/>
                <w:sz w:val="24"/>
                <w:szCs w:val="24"/>
                <w:lang w:eastAsia="zh-CN"/>
              </w:rPr>
            </w:pPr>
            <w:r w:rsidRPr="00E51C9D">
              <w:rPr>
                <w:rFonts w:eastAsia="SimSun"/>
                <w:sz w:val="24"/>
                <w:szCs w:val="24"/>
                <w:lang w:eastAsia="zh-CN"/>
              </w:rPr>
              <w:t>- от жилого дома и погреба до уборной - 12;</w:t>
            </w:r>
          </w:p>
          <w:p w:rsidR="006F7766" w:rsidRPr="00E51C9D" w:rsidRDefault="006F7766" w:rsidP="006F7766">
            <w:pPr>
              <w:pStyle w:val="western"/>
              <w:spacing w:before="0" w:beforeAutospacing="0" w:after="0"/>
              <w:ind w:right="-142"/>
              <w:rPr>
                <w:rFonts w:eastAsia="SimSun"/>
                <w:sz w:val="24"/>
                <w:szCs w:val="24"/>
                <w:lang w:eastAsia="zh-CN"/>
              </w:rPr>
            </w:pPr>
            <w:r w:rsidRPr="00E51C9D">
              <w:rPr>
                <w:rFonts w:eastAsia="SimSun"/>
                <w:sz w:val="24"/>
                <w:szCs w:val="24"/>
                <w:lang w:eastAsia="zh-CN"/>
              </w:rPr>
              <w:t>- от колодца до уборной - 8;</w:t>
            </w:r>
          </w:p>
          <w:p w:rsidR="00D647C0" w:rsidRPr="00E51C9D" w:rsidRDefault="006F7766" w:rsidP="006F7766">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Указанные расстояния должны соблюдаться как между постройками на одном участке, так и между постройками, расположенными на смежных участках.</w:t>
            </w:r>
          </w:p>
        </w:tc>
      </w:tr>
      <w:tr w:rsidR="00D647C0" w:rsidRPr="00E51C9D" w:rsidTr="000D798A">
        <w:trPr>
          <w:trHeight w:val="3615"/>
        </w:trPr>
        <w:tc>
          <w:tcPr>
            <w:tcW w:w="3544" w:type="dxa"/>
          </w:tcPr>
          <w:p w:rsidR="00D647C0" w:rsidRPr="00E51C9D" w:rsidRDefault="00D647C0" w:rsidP="00201F41">
            <w:pPr>
              <w:ind w:firstLine="0"/>
              <w:rPr>
                <w:rFonts w:ascii="Times New Roman" w:hAnsi="Times New Roman" w:cs="Times New Roman"/>
                <w:sz w:val="24"/>
                <w:szCs w:val="24"/>
              </w:rPr>
            </w:pPr>
            <w:r w:rsidRPr="00E51C9D">
              <w:rPr>
                <w:rFonts w:ascii="Times New Roman" w:hAnsi="Times New Roman" w:cs="Times New Roman"/>
                <w:sz w:val="24"/>
                <w:szCs w:val="24"/>
              </w:rPr>
              <w:t>Площадки для игр детей дошкольного и младшего школьного возраста, для отдыха взрослого населения,</w:t>
            </w:r>
          </w:p>
          <w:p w:rsidR="00D647C0" w:rsidRPr="00E51C9D" w:rsidRDefault="00D647C0" w:rsidP="00201F41">
            <w:pPr>
              <w:ind w:firstLine="0"/>
              <w:rPr>
                <w:rFonts w:ascii="Times New Roman" w:hAnsi="Times New Roman" w:cs="Times New Roman"/>
                <w:sz w:val="24"/>
                <w:szCs w:val="24"/>
              </w:rPr>
            </w:pPr>
            <w:r w:rsidRPr="00E51C9D">
              <w:rPr>
                <w:rFonts w:ascii="Times New Roman" w:hAnsi="Times New Roman" w:cs="Times New Roman"/>
                <w:sz w:val="24"/>
                <w:szCs w:val="24"/>
              </w:rPr>
              <w:t xml:space="preserve">для занятий физкультурой, для хозяйственных целей и выгула собак. </w:t>
            </w:r>
          </w:p>
          <w:p w:rsidR="00D647C0" w:rsidRPr="00E51C9D" w:rsidRDefault="00D647C0" w:rsidP="00201F41">
            <w:pPr>
              <w:ind w:firstLine="0"/>
              <w:rPr>
                <w:rFonts w:ascii="Times New Roman" w:hAnsi="Times New Roman" w:cs="Times New Roman"/>
                <w:sz w:val="24"/>
                <w:szCs w:val="24"/>
              </w:rPr>
            </w:pPr>
            <w:r w:rsidRPr="00E51C9D">
              <w:rPr>
                <w:rFonts w:ascii="Times New Roman" w:hAnsi="Times New Roman" w:cs="Times New Roman"/>
                <w:sz w:val="24"/>
                <w:szCs w:val="24"/>
              </w:rPr>
              <w:t>Гостевые автостоянки для парковки легковых автомобилей посетителей.</w:t>
            </w:r>
          </w:p>
        </w:tc>
        <w:tc>
          <w:tcPr>
            <w:tcW w:w="6379" w:type="dxa"/>
          </w:tcPr>
          <w:p w:rsidR="00D647C0" w:rsidRPr="00E51C9D" w:rsidRDefault="00D647C0" w:rsidP="00201F41">
            <w:pPr>
              <w:ind w:firstLine="0"/>
              <w:rPr>
                <w:rFonts w:ascii="Times New Roman" w:hAnsi="Times New Roman" w:cs="Times New Roman"/>
                <w:sz w:val="24"/>
                <w:szCs w:val="24"/>
              </w:rPr>
            </w:pPr>
            <w:r w:rsidRPr="00E51C9D">
              <w:rPr>
                <w:rFonts w:ascii="Times New Roman" w:hAnsi="Times New Roman" w:cs="Times New Roman"/>
                <w:sz w:val="24"/>
                <w:szCs w:val="24"/>
              </w:rPr>
              <w:t>Минимально допустимое расстояние от окон жилых и общественных зданий до площадок:</w:t>
            </w:r>
          </w:p>
          <w:p w:rsidR="00D647C0" w:rsidRPr="00E51C9D" w:rsidRDefault="00D647C0" w:rsidP="00201F41">
            <w:pPr>
              <w:ind w:firstLine="0"/>
              <w:rPr>
                <w:rFonts w:ascii="Times New Roman" w:hAnsi="Times New Roman" w:cs="Times New Roman"/>
                <w:sz w:val="24"/>
                <w:szCs w:val="24"/>
              </w:rPr>
            </w:pPr>
            <w:r w:rsidRPr="00E51C9D">
              <w:rPr>
                <w:rFonts w:ascii="Times New Roman" w:hAnsi="Times New Roman" w:cs="Times New Roman"/>
                <w:sz w:val="24"/>
                <w:szCs w:val="24"/>
              </w:rPr>
              <w:t xml:space="preserve">-для игр детей дошкольного и младшего школьного возраста - не менее </w:t>
            </w:r>
            <w:smartTag w:uri="urn:schemas-microsoft-com:office:smarttags" w:element="metricconverter">
              <w:smartTagPr>
                <w:attr w:name="ProductID" w:val="12 м"/>
              </w:smartTagPr>
              <w:r w:rsidRPr="00E51C9D">
                <w:rPr>
                  <w:rFonts w:ascii="Times New Roman" w:hAnsi="Times New Roman" w:cs="Times New Roman"/>
                  <w:sz w:val="24"/>
                  <w:szCs w:val="24"/>
                </w:rPr>
                <w:t>12 м</w:t>
              </w:r>
            </w:smartTag>
            <w:r w:rsidRPr="00E51C9D">
              <w:rPr>
                <w:rFonts w:ascii="Times New Roman" w:hAnsi="Times New Roman" w:cs="Times New Roman"/>
                <w:sz w:val="24"/>
                <w:szCs w:val="24"/>
              </w:rPr>
              <w:t>;</w:t>
            </w:r>
          </w:p>
          <w:p w:rsidR="00D647C0" w:rsidRPr="00E51C9D" w:rsidRDefault="00D647C0" w:rsidP="00201F41">
            <w:pPr>
              <w:ind w:firstLine="0"/>
              <w:rPr>
                <w:rFonts w:ascii="Times New Roman" w:hAnsi="Times New Roman" w:cs="Times New Roman"/>
                <w:sz w:val="24"/>
                <w:szCs w:val="24"/>
              </w:rPr>
            </w:pPr>
            <w:r w:rsidRPr="00E51C9D">
              <w:rPr>
                <w:rFonts w:ascii="Times New Roman" w:hAnsi="Times New Roman" w:cs="Times New Roman"/>
                <w:sz w:val="24"/>
                <w:szCs w:val="24"/>
              </w:rPr>
              <w:t xml:space="preserve">-для отдыха взрослого населения - не менее </w:t>
            </w:r>
            <w:smartTag w:uri="urn:schemas-microsoft-com:office:smarttags" w:element="metricconverter">
              <w:smartTagPr>
                <w:attr w:name="ProductID" w:val="10 м"/>
              </w:smartTagPr>
              <w:r w:rsidRPr="00E51C9D">
                <w:rPr>
                  <w:rFonts w:ascii="Times New Roman" w:hAnsi="Times New Roman" w:cs="Times New Roman"/>
                  <w:sz w:val="24"/>
                  <w:szCs w:val="24"/>
                </w:rPr>
                <w:t>10 м</w:t>
              </w:r>
            </w:smartTag>
            <w:r w:rsidRPr="00E51C9D">
              <w:rPr>
                <w:rFonts w:ascii="Times New Roman" w:hAnsi="Times New Roman" w:cs="Times New Roman"/>
                <w:sz w:val="24"/>
                <w:szCs w:val="24"/>
              </w:rPr>
              <w:t>;</w:t>
            </w:r>
          </w:p>
          <w:p w:rsidR="00D647C0" w:rsidRPr="00E51C9D" w:rsidRDefault="00D647C0" w:rsidP="00201F41">
            <w:pPr>
              <w:ind w:firstLine="0"/>
              <w:rPr>
                <w:rFonts w:ascii="Times New Roman" w:hAnsi="Times New Roman" w:cs="Times New Roman"/>
                <w:sz w:val="24"/>
                <w:szCs w:val="24"/>
              </w:rPr>
            </w:pPr>
            <w:r w:rsidRPr="00E51C9D">
              <w:rPr>
                <w:rFonts w:ascii="Times New Roman" w:hAnsi="Times New Roman" w:cs="Times New Roman"/>
                <w:sz w:val="24"/>
                <w:szCs w:val="24"/>
              </w:rPr>
              <w:t xml:space="preserve">-для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w:t>
            </w:r>
            <w:smartTag w:uri="urn:schemas-microsoft-com:office:smarttags" w:element="metricconverter">
              <w:smartTagPr>
                <w:attr w:name="ProductID" w:val="40 м"/>
              </w:smartTagPr>
              <w:r w:rsidRPr="00E51C9D">
                <w:rPr>
                  <w:rFonts w:ascii="Times New Roman" w:hAnsi="Times New Roman" w:cs="Times New Roman"/>
                  <w:sz w:val="24"/>
                  <w:szCs w:val="24"/>
                </w:rPr>
                <w:t>40 м</w:t>
              </w:r>
            </w:smartTag>
            <w:r w:rsidRPr="00E51C9D">
              <w:rPr>
                <w:rFonts w:ascii="Times New Roman" w:hAnsi="Times New Roman" w:cs="Times New Roman"/>
                <w:sz w:val="24"/>
                <w:szCs w:val="24"/>
              </w:rPr>
              <w:t>;</w:t>
            </w:r>
          </w:p>
          <w:p w:rsidR="00D647C0" w:rsidRPr="00E51C9D" w:rsidRDefault="00D647C0" w:rsidP="00201F41">
            <w:pPr>
              <w:ind w:firstLine="0"/>
              <w:rPr>
                <w:rFonts w:ascii="Times New Roman" w:hAnsi="Times New Roman" w:cs="Times New Roman"/>
                <w:sz w:val="24"/>
                <w:szCs w:val="24"/>
              </w:rPr>
            </w:pPr>
            <w:r w:rsidRPr="00E51C9D">
              <w:rPr>
                <w:rFonts w:ascii="Times New Roman" w:hAnsi="Times New Roman" w:cs="Times New Roman"/>
                <w:sz w:val="24"/>
                <w:szCs w:val="24"/>
              </w:rPr>
              <w:t xml:space="preserve">-для хозяйственных целей - не менее </w:t>
            </w:r>
            <w:smartTag w:uri="urn:schemas-microsoft-com:office:smarttags" w:element="metricconverter">
              <w:smartTagPr>
                <w:attr w:name="ProductID" w:val="20 м"/>
              </w:smartTagPr>
              <w:r w:rsidRPr="00E51C9D">
                <w:rPr>
                  <w:rFonts w:ascii="Times New Roman" w:hAnsi="Times New Roman" w:cs="Times New Roman"/>
                  <w:sz w:val="24"/>
                  <w:szCs w:val="24"/>
                </w:rPr>
                <w:t>20 м</w:t>
              </w:r>
            </w:smartTag>
            <w:r w:rsidRPr="00E51C9D">
              <w:rPr>
                <w:rFonts w:ascii="Times New Roman" w:hAnsi="Times New Roman" w:cs="Times New Roman"/>
                <w:sz w:val="24"/>
                <w:szCs w:val="24"/>
              </w:rPr>
              <w:t>;</w:t>
            </w:r>
          </w:p>
          <w:p w:rsidR="00D647C0" w:rsidRPr="00E51C9D" w:rsidRDefault="00D647C0" w:rsidP="00201F41">
            <w:pPr>
              <w:ind w:firstLine="0"/>
              <w:rPr>
                <w:rFonts w:ascii="Times New Roman" w:hAnsi="Times New Roman" w:cs="Times New Roman"/>
                <w:sz w:val="24"/>
                <w:szCs w:val="24"/>
              </w:rPr>
            </w:pPr>
            <w:r w:rsidRPr="00E51C9D">
              <w:rPr>
                <w:rFonts w:ascii="Times New Roman" w:hAnsi="Times New Roman" w:cs="Times New Roman"/>
                <w:sz w:val="24"/>
                <w:szCs w:val="24"/>
              </w:rPr>
              <w:t xml:space="preserve">-для выгула собак - не менее </w:t>
            </w:r>
            <w:smartTag w:uri="urn:schemas-microsoft-com:office:smarttags" w:element="metricconverter">
              <w:smartTagPr>
                <w:attr w:name="ProductID" w:val="40 м"/>
              </w:smartTagPr>
              <w:r w:rsidRPr="00E51C9D">
                <w:rPr>
                  <w:rFonts w:ascii="Times New Roman" w:hAnsi="Times New Roman" w:cs="Times New Roman"/>
                  <w:sz w:val="24"/>
                  <w:szCs w:val="24"/>
                </w:rPr>
                <w:t>40 м</w:t>
              </w:r>
            </w:smartTag>
            <w:r w:rsidRPr="00E51C9D">
              <w:rPr>
                <w:rFonts w:ascii="Times New Roman" w:hAnsi="Times New Roman" w:cs="Times New Roman"/>
                <w:sz w:val="24"/>
                <w:szCs w:val="24"/>
              </w:rPr>
              <w:t>;</w:t>
            </w:r>
          </w:p>
          <w:p w:rsidR="00D647C0" w:rsidRPr="00E51C9D" w:rsidRDefault="00D647C0" w:rsidP="00201F41">
            <w:pPr>
              <w:ind w:firstLine="0"/>
              <w:rPr>
                <w:rFonts w:ascii="Times New Roman" w:hAnsi="Times New Roman" w:cs="Times New Roman"/>
                <w:sz w:val="24"/>
                <w:szCs w:val="24"/>
              </w:rPr>
            </w:pPr>
            <w:r w:rsidRPr="00E51C9D">
              <w:rPr>
                <w:rFonts w:ascii="Times New Roman" w:hAnsi="Times New Roman" w:cs="Times New Roman"/>
                <w:sz w:val="24"/>
                <w:szCs w:val="24"/>
              </w:rPr>
              <w:t>Расстояния от площадок для сушки белья не нормируются.</w:t>
            </w:r>
          </w:p>
          <w:p w:rsidR="00D647C0" w:rsidRPr="00E51C9D" w:rsidRDefault="00D647C0" w:rsidP="00201F41">
            <w:pPr>
              <w:ind w:firstLine="0"/>
              <w:rPr>
                <w:rFonts w:ascii="Times New Roman" w:hAnsi="Times New Roman" w:cs="Times New Roman"/>
                <w:sz w:val="24"/>
                <w:szCs w:val="24"/>
              </w:rPr>
            </w:pPr>
            <w:r w:rsidRPr="00E51C9D">
              <w:rPr>
                <w:rFonts w:ascii="Times New Roman" w:hAnsi="Times New Roman" w:cs="Times New Roman"/>
                <w:sz w:val="24"/>
                <w:szCs w:val="24"/>
              </w:rPr>
              <w:t xml:space="preserve">Расстояния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E51C9D">
                <w:rPr>
                  <w:rFonts w:ascii="Times New Roman" w:hAnsi="Times New Roman" w:cs="Times New Roman"/>
                  <w:sz w:val="24"/>
                  <w:szCs w:val="24"/>
                </w:rPr>
                <w:t>100 м</w:t>
              </w:r>
            </w:smartTag>
            <w:r w:rsidRPr="00E51C9D">
              <w:rPr>
                <w:rFonts w:ascii="Times New Roman" w:hAnsi="Times New Roman" w:cs="Times New Roman"/>
                <w:sz w:val="24"/>
                <w:szCs w:val="24"/>
              </w:rPr>
              <w:t xml:space="preserve"> </w:t>
            </w:r>
          </w:p>
        </w:tc>
      </w:tr>
      <w:tr w:rsidR="00D647C0" w:rsidRPr="00E51C9D" w:rsidTr="000D798A">
        <w:trPr>
          <w:trHeight w:val="1078"/>
        </w:trPr>
        <w:tc>
          <w:tcPr>
            <w:tcW w:w="3544" w:type="dxa"/>
          </w:tcPr>
          <w:p w:rsidR="00D647C0" w:rsidRPr="00E51C9D" w:rsidRDefault="00D647C0" w:rsidP="00201F41">
            <w:pPr>
              <w:ind w:firstLine="0"/>
              <w:rPr>
                <w:rFonts w:ascii="Times New Roman" w:hAnsi="Times New Roman" w:cs="Times New Roman"/>
                <w:sz w:val="24"/>
                <w:szCs w:val="24"/>
              </w:rPr>
            </w:pPr>
            <w:r w:rsidRPr="00E51C9D">
              <w:rPr>
                <w:rFonts w:ascii="Times New Roman" w:hAnsi="Times New Roman" w:cs="Times New Roman"/>
                <w:sz w:val="24"/>
                <w:szCs w:val="24"/>
              </w:rPr>
              <w:t>Площадки для сбора твердых бытовых отходов.</w:t>
            </w:r>
          </w:p>
        </w:tc>
        <w:tc>
          <w:tcPr>
            <w:tcW w:w="6379" w:type="dxa"/>
          </w:tcPr>
          <w:p w:rsidR="00D647C0" w:rsidRPr="00E51C9D" w:rsidRDefault="00D647C0" w:rsidP="00201F41">
            <w:pPr>
              <w:ind w:firstLine="0"/>
              <w:rPr>
                <w:rFonts w:ascii="Times New Roman" w:hAnsi="Times New Roman" w:cs="Times New Roman"/>
                <w:sz w:val="24"/>
                <w:szCs w:val="24"/>
              </w:rPr>
            </w:pPr>
            <w:r w:rsidRPr="00E51C9D">
              <w:rPr>
                <w:rFonts w:ascii="Times New Roman" w:hAnsi="Times New Roman" w:cs="Times New Roman"/>
                <w:sz w:val="24"/>
                <w:szCs w:val="24"/>
              </w:rPr>
              <w:t xml:space="preserve">Расстояние от площадок с контейнерами до окон жилых домов, границ участков детских, лечебных учреждений, мест отдыха должны быть не менее </w:t>
            </w:r>
            <w:smartTag w:uri="urn:schemas-microsoft-com:office:smarttags" w:element="metricconverter">
              <w:smartTagPr>
                <w:attr w:name="ProductID" w:val="20 м"/>
              </w:smartTagPr>
              <w:r w:rsidRPr="00E51C9D">
                <w:rPr>
                  <w:rFonts w:ascii="Times New Roman" w:hAnsi="Times New Roman" w:cs="Times New Roman"/>
                  <w:sz w:val="24"/>
                  <w:szCs w:val="24"/>
                </w:rPr>
                <w:t>20 м</w:t>
              </w:r>
            </w:smartTag>
            <w:r w:rsidRPr="00E51C9D">
              <w:rPr>
                <w:rFonts w:ascii="Times New Roman" w:hAnsi="Times New Roman" w:cs="Times New Roman"/>
                <w:sz w:val="24"/>
                <w:szCs w:val="24"/>
              </w:rPr>
              <w:t xml:space="preserve">, и не более </w:t>
            </w:r>
            <w:smartTag w:uri="urn:schemas-microsoft-com:office:smarttags" w:element="metricconverter">
              <w:smartTagPr>
                <w:attr w:name="ProductID" w:val="100 м"/>
              </w:smartTagPr>
              <w:r w:rsidRPr="00E51C9D">
                <w:rPr>
                  <w:rFonts w:ascii="Times New Roman" w:hAnsi="Times New Roman" w:cs="Times New Roman"/>
                  <w:sz w:val="24"/>
                  <w:szCs w:val="24"/>
                </w:rPr>
                <w:t>100 м</w:t>
              </w:r>
            </w:smartTag>
            <w:r w:rsidRPr="00E51C9D">
              <w:rPr>
                <w:rFonts w:ascii="Times New Roman" w:hAnsi="Times New Roman" w:cs="Times New Roman"/>
                <w:sz w:val="24"/>
                <w:szCs w:val="24"/>
              </w:rPr>
              <w:t xml:space="preserve">. </w:t>
            </w:r>
          </w:p>
          <w:p w:rsidR="00D647C0" w:rsidRPr="00E51C9D" w:rsidRDefault="00D647C0" w:rsidP="00201F41">
            <w:pPr>
              <w:ind w:firstLine="0"/>
              <w:rPr>
                <w:rFonts w:ascii="Times New Roman" w:hAnsi="Times New Roman" w:cs="Times New Roman"/>
                <w:sz w:val="24"/>
                <w:szCs w:val="24"/>
              </w:rPr>
            </w:pPr>
            <w:r w:rsidRPr="00E51C9D">
              <w:rPr>
                <w:rFonts w:ascii="Times New Roman" w:hAnsi="Times New Roman" w:cs="Times New Roman"/>
                <w:sz w:val="24"/>
                <w:szCs w:val="24"/>
              </w:rPr>
              <w:t>Общее количество контейнеров не более 5 шт.</w:t>
            </w:r>
          </w:p>
        </w:tc>
      </w:tr>
      <w:tr w:rsidR="00D647C0" w:rsidRPr="00E51C9D" w:rsidTr="000D798A">
        <w:tc>
          <w:tcPr>
            <w:tcW w:w="3544" w:type="dxa"/>
            <w:shd w:val="clear" w:color="auto" w:fill="auto"/>
          </w:tcPr>
          <w:p w:rsidR="00D647C0" w:rsidRPr="00E51C9D" w:rsidRDefault="00D647C0" w:rsidP="00201F41">
            <w:pPr>
              <w:ind w:firstLine="0"/>
              <w:rPr>
                <w:rFonts w:ascii="Times New Roman" w:hAnsi="Times New Roman" w:cs="Times New Roman"/>
                <w:sz w:val="24"/>
                <w:szCs w:val="24"/>
              </w:rPr>
            </w:pPr>
            <w:r w:rsidRPr="00E51C9D">
              <w:rPr>
                <w:rFonts w:ascii="Times New Roman" w:hAnsi="Times New Roman" w:cs="Times New Roman"/>
                <w:sz w:val="24"/>
                <w:szCs w:val="24"/>
              </w:rPr>
              <w:t>Объекты хранения индивидуального легкового автотранспорта на участках индивидуальных жилых домов</w:t>
            </w:r>
          </w:p>
        </w:tc>
        <w:tc>
          <w:tcPr>
            <w:tcW w:w="6379" w:type="dxa"/>
            <w:shd w:val="clear" w:color="auto" w:fill="auto"/>
          </w:tcPr>
          <w:p w:rsidR="00D647C0" w:rsidRPr="00E51C9D" w:rsidRDefault="00D647C0" w:rsidP="00201F41">
            <w:pPr>
              <w:ind w:firstLine="0"/>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 - 6 м</w:t>
            </w:r>
          </w:p>
          <w:p w:rsidR="00D647C0" w:rsidRPr="00E51C9D" w:rsidRDefault="00D647C0" w:rsidP="00201F41">
            <w:pPr>
              <w:ind w:firstLine="0"/>
              <w:rPr>
                <w:rFonts w:ascii="Times New Roman" w:hAnsi="Times New Roman" w:cs="Times New Roman"/>
                <w:sz w:val="24"/>
                <w:szCs w:val="24"/>
              </w:rPr>
            </w:pPr>
            <w:r w:rsidRPr="00E51C9D">
              <w:rPr>
                <w:rFonts w:ascii="Times New Roman" w:hAnsi="Times New Roman" w:cs="Times New Roman"/>
                <w:sz w:val="24"/>
                <w:szCs w:val="24"/>
              </w:rPr>
              <w:t>Допускается размещать по красной линии без устройства распашных ворот. Допускается делать встроенными в первые этажи жилого дома.</w:t>
            </w:r>
          </w:p>
          <w:p w:rsidR="00D647C0" w:rsidRPr="00E51C9D" w:rsidRDefault="00D647C0" w:rsidP="00201F41">
            <w:pPr>
              <w:ind w:firstLine="0"/>
              <w:rPr>
                <w:rFonts w:ascii="Times New Roman" w:hAnsi="Times New Roman" w:cs="Times New Roman"/>
                <w:sz w:val="24"/>
                <w:szCs w:val="24"/>
              </w:rPr>
            </w:pPr>
            <w:r w:rsidRPr="00E51C9D">
              <w:rPr>
                <w:rFonts w:ascii="Times New Roman" w:hAnsi="Times New Roman" w:cs="Times New Roman"/>
                <w:sz w:val="24"/>
                <w:szCs w:val="24"/>
              </w:rPr>
              <w:t xml:space="preserve">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w:t>
            </w:r>
            <w:r w:rsidRPr="00E51C9D">
              <w:rPr>
                <w:rFonts w:ascii="Times New Roman" w:hAnsi="Times New Roman" w:cs="Times New Roman"/>
                <w:sz w:val="24"/>
                <w:szCs w:val="24"/>
              </w:rPr>
              <w:lastRenderedPageBreak/>
              <w:t>не более 3,5 тонн.</w:t>
            </w:r>
          </w:p>
        </w:tc>
      </w:tr>
    </w:tbl>
    <w:p w:rsidR="00201F41" w:rsidRPr="00E51C9D" w:rsidRDefault="00201F41" w:rsidP="00170800">
      <w:pPr>
        <w:widowControl w:val="0"/>
        <w:ind w:firstLine="0"/>
        <w:rPr>
          <w:rFonts w:ascii="Times New Roman" w:eastAsia="SimSun" w:hAnsi="Times New Roman" w:cs="Times New Roman"/>
          <w:sz w:val="24"/>
          <w:szCs w:val="24"/>
          <w:lang w:eastAsia="zh-CN"/>
        </w:rPr>
      </w:pPr>
    </w:p>
    <w:p w:rsidR="00170800" w:rsidRPr="00E51C9D" w:rsidRDefault="00170800" w:rsidP="00170800">
      <w:pPr>
        <w:widowControl w:val="0"/>
        <w:ind w:firstLine="0"/>
        <w:rPr>
          <w:rFonts w:ascii="Times New Roman" w:eastAsia="SimSun" w:hAnsi="Times New Roman" w:cs="Times New Roman"/>
          <w:b/>
          <w:sz w:val="24"/>
          <w:szCs w:val="24"/>
          <w:u w:val="single"/>
          <w:lang w:eastAsia="zh-CN"/>
        </w:rPr>
      </w:pPr>
      <w:r w:rsidRPr="00E51C9D">
        <w:rPr>
          <w:rFonts w:ascii="Times New Roman" w:eastAsia="SimSun" w:hAnsi="Times New Roman" w:cs="Times New Roman"/>
          <w:b/>
          <w:sz w:val="24"/>
          <w:szCs w:val="24"/>
          <w:u w:val="single"/>
          <w:lang w:eastAsia="zh-CN"/>
        </w:rPr>
        <w:t>2. Зона развития застройки индивидуальными жилыми домами (Ж – 2).</w:t>
      </w:r>
    </w:p>
    <w:p w:rsidR="007D7BA2" w:rsidRPr="00E51C9D" w:rsidRDefault="00170800" w:rsidP="007D7BA2">
      <w:pPr>
        <w:widowControl w:val="0"/>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Зона Ж-2 выделена для обеспечения правовых, социальных, культурных, бытовых условий формирования жилых кварталов </w:t>
      </w:r>
      <w:r w:rsidR="007D7BA2" w:rsidRPr="00E51C9D">
        <w:rPr>
          <w:rFonts w:ascii="Times New Roman" w:eastAsia="SimSun" w:hAnsi="Times New Roman" w:cs="Times New Roman"/>
          <w:sz w:val="24"/>
          <w:szCs w:val="24"/>
          <w:lang w:eastAsia="zh-CN"/>
        </w:rPr>
        <w:t xml:space="preserve">на перспективу развития урбанизированных территорий в соответствии с положениями Генерального плана Ловлинского сельского поселения из отдельно стоящих индивидуальных жилых домов усадебного типа с возможностью ведения личного подсобного хозяйства, а также с минимально разрешенным набором услуг местного значения. </w:t>
      </w:r>
    </w:p>
    <w:p w:rsidR="00170800" w:rsidRPr="00E51C9D" w:rsidRDefault="00170800" w:rsidP="007D7BA2">
      <w:pPr>
        <w:widowControl w:val="0"/>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По мере принятия решений о застройке данных территорий, органами местного самоуправления, проводятся работы по подготовке и утверждению документации по планировке территории с целью выделения требуемой планировочной структуры и функционального зонирования, определения границ земельных участков. </w:t>
      </w:r>
    </w:p>
    <w:p w:rsidR="00170800" w:rsidRPr="00E51C9D" w:rsidRDefault="00170800" w:rsidP="00170800">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 </w:t>
      </w:r>
    </w:p>
    <w:p w:rsidR="00170800" w:rsidRPr="00E51C9D" w:rsidRDefault="00170800" w:rsidP="00170800">
      <w:pPr>
        <w:widowControl w:val="0"/>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1.1. Основные виды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5"/>
        <w:gridCol w:w="822"/>
        <w:gridCol w:w="1123"/>
        <w:gridCol w:w="965"/>
        <w:gridCol w:w="1393"/>
        <w:gridCol w:w="967"/>
        <w:gridCol w:w="679"/>
        <w:gridCol w:w="967"/>
        <w:gridCol w:w="818"/>
      </w:tblGrid>
      <w:tr w:rsidR="00170800" w:rsidRPr="00E51C9D" w:rsidTr="005C2FF4">
        <w:trPr>
          <w:cantSplit/>
          <w:trHeight w:val="896"/>
          <w:jc w:val="center"/>
        </w:trPr>
        <w:tc>
          <w:tcPr>
            <w:tcW w:w="1254" w:type="pct"/>
            <w:vMerge w:val="restart"/>
            <w:shd w:val="clear" w:color="auto" w:fill="auto"/>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417" w:type="pct"/>
            <w:vMerge w:val="restart"/>
            <w:shd w:val="clear" w:color="auto" w:fill="auto"/>
            <w:vAlign w:val="center"/>
          </w:tcPr>
          <w:p w:rsidR="00170800" w:rsidRPr="00E51C9D" w:rsidRDefault="00170800" w:rsidP="00170800">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3329" w:type="pct"/>
            <w:gridSpan w:val="7"/>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170800" w:rsidRPr="00E51C9D" w:rsidTr="005C2FF4">
        <w:trPr>
          <w:cantSplit/>
          <w:trHeight w:val="4439"/>
          <w:jc w:val="center"/>
        </w:trPr>
        <w:tc>
          <w:tcPr>
            <w:tcW w:w="1254" w:type="pct"/>
            <w:vMerge/>
            <w:shd w:val="clear" w:color="auto" w:fill="auto"/>
          </w:tcPr>
          <w:p w:rsidR="00170800" w:rsidRPr="00E51C9D" w:rsidRDefault="00170800" w:rsidP="00170800">
            <w:pPr>
              <w:widowControl w:val="0"/>
              <w:ind w:firstLine="0"/>
              <w:jc w:val="center"/>
              <w:rPr>
                <w:rFonts w:ascii="Times New Roman" w:eastAsia="SimSun" w:hAnsi="Times New Roman" w:cs="Times New Roman"/>
                <w:sz w:val="24"/>
                <w:szCs w:val="24"/>
                <w:lang w:eastAsia="zh-CN"/>
              </w:rPr>
            </w:pPr>
          </w:p>
        </w:tc>
        <w:tc>
          <w:tcPr>
            <w:tcW w:w="417" w:type="pct"/>
            <w:vMerge/>
            <w:shd w:val="clear" w:color="auto" w:fill="auto"/>
          </w:tcPr>
          <w:p w:rsidR="00170800" w:rsidRPr="00E51C9D" w:rsidRDefault="00170800" w:rsidP="00170800">
            <w:pPr>
              <w:widowControl w:val="0"/>
              <w:ind w:firstLine="0"/>
              <w:jc w:val="center"/>
              <w:rPr>
                <w:rFonts w:ascii="Times New Roman" w:eastAsia="SimSun" w:hAnsi="Times New Roman" w:cs="Times New Roman"/>
                <w:sz w:val="24"/>
                <w:szCs w:val="24"/>
                <w:lang w:eastAsia="zh-CN"/>
              </w:rPr>
            </w:pPr>
          </w:p>
        </w:tc>
        <w:tc>
          <w:tcPr>
            <w:tcW w:w="414" w:type="pct"/>
            <w:textDirection w:val="btLr"/>
            <w:vAlign w:val="center"/>
          </w:tcPr>
          <w:p w:rsidR="00170800" w:rsidRPr="00E51C9D" w:rsidRDefault="00170800" w:rsidP="00170800">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486" w:type="pct"/>
            <w:textDirection w:val="btLr"/>
            <w:vAlign w:val="center"/>
          </w:tcPr>
          <w:p w:rsidR="00170800" w:rsidRPr="00E51C9D" w:rsidRDefault="00170800" w:rsidP="00170800">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 максимальная ширина земельных участков вдоль фронта улиц и проездов</w:t>
            </w:r>
          </w:p>
        </w:tc>
        <w:tc>
          <w:tcPr>
            <w:tcW w:w="694" w:type="pct"/>
            <w:textDirection w:val="btLr"/>
            <w:vAlign w:val="center"/>
          </w:tcPr>
          <w:p w:rsidR="00170800" w:rsidRPr="00E51C9D" w:rsidRDefault="00170800" w:rsidP="00170800">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границы, отделяющей земельный участок от территории общего пользования  (относительно улиц / проездов)</w:t>
            </w:r>
          </w:p>
        </w:tc>
        <w:tc>
          <w:tcPr>
            <w:tcW w:w="487" w:type="pct"/>
            <w:textDirection w:val="btLr"/>
            <w:vAlign w:val="center"/>
          </w:tcPr>
          <w:p w:rsidR="00170800" w:rsidRPr="00E51C9D" w:rsidRDefault="00170800" w:rsidP="00170800">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 смежных земельных участков</w:t>
            </w:r>
          </w:p>
        </w:tc>
        <w:tc>
          <w:tcPr>
            <w:tcW w:w="347" w:type="pct"/>
            <w:textDirection w:val="btLr"/>
            <w:vAlign w:val="center"/>
          </w:tcPr>
          <w:p w:rsidR="00170800" w:rsidRPr="00E51C9D" w:rsidRDefault="00170800" w:rsidP="00170800">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487" w:type="pct"/>
            <w:textDirection w:val="btLr"/>
            <w:vAlign w:val="center"/>
          </w:tcPr>
          <w:p w:rsidR="00170800" w:rsidRPr="00E51C9D" w:rsidRDefault="00170800" w:rsidP="00170800">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414" w:type="pct"/>
            <w:textDirection w:val="btLr"/>
            <w:vAlign w:val="center"/>
          </w:tcPr>
          <w:p w:rsidR="00170800" w:rsidRPr="00E51C9D" w:rsidRDefault="00170800" w:rsidP="00170800">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170800" w:rsidRPr="00E51C9D" w:rsidTr="005C2FF4">
        <w:trPr>
          <w:cantSplit/>
          <w:trHeight w:val="307"/>
          <w:jc w:val="center"/>
        </w:trPr>
        <w:tc>
          <w:tcPr>
            <w:tcW w:w="1254" w:type="pct"/>
            <w:shd w:val="clear" w:color="auto" w:fill="auto"/>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417" w:type="pct"/>
            <w:shd w:val="clear" w:color="auto" w:fill="auto"/>
            <w:vAlign w:val="center"/>
          </w:tcPr>
          <w:p w:rsidR="00170800" w:rsidRPr="00E51C9D" w:rsidRDefault="00170800" w:rsidP="00170800">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414" w:type="pct"/>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486" w:type="pct"/>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694" w:type="pct"/>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487" w:type="pct"/>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347" w:type="pct"/>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487" w:type="pct"/>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414" w:type="pct"/>
            <w:vAlign w:val="center"/>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170800" w:rsidRPr="00E51C9D" w:rsidTr="005C2FF4">
        <w:trPr>
          <w:jc w:val="center"/>
        </w:trPr>
        <w:tc>
          <w:tcPr>
            <w:tcW w:w="1254" w:type="pct"/>
            <w:shd w:val="clear" w:color="auto" w:fill="auto"/>
          </w:tcPr>
          <w:p w:rsidR="00170800" w:rsidRPr="00E51C9D" w:rsidRDefault="00170800" w:rsidP="00170800">
            <w:pPr>
              <w:pStyle w:val="aff1"/>
              <w:ind w:firstLine="0"/>
              <w:rPr>
                <w:color w:val="auto"/>
              </w:rPr>
            </w:pPr>
            <w:r w:rsidRPr="00E51C9D">
              <w:rPr>
                <w:color w:val="auto"/>
              </w:rPr>
              <w:t>Ведение огородничества</w:t>
            </w:r>
          </w:p>
        </w:tc>
        <w:tc>
          <w:tcPr>
            <w:tcW w:w="417" w:type="pct"/>
            <w:shd w:val="clear" w:color="auto" w:fill="auto"/>
          </w:tcPr>
          <w:p w:rsidR="00170800" w:rsidRPr="00E51C9D" w:rsidRDefault="00170800" w:rsidP="00170800">
            <w:pPr>
              <w:pStyle w:val="aff1"/>
              <w:ind w:firstLine="0"/>
              <w:jc w:val="center"/>
              <w:rPr>
                <w:color w:val="auto"/>
              </w:rPr>
            </w:pPr>
            <w:r w:rsidRPr="00E51C9D">
              <w:rPr>
                <w:color w:val="auto"/>
              </w:rPr>
              <w:t>13.1</w:t>
            </w:r>
          </w:p>
        </w:tc>
        <w:tc>
          <w:tcPr>
            <w:tcW w:w="414" w:type="pct"/>
          </w:tcPr>
          <w:p w:rsidR="00170800" w:rsidRPr="00E51C9D" w:rsidRDefault="00170800" w:rsidP="00170800">
            <w:pPr>
              <w:pStyle w:val="aff1"/>
              <w:ind w:firstLine="0"/>
              <w:jc w:val="center"/>
              <w:rPr>
                <w:color w:val="auto"/>
              </w:rPr>
            </w:pPr>
            <w:r w:rsidRPr="00E51C9D">
              <w:rPr>
                <w:color w:val="auto"/>
              </w:rPr>
              <w:t>500/ 50000</w:t>
            </w:r>
          </w:p>
          <w:p w:rsidR="00170800" w:rsidRPr="00E51C9D" w:rsidRDefault="00170800" w:rsidP="00170800">
            <w:pPr>
              <w:pStyle w:val="aff1"/>
              <w:ind w:firstLine="0"/>
              <w:jc w:val="center"/>
              <w:rPr>
                <w:color w:val="auto"/>
              </w:rPr>
            </w:pPr>
            <w:r w:rsidRPr="00E51C9D">
              <w:rPr>
                <w:color w:val="auto"/>
              </w:rPr>
              <w:t>кв.м</w:t>
            </w:r>
          </w:p>
        </w:tc>
        <w:tc>
          <w:tcPr>
            <w:tcW w:w="486" w:type="pct"/>
          </w:tcPr>
          <w:p w:rsidR="00170800" w:rsidRPr="00E51C9D" w:rsidRDefault="00170800" w:rsidP="00170800">
            <w:pPr>
              <w:pStyle w:val="aff1"/>
              <w:ind w:firstLine="0"/>
              <w:jc w:val="center"/>
              <w:rPr>
                <w:color w:val="auto"/>
              </w:rPr>
            </w:pPr>
            <w:r w:rsidRPr="00E51C9D">
              <w:rPr>
                <w:color w:val="auto"/>
              </w:rPr>
              <w:t>12 м /100 м</w:t>
            </w:r>
          </w:p>
        </w:tc>
        <w:tc>
          <w:tcPr>
            <w:tcW w:w="2429" w:type="pct"/>
            <w:gridSpan w:val="5"/>
          </w:tcPr>
          <w:p w:rsidR="00170800" w:rsidRPr="00E51C9D" w:rsidRDefault="00170800" w:rsidP="0017080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170800" w:rsidRPr="00E51C9D" w:rsidTr="005C2FF4">
        <w:trPr>
          <w:jc w:val="center"/>
        </w:trPr>
        <w:tc>
          <w:tcPr>
            <w:tcW w:w="1254" w:type="pct"/>
            <w:shd w:val="clear" w:color="auto" w:fill="auto"/>
          </w:tcPr>
          <w:p w:rsidR="00170800" w:rsidRPr="00E51C9D" w:rsidRDefault="00170800" w:rsidP="00170800">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Сенокошение</w:t>
            </w:r>
          </w:p>
        </w:tc>
        <w:tc>
          <w:tcPr>
            <w:tcW w:w="417" w:type="pct"/>
            <w:shd w:val="clear" w:color="auto" w:fill="auto"/>
          </w:tcPr>
          <w:p w:rsidR="00170800" w:rsidRPr="00E51C9D" w:rsidRDefault="00170800" w:rsidP="00170800">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1.19</w:t>
            </w:r>
          </w:p>
        </w:tc>
        <w:tc>
          <w:tcPr>
            <w:tcW w:w="414" w:type="pct"/>
          </w:tcPr>
          <w:p w:rsidR="00170800" w:rsidRPr="00E51C9D" w:rsidRDefault="00170800" w:rsidP="00170800">
            <w:pPr>
              <w:pStyle w:val="aff1"/>
              <w:ind w:firstLine="0"/>
              <w:jc w:val="center"/>
              <w:rPr>
                <w:color w:val="auto"/>
              </w:rPr>
            </w:pPr>
            <w:r w:rsidRPr="00E51C9D">
              <w:rPr>
                <w:color w:val="auto"/>
              </w:rPr>
              <w:t>500/ 50000</w:t>
            </w:r>
          </w:p>
          <w:p w:rsidR="00170800" w:rsidRPr="00E51C9D" w:rsidRDefault="00170800" w:rsidP="00170800">
            <w:pPr>
              <w:pStyle w:val="aff1"/>
              <w:ind w:firstLine="0"/>
              <w:jc w:val="center"/>
              <w:rPr>
                <w:color w:val="auto"/>
              </w:rPr>
            </w:pPr>
            <w:r w:rsidRPr="00E51C9D">
              <w:rPr>
                <w:color w:val="auto"/>
              </w:rPr>
              <w:t>кв.м</w:t>
            </w:r>
          </w:p>
        </w:tc>
        <w:tc>
          <w:tcPr>
            <w:tcW w:w="486" w:type="pct"/>
          </w:tcPr>
          <w:p w:rsidR="00170800" w:rsidRPr="00E51C9D" w:rsidRDefault="00170800" w:rsidP="00170800">
            <w:pPr>
              <w:pStyle w:val="aff1"/>
              <w:ind w:firstLine="0"/>
              <w:jc w:val="center"/>
              <w:rPr>
                <w:color w:val="auto"/>
              </w:rPr>
            </w:pPr>
            <w:r w:rsidRPr="00E51C9D">
              <w:rPr>
                <w:color w:val="auto"/>
              </w:rPr>
              <w:t>12 м /100 м</w:t>
            </w:r>
          </w:p>
        </w:tc>
        <w:tc>
          <w:tcPr>
            <w:tcW w:w="2429" w:type="pct"/>
            <w:gridSpan w:val="5"/>
          </w:tcPr>
          <w:p w:rsidR="00170800" w:rsidRPr="00E51C9D" w:rsidRDefault="00170800" w:rsidP="00170800">
            <w:pPr>
              <w:ind w:firstLine="0"/>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170800" w:rsidRPr="00E51C9D" w:rsidTr="005C2FF4">
        <w:trPr>
          <w:jc w:val="center"/>
        </w:trPr>
        <w:tc>
          <w:tcPr>
            <w:tcW w:w="1254" w:type="pct"/>
            <w:shd w:val="clear" w:color="auto" w:fill="auto"/>
          </w:tcPr>
          <w:p w:rsidR="00170800" w:rsidRPr="00E51C9D" w:rsidRDefault="00170800" w:rsidP="00170800">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Выпас сельскохозяйственных животных</w:t>
            </w:r>
          </w:p>
        </w:tc>
        <w:tc>
          <w:tcPr>
            <w:tcW w:w="417" w:type="pct"/>
            <w:shd w:val="clear" w:color="auto" w:fill="auto"/>
          </w:tcPr>
          <w:p w:rsidR="00170800" w:rsidRPr="00E51C9D" w:rsidRDefault="00170800" w:rsidP="00170800">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1.20</w:t>
            </w:r>
          </w:p>
        </w:tc>
        <w:tc>
          <w:tcPr>
            <w:tcW w:w="414" w:type="pct"/>
          </w:tcPr>
          <w:p w:rsidR="00170800" w:rsidRPr="00E51C9D" w:rsidRDefault="00170800" w:rsidP="00170800">
            <w:pPr>
              <w:pStyle w:val="aff1"/>
              <w:ind w:firstLine="0"/>
              <w:jc w:val="center"/>
              <w:rPr>
                <w:color w:val="auto"/>
              </w:rPr>
            </w:pPr>
            <w:r w:rsidRPr="00E51C9D">
              <w:rPr>
                <w:color w:val="auto"/>
              </w:rPr>
              <w:t>500/ 50000</w:t>
            </w:r>
          </w:p>
          <w:p w:rsidR="00170800" w:rsidRPr="00E51C9D" w:rsidRDefault="00170800" w:rsidP="00170800">
            <w:pPr>
              <w:pStyle w:val="aff1"/>
              <w:ind w:firstLine="0"/>
              <w:jc w:val="center"/>
              <w:rPr>
                <w:color w:val="auto"/>
              </w:rPr>
            </w:pPr>
            <w:r w:rsidRPr="00E51C9D">
              <w:rPr>
                <w:color w:val="auto"/>
              </w:rPr>
              <w:t>кв.м</w:t>
            </w:r>
          </w:p>
        </w:tc>
        <w:tc>
          <w:tcPr>
            <w:tcW w:w="486" w:type="pct"/>
          </w:tcPr>
          <w:p w:rsidR="00170800" w:rsidRPr="00E51C9D" w:rsidRDefault="00170800" w:rsidP="00170800">
            <w:pPr>
              <w:pStyle w:val="aff1"/>
              <w:ind w:firstLine="0"/>
              <w:jc w:val="center"/>
              <w:rPr>
                <w:color w:val="auto"/>
              </w:rPr>
            </w:pPr>
            <w:r w:rsidRPr="00E51C9D">
              <w:rPr>
                <w:color w:val="auto"/>
              </w:rPr>
              <w:t>12 м /100 м</w:t>
            </w:r>
          </w:p>
        </w:tc>
        <w:tc>
          <w:tcPr>
            <w:tcW w:w="2429" w:type="pct"/>
            <w:gridSpan w:val="5"/>
          </w:tcPr>
          <w:p w:rsidR="00170800" w:rsidRPr="00E51C9D" w:rsidRDefault="00170800" w:rsidP="00170800">
            <w:pPr>
              <w:ind w:firstLine="0"/>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170800" w:rsidRPr="00E51C9D" w:rsidTr="005C2FF4">
        <w:trPr>
          <w:jc w:val="center"/>
        </w:trPr>
        <w:tc>
          <w:tcPr>
            <w:tcW w:w="1254" w:type="pct"/>
            <w:shd w:val="clear" w:color="auto" w:fill="auto"/>
          </w:tcPr>
          <w:p w:rsidR="00170800" w:rsidRPr="00E51C9D" w:rsidRDefault="00170800" w:rsidP="00170800">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Выращивание зерновых и иных сельскохозяйственных культур</w:t>
            </w:r>
          </w:p>
        </w:tc>
        <w:tc>
          <w:tcPr>
            <w:tcW w:w="417" w:type="pct"/>
            <w:shd w:val="clear" w:color="auto" w:fill="auto"/>
          </w:tcPr>
          <w:p w:rsidR="00170800" w:rsidRPr="00E51C9D" w:rsidRDefault="00170800" w:rsidP="00170800">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1.2</w:t>
            </w:r>
          </w:p>
        </w:tc>
        <w:tc>
          <w:tcPr>
            <w:tcW w:w="414" w:type="pct"/>
          </w:tcPr>
          <w:p w:rsidR="00170800" w:rsidRPr="00E51C9D" w:rsidRDefault="00170800" w:rsidP="00170800">
            <w:pPr>
              <w:pStyle w:val="aff1"/>
              <w:ind w:firstLine="0"/>
              <w:jc w:val="center"/>
              <w:rPr>
                <w:color w:val="auto"/>
              </w:rPr>
            </w:pPr>
            <w:r w:rsidRPr="00E51C9D">
              <w:rPr>
                <w:color w:val="auto"/>
              </w:rPr>
              <w:t>500/ 50000</w:t>
            </w:r>
          </w:p>
          <w:p w:rsidR="00170800" w:rsidRPr="00E51C9D" w:rsidRDefault="00170800" w:rsidP="00170800">
            <w:pPr>
              <w:pStyle w:val="aff1"/>
              <w:ind w:firstLine="0"/>
              <w:jc w:val="center"/>
              <w:rPr>
                <w:color w:val="auto"/>
              </w:rPr>
            </w:pPr>
            <w:r w:rsidRPr="00E51C9D">
              <w:rPr>
                <w:color w:val="auto"/>
              </w:rPr>
              <w:t>кв.м</w:t>
            </w:r>
          </w:p>
        </w:tc>
        <w:tc>
          <w:tcPr>
            <w:tcW w:w="486" w:type="pct"/>
          </w:tcPr>
          <w:p w:rsidR="00170800" w:rsidRPr="00E51C9D" w:rsidRDefault="00170800" w:rsidP="00170800">
            <w:pPr>
              <w:pStyle w:val="aff1"/>
              <w:ind w:firstLine="0"/>
              <w:jc w:val="center"/>
              <w:rPr>
                <w:color w:val="auto"/>
              </w:rPr>
            </w:pPr>
            <w:r w:rsidRPr="00E51C9D">
              <w:rPr>
                <w:color w:val="auto"/>
              </w:rPr>
              <w:t>12 м /100 м</w:t>
            </w:r>
          </w:p>
        </w:tc>
        <w:tc>
          <w:tcPr>
            <w:tcW w:w="2429" w:type="pct"/>
            <w:gridSpan w:val="5"/>
          </w:tcPr>
          <w:p w:rsidR="00170800" w:rsidRPr="00E51C9D" w:rsidRDefault="00170800" w:rsidP="00170800">
            <w:pPr>
              <w:ind w:firstLine="0"/>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170800" w:rsidRPr="00E51C9D" w:rsidTr="005C2FF4">
        <w:trPr>
          <w:jc w:val="center"/>
        </w:trPr>
        <w:tc>
          <w:tcPr>
            <w:tcW w:w="1254" w:type="pct"/>
            <w:shd w:val="clear" w:color="auto" w:fill="auto"/>
          </w:tcPr>
          <w:p w:rsidR="00170800" w:rsidRPr="00E51C9D" w:rsidRDefault="00170800" w:rsidP="00170800">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Овощеводство</w:t>
            </w:r>
          </w:p>
        </w:tc>
        <w:tc>
          <w:tcPr>
            <w:tcW w:w="417" w:type="pct"/>
            <w:shd w:val="clear" w:color="auto" w:fill="auto"/>
          </w:tcPr>
          <w:p w:rsidR="00170800" w:rsidRPr="00E51C9D" w:rsidRDefault="00170800" w:rsidP="00170800">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1.3</w:t>
            </w:r>
          </w:p>
        </w:tc>
        <w:tc>
          <w:tcPr>
            <w:tcW w:w="414" w:type="pct"/>
          </w:tcPr>
          <w:p w:rsidR="00170800" w:rsidRPr="00E51C9D" w:rsidRDefault="00170800" w:rsidP="00170800">
            <w:pPr>
              <w:pStyle w:val="aff1"/>
              <w:ind w:firstLine="0"/>
              <w:jc w:val="center"/>
              <w:rPr>
                <w:color w:val="auto"/>
              </w:rPr>
            </w:pPr>
            <w:r w:rsidRPr="00E51C9D">
              <w:rPr>
                <w:color w:val="auto"/>
              </w:rPr>
              <w:t>500/ 50000</w:t>
            </w:r>
          </w:p>
          <w:p w:rsidR="00170800" w:rsidRPr="00E51C9D" w:rsidRDefault="00170800" w:rsidP="00170800">
            <w:pPr>
              <w:pStyle w:val="aff1"/>
              <w:ind w:firstLine="0"/>
              <w:jc w:val="center"/>
              <w:rPr>
                <w:color w:val="auto"/>
              </w:rPr>
            </w:pPr>
            <w:r w:rsidRPr="00E51C9D">
              <w:rPr>
                <w:color w:val="auto"/>
              </w:rPr>
              <w:t>кв.м</w:t>
            </w:r>
          </w:p>
        </w:tc>
        <w:tc>
          <w:tcPr>
            <w:tcW w:w="486" w:type="pct"/>
          </w:tcPr>
          <w:p w:rsidR="00170800" w:rsidRPr="00E51C9D" w:rsidRDefault="00170800" w:rsidP="00170800">
            <w:pPr>
              <w:pStyle w:val="aff1"/>
              <w:ind w:firstLine="0"/>
              <w:jc w:val="center"/>
              <w:rPr>
                <w:color w:val="auto"/>
              </w:rPr>
            </w:pPr>
            <w:r w:rsidRPr="00E51C9D">
              <w:rPr>
                <w:color w:val="auto"/>
              </w:rPr>
              <w:t>12 м /100 м</w:t>
            </w:r>
          </w:p>
        </w:tc>
        <w:tc>
          <w:tcPr>
            <w:tcW w:w="2429" w:type="pct"/>
            <w:gridSpan w:val="5"/>
          </w:tcPr>
          <w:p w:rsidR="00170800" w:rsidRPr="00E51C9D" w:rsidRDefault="00170800" w:rsidP="00170800">
            <w:pPr>
              <w:ind w:firstLine="0"/>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170800" w:rsidRPr="00E51C9D" w:rsidTr="005C2FF4">
        <w:trPr>
          <w:jc w:val="center"/>
        </w:trPr>
        <w:tc>
          <w:tcPr>
            <w:tcW w:w="1254" w:type="pct"/>
            <w:shd w:val="clear" w:color="auto" w:fill="auto"/>
          </w:tcPr>
          <w:p w:rsidR="00170800" w:rsidRPr="00E51C9D" w:rsidRDefault="00170800" w:rsidP="00170800">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 xml:space="preserve">Выращивание </w:t>
            </w:r>
            <w:r w:rsidRPr="00E51C9D">
              <w:rPr>
                <w:rFonts w:ascii="Times New Roman" w:hAnsi="Times New Roman" w:cs="Times New Roman"/>
                <w:sz w:val="24"/>
                <w:szCs w:val="24"/>
              </w:rPr>
              <w:lastRenderedPageBreak/>
              <w:t>тонизирующих, лекарственных, цветочных культур</w:t>
            </w:r>
          </w:p>
        </w:tc>
        <w:tc>
          <w:tcPr>
            <w:tcW w:w="417" w:type="pct"/>
            <w:shd w:val="clear" w:color="auto" w:fill="auto"/>
          </w:tcPr>
          <w:p w:rsidR="00170800" w:rsidRPr="00E51C9D" w:rsidRDefault="00170800" w:rsidP="00170800">
            <w:pPr>
              <w:widowControl w:val="0"/>
              <w:ind w:firstLine="0"/>
              <w:rPr>
                <w:rFonts w:ascii="Times New Roman" w:hAnsi="Times New Roman" w:cs="Times New Roman"/>
                <w:sz w:val="24"/>
                <w:szCs w:val="24"/>
              </w:rPr>
            </w:pPr>
            <w:r w:rsidRPr="00E51C9D">
              <w:rPr>
                <w:rFonts w:ascii="Times New Roman" w:hAnsi="Times New Roman" w:cs="Times New Roman"/>
                <w:sz w:val="24"/>
                <w:szCs w:val="24"/>
              </w:rPr>
              <w:lastRenderedPageBreak/>
              <w:t>1.4</w:t>
            </w:r>
          </w:p>
        </w:tc>
        <w:tc>
          <w:tcPr>
            <w:tcW w:w="414" w:type="pct"/>
          </w:tcPr>
          <w:p w:rsidR="00170800" w:rsidRPr="00E51C9D" w:rsidRDefault="00170800" w:rsidP="00170800">
            <w:pPr>
              <w:pStyle w:val="aff1"/>
              <w:ind w:firstLine="0"/>
              <w:jc w:val="center"/>
              <w:rPr>
                <w:color w:val="auto"/>
              </w:rPr>
            </w:pPr>
            <w:r w:rsidRPr="00E51C9D">
              <w:rPr>
                <w:color w:val="auto"/>
              </w:rPr>
              <w:t xml:space="preserve">500/ </w:t>
            </w:r>
            <w:r w:rsidRPr="00E51C9D">
              <w:rPr>
                <w:color w:val="auto"/>
              </w:rPr>
              <w:lastRenderedPageBreak/>
              <w:t>50000</w:t>
            </w:r>
          </w:p>
          <w:p w:rsidR="00170800" w:rsidRPr="00E51C9D" w:rsidRDefault="00170800" w:rsidP="00170800">
            <w:pPr>
              <w:pStyle w:val="aff1"/>
              <w:ind w:firstLine="0"/>
              <w:jc w:val="center"/>
              <w:rPr>
                <w:color w:val="auto"/>
              </w:rPr>
            </w:pPr>
            <w:r w:rsidRPr="00E51C9D">
              <w:rPr>
                <w:color w:val="auto"/>
              </w:rPr>
              <w:t>кв.м</w:t>
            </w:r>
          </w:p>
        </w:tc>
        <w:tc>
          <w:tcPr>
            <w:tcW w:w="486" w:type="pct"/>
          </w:tcPr>
          <w:p w:rsidR="00170800" w:rsidRPr="00E51C9D" w:rsidRDefault="00170800" w:rsidP="00170800">
            <w:pPr>
              <w:pStyle w:val="aff1"/>
              <w:ind w:firstLine="0"/>
              <w:jc w:val="center"/>
              <w:rPr>
                <w:color w:val="auto"/>
              </w:rPr>
            </w:pPr>
            <w:r w:rsidRPr="00E51C9D">
              <w:rPr>
                <w:color w:val="auto"/>
              </w:rPr>
              <w:lastRenderedPageBreak/>
              <w:t xml:space="preserve">12 м </w:t>
            </w:r>
            <w:r w:rsidRPr="00E51C9D">
              <w:rPr>
                <w:color w:val="auto"/>
              </w:rPr>
              <w:lastRenderedPageBreak/>
              <w:t>/100 м</w:t>
            </w:r>
          </w:p>
        </w:tc>
        <w:tc>
          <w:tcPr>
            <w:tcW w:w="2429" w:type="pct"/>
            <w:gridSpan w:val="5"/>
          </w:tcPr>
          <w:p w:rsidR="00170800" w:rsidRPr="00E51C9D" w:rsidRDefault="00170800" w:rsidP="00170800">
            <w:pPr>
              <w:ind w:firstLine="0"/>
              <w:rPr>
                <w:rFonts w:ascii="Times New Roman" w:hAnsi="Times New Roman" w:cs="Times New Roman"/>
                <w:sz w:val="24"/>
                <w:szCs w:val="24"/>
              </w:rPr>
            </w:pPr>
            <w:r w:rsidRPr="00E51C9D">
              <w:rPr>
                <w:rFonts w:ascii="Times New Roman" w:hAnsi="Times New Roman" w:cs="Times New Roman"/>
                <w:sz w:val="24"/>
                <w:szCs w:val="24"/>
              </w:rPr>
              <w:lastRenderedPageBreak/>
              <w:t xml:space="preserve">Не подлежат установлению, капитальное </w:t>
            </w:r>
            <w:r w:rsidRPr="00E51C9D">
              <w:rPr>
                <w:rFonts w:ascii="Times New Roman" w:hAnsi="Times New Roman" w:cs="Times New Roman"/>
                <w:sz w:val="24"/>
                <w:szCs w:val="24"/>
              </w:rPr>
              <w:lastRenderedPageBreak/>
              <w:t>строительство запрещено</w:t>
            </w:r>
          </w:p>
        </w:tc>
      </w:tr>
      <w:tr w:rsidR="00170800" w:rsidRPr="00E51C9D" w:rsidTr="005C2FF4">
        <w:trPr>
          <w:jc w:val="center"/>
        </w:trPr>
        <w:tc>
          <w:tcPr>
            <w:tcW w:w="1254" w:type="pct"/>
            <w:shd w:val="clear" w:color="auto" w:fill="auto"/>
          </w:tcPr>
          <w:p w:rsidR="00170800" w:rsidRPr="00E51C9D" w:rsidRDefault="00170800" w:rsidP="00170800">
            <w:pPr>
              <w:widowControl w:val="0"/>
              <w:ind w:firstLine="0"/>
              <w:rPr>
                <w:rFonts w:ascii="Times New Roman" w:hAnsi="Times New Roman" w:cs="Times New Roman"/>
                <w:sz w:val="24"/>
                <w:szCs w:val="24"/>
              </w:rPr>
            </w:pPr>
            <w:r w:rsidRPr="00E51C9D">
              <w:rPr>
                <w:rFonts w:ascii="Times New Roman" w:hAnsi="Times New Roman" w:cs="Times New Roman"/>
                <w:sz w:val="24"/>
                <w:szCs w:val="24"/>
              </w:rPr>
              <w:lastRenderedPageBreak/>
              <w:t>Садоводство</w:t>
            </w:r>
          </w:p>
        </w:tc>
        <w:tc>
          <w:tcPr>
            <w:tcW w:w="417" w:type="pct"/>
            <w:shd w:val="clear" w:color="auto" w:fill="auto"/>
          </w:tcPr>
          <w:p w:rsidR="00170800" w:rsidRPr="00E51C9D" w:rsidRDefault="00170800" w:rsidP="00170800">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1.5</w:t>
            </w:r>
          </w:p>
        </w:tc>
        <w:tc>
          <w:tcPr>
            <w:tcW w:w="414" w:type="pct"/>
          </w:tcPr>
          <w:p w:rsidR="00170800" w:rsidRPr="00E51C9D" w:rsidRDefault="00170800" w:rsidP="00170800">
            <w:pPr>
              <w:pStyle w:val="aff1"/>
              <w:ind w:firstLine="0"/>
              <w:jc w:val="center"/>
              <w:rPr>
                <w:color w:val="auto"/>
              </w:rPr>
            </w:pPr>
            <w:r w:rsidRPr="00E51C9D">
              <w:rPr>
                <w:color w:val="auto"/>
              </w:rPr>
              <w:t>500/ 50000</w:t>
            </w:r>
          </w:p>
          <w:p w:rsidR="00170800" w:rsidRPr="00E51C9D" w:rsidRDefault="00170800" w:rsidP="00170800">
            <w:pPr>
              <w:pStyle w:val="aff1"/>
              <w:ind w:firstLine="0"/>
              <w:jc w:val="center"/>
              <w:rPr>
                <w:color w:val="auto"/>
              </w:rPr>
            </w:pPr>
            <w:r w:rsidRPr="00E51C9D">
              <w:rPr>
                <w:color w:val="auto"/>
              </w:rPr>
              <w:t>кв.м</w:t>
            </w:r>
          </w:p>
        </w:tc>
        <w:tc>
          <w:tcPr>
            <w:tcW w:w="486" w:type="pct"/>
          </w:tcPr>
          <w:p w:rsidR="00170800" w:rsidRPr="00E51C9D" w:rsidRDefault="00170800" w:rsidP="00170800">
            <w:pPr>
              <w:pStyle w:val="aff1"/>
              <w:ind w:firstLine="0"/>
              <w:jc w:val="center"/>
              <w:rPr>
                <w:color w:val="auto"/>
              </w:rPr>
            </w:pPr>
            <w:r w:rsidRPr="00E51C9D">
              <w:rPr>
                <w:color w:val="auto"/>
              </w:rPr>
              <w:t>12 м /100 м</w:t>
            </w:r>
          </w:p>
        </w:tc>
        <w:tc>
          <w:tcPr>
            <w:tcW w:w="2429" w:type="pct"/>
            <w:gridSpan w:val="5"/>
          </w:tcPr>
          <w:p w:rsidR="00170800" w:rsidRPr="00E51C9D" w:rsidRDefault="00170800" w:rsidP="00170800">
            <w:pPr>
              <w:ind w:firstLine="0"/>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170800" w:rsidRPr="00E51C9D" w:rsidTr="005C2FF4">
        <w:trPr>
          <w:jc w:val="center"/>
        </w:trPr>
        <w:tc>
          <w:tcPr>
            <w:tcW w:w="1254" w:type="pct"/>
            <w:shd w:val="clear" w:color="auto" w:fill="auto"/>
          </w:tcPr>
          <w:p w:rsidR="00170800" w:rsidRPr="00E51C9D" w:rsidRDefault="00170800" w:rsidP="00170800">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Ведение личного подсобного хозяйства на полевых участках</w:t>
            </w:r>
          </w:p>
        </w:tc>
        <w:tc>
          <w:tcPr>
            <w:tcW w:w="417" w:type="pct"/>
            <w:shd w:val="clear" w:color="auto" w:fill="auto"/>
          </w:tcPr>
          <w:p w:rsidR="00170800" w:rsidRPr="00E51C9D" w:rsidRDefault="00170800" w:rsidP="00170800">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1.16</w:t>
            </w:r>
          </w:p>
        </w:tc>
        <w:tc>
          <w:tcPr>
            <w:tcW w:w="414" w:type="pct"/>
          </w:tcPr>
          <w:p w:rsidR="00170800" w:rsidRPr="00E51C9D" w:rsidRDefault="00170800" w:rsidP="00170800">
            <w:pPr>
              <w:pStyle w:val="aff1"/>
              <w:ind w:firstLine="0"/>
              <w:jc w:val="center"/>
              <w:rPr>
                <w:color w:val="auto"/>
              </w:rPr>
            </w:pPr>
            <w:r w:rsidRPr="00E51C9D">
              <w:rPr>
                <w:color w:val="auto"/>
              </w:rPr>
              <w:t>500/ 50000</w:t>
            </w:r>
          </w:p>
          <w:p w:rsidR="00170800" w:rsidRPr="00E51C9D" w:rsidRDefault="00170800" w:rsidP="00170800">
            <w:pPr>
              <w:pStyle w:val="aff1"/>
              <w:ind w:firstLine="0"/>
              <w:jc w:val="center"/>
              <w:rPr>
                <w:color w:val="auto"/>
              </w:rPr>
            </w:pPr>
            <w:r w:rsidRPr="00E51C9D">
              <w:rPr>
                <w:color w:val="auto"/>
              </w:rPr>
              <w:t>кв.м</w:t>
            </w:r>
          </w:p>
        </w:tc>
        <w:tc>
          <w:tcPr>
            <w:tcW w:w="486" w:type="pct"/>
          </w:tcPr>
          <w:p w:rsidR="00170800" w:rsidRPr="00E51C9D" w:rsidRDefault="00170800" w:rsidP="00170800">
            <w:pPr>
              <w:pStyle w:val="aff1"/>
              <w:ind w:firstLine="0"/>
              <w:jc w:val="center"/>
              <w:rPr>
                <w:color w:val="auto"/>
              </w:rPr>
            </w:pPr>
            <w:r w:rsidRPr="00E51C9D">
              <w:rPr>
                <w:color w:val="auto"/>
              </w:rPr>
              <w:t>12 м /100 м</w:t>
            </w:r>
          </w:p>
        </w:tc>
        <w:tc>
          <w:tcPr>
            <w:tcW w:w="2429" w:type="pct"/>
            <w:gridSpan w:val="5"/>
          </w:tcPr>
          <w:p w:rsidR="00170800" w:rsidRPr="00E51C9D" w:rsidRDefault="00170800" w:rsidP="00170800">
            <w:pPr>
              <w:ind w:firstLine="0"/>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170800" w:rsidRPr="00E51C9D" w:rsidTr="005C2FF4">
        <w:trPr>
          <w:jc w:val="center"/>
        </w:trPr>
        <w:tc>
          <w:tcPr>
            <w:tcW w:w="1254" w:type="pct"/>
            <w:shd w:val="clear" w:color="auto" w:fill="auto"/>
          </w:tcPr>
          <w:p w:rsidR="00170800" w:rsidRPr="00E51C9D" w:rsidRDefault="00170800" w:rsidP="00170800">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Питомники</w:t>
            </w:r>
          </w:p>
        </w:tc>
        <w:tc>
          <w:tcPr>
            <w:tcW w:w="417" w:type="pct"/>
            <w:shd w:val="clear" w:color="auto" w:fill="auto"/>
          </w:tcPr>
          <w:p w:rsidR="00170800" w:rsidRPr="00E51C9D" w:rsidRDefault="00170800" w:rsidP="00170800">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1.17</w:t>
            </w:r>
          </w:p>
        </w:tc>
        <w:tc>
          <w:tcPr>
            <w:tcW w:w="414" w:type="pct"/>
          </w:tcPr>
          <w:p w:rsidR="00170800" w:rsidRPr="00E51C9D" w:rsidRDefault="00170800" w:rsidP="00170800">
            <w:pPr>
              <w:pStyle w:val="aff1"/>
              <w:ind w:firstLine="0"/>
              <w:jc w:val="center"/>
              <w:rPr>
                <w:color w:val="auto"/>
              </w:rPr>
            </w:pPr>
            <w:r w:rsidRPr="00E51C9D">
              <w:rPr>
                <w:color w:val="auto"/>
              </w:rPr>
              <w:t>500/ 50000</w:t>
            </w:r>
          </w:p>
          <w:p w:rsidR="00170800" w:rsidRPr="00E51C9D" w:rsidRDefault="00170800" w:rsidP="00170800">
            <w:pPr>
              <w:pStyle w:val="aff1"/>
              <w:ind w:firstLine="0"/>
              <w:jc w:val="center"/>
              <w:rPr>
                <w:color w:val="auto"/>
              </w:rPr>
            </w:pPr>
            <w:r w:rsidRPr="00E51C9D">
              <w:rPr>
                <w:color w:val="auto"/>
              </w:rPr>
              <w:t>кв.м</w:t>
            </w:r>
          </w:p>
        </w:tc>
        <w:tc>
          <w:tcPr>
            <w:tcW w:w="486" w:type="pct"/>
          </w:tcPr>
          <w:p w:rsidR="00170800" w:rsidRPr="00E51C9D" w:rsidRDefault="00170800" w:rsidP="00170800">
            <w:pPr>
              <w:pStyle w:val="aff1"/>
              <w:ind w:firstLine="0"/>
              <w:jc w:val="center"/>
              <w:rPr>
                <w:color w:val="auto"/>
              </w:rPr>
            </w:pPr>
            <w:r w:rsidRPr="00E51C9D">
              <w:rPr>
                <w:color w:val="auto"/>
              </w:rPr>
              <w:t>12 м /100 м</w:t>
            </w:r>
          </w:p>
        </w:tc>
        <w:tc>
          <w:tcPr>
            <w:tcW w:w="2429" w:type="pct"/>
            <w:gridSpan w:val="5"/>
          </w:tcPr>
          <w:p w:rsidR="00170800" w:rsidRPr="00E51C9D" w:rsidRDefault="00170800" w:rsidP="00170800">
            <w:pPr>
              <w:ind w:firstLine="0"/>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5C2FF4" w:rsidRPr="00E51C9D" w:rsidTr="005C2FF4">
        <w:trPr>
          <w:jc w:val="center"/>
        </w:trPr>
        <w:tc>
          <w:tcPr>
            <w:tcW w:w="1254" w:type="pct"/>
            <w:shd w:val="clear" w:color="auto" w:fill="auto"/>
          </w:tcPr>
          <w:p w:rsidR="005C2FF4" w:rsidRPr="00E51C9D" w:rsidRDefault="005C2FF4" w:rsidP="005C2FF4">
            <w:pPr>
              <w:pStyle w:val="aff1"/>
              <w:ind w:firstLine="0"/>
              <w:rPr>
                <w:color w:val="auto"/>
              </w:rPr>
            </w:pPr>
            <w:r w:rsidRPr="00E51C9D">
              <w:rPr>
                <w:color w:val="auto"/>
              </w:rPr>
              <w:t>Площадки для занятия спортом</w:t>
            </w:r>
          </w:p>
        </w:tc>
        <w:tc>
          <w:tcPr>
            <w:tcW w:w="417" w:type="pct"/>
            <w:shd w:val="clear" w:color="auto" w:fill="auto"/>
          </w:tcPr>
          <w:p w:rsidR="005C2FF4" w:rsidRPr="00E51C9D" w:rsidRDefault="005C2FF4" w:rsidP="005C2FF4">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5.1.3</w:t>
            </w:r>
          </w:p>
        </w:tc>
        <w:tc>
          <w:tcPr>
            <w:tcW w:w="414" w:type="pct"/>
          </w:tcPr>
          <w:p w:rsidR="005C2FF4" w:rsidRPr="00E51C9D" w:rsidRDefault="005C2FF4" w:rsidP="005C2FF4">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300/5000 кв.м</w:t>
            </w:r>
          </w:p>
        </w:tc>
        <w:tc>
          <w:tcPr>
            <w:tcW w:w="486" w:type="pct"/>
          </w:tcPr>
          <w:p w:rsidR="005C2FF4" w:rsidRPr="00E51C9D" w:rsidRDefault="005C2FF4" w:rsidP="005C2FF4">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10 м/-</w:t>
            </w:r>
          </w:p>
        </w:tc>
        <w:tc>
          <w:tcPr>
            <w:tcW w:w="2429" w:type="pct"/>
            <w:gridSpan w:val="5"/>
          </w:tcPr>
          <w:p w:rsidR="005C2FF4" w:rsidRPr="00E51C9D" w:rsidRDefault="005C2FF4" w:rsidP="005C2FF4">
            <w:pPr>
              <w:pStyle w:val="aff1"/>
              <w:ind w:firstLine="0"/>
              <w:jc w:val="center"/>
              <w:rPr>
                <w:color w:val="auto"/>
              </w:rPr>
            </w:pPr>
            <w:r w:rsidRPr="00E51C9D">
              <w:rPr>
                <w:color w:val="auto"/>
              </w:rPr>
              <w:t>Не подлежат установлению, капитальное строительство запрещено</w:t>
            </w:r>
          </w:p>
        </w:tc>
      </w:tr>
      <w:tr w:rsidR="005C2FF4" w:rsidRPr="00E51C9D" w:rsidTr="005C2FF4">
        <w:trPr>
          <w:trHeight w:val="405"/>
          <w:jc w:val="center"/>
        </w:trPr>
        <w:tc>
          <w:tcPr>
            <w:tcW w:w="1254" w:type="pct"/>
            <w:vMerge w:val="restart"/>
            <w:shd w:val="clear" w:color="auto" w:fill="auto"/>
          </w:tcPr>
          <w:p w:rsidR="005C2FF4" w:rsidRPr="00E51C9D" w:rsidRDefault="005C2FF4" w:rsidP="005C2FF4">
            <w:pPr>
              <w:widowControl w:val="0"/>
              <w:ind w:firstLine="0"/>
              <w:rPr>
                <w:rFonts w:ascii="Times New Roman" w:eastAsia="SimSun" w:hAnsi="Times New Roman" w:cs="Times New Roman"/>
                <w:sz w:val="24"/>
                <w:szCs w:val="24"/>
                <w:lang w:eastAsia="zh-CN"/>
              </w:rPr>
            </w:pPr>
            <w:r w:rsidRPr="00E51C9D">
              <w:rPr>
                <w:rFonts w:ascii="Times New Roman" w:hAnsi="Times New Roman" w:cs="Times New Roman"/>
                <w:sz w:val="24"/>
                <w:szCs w:val="24"/>
              </w:rPr>
              <w:t>Предоставление коммунальных услуг</w:t>
            </w:r>
          </w:p>
        </w:tc>
        <w:tc>
          <w:tcPr>
            <w:tcW w:w="417" w:type="pct"/>
            <w:vMerge w:val="restart"/>
            <w:shd w:val="clear" w:color="auto" w:fill="auto"/>
          </w:tcPr>
          <w:p w:rsidR="005C2FF4" w:rsidRPr="00E51C9D" w:rsidRDefault="005C2FF4" w:rsidP="005C2FF4">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3.1.1</w:t>
            </w:r>
          </w:p>
        </w:tc>
        <w:tc>
          <w:tcPr>
            <w:tcW w:w="414" w:type="pct"/>
            <w:vMerge w:val="restart"/>
          </w:tcPr>
          <w:p w:rsidR="005C2FF4" w:rsidRPr="00E51C9D" w:rsidRDefault="005C2FF4" w:rsidP="00170800">
            <w:pPr>
              <w:pStyle w:val="aff1"/>
              <w:ind w:firstLine="0"/>
              <w:jc w:val="center"/>
              <w:rPr>
                <w:color w:val="auto"/>
              </w:rPr>
            </w:pPr>
            <w:r w:rsidRPr="00E51C9D">
              <w:rPr>
                <w:color w:val="auto"/>
              </w:rPr>
              <w:t>1/</w:t>
            </w:r>
          </w:p>
          <w:p w:rsidR="005C2FF4" w:rsidRPr="00E51C9D" w:rsidRDefault="005C2FF4" w:rsidP="00170800">
            <w:pPr>
              <w:pStyle w:val="aff1"/>
              <w:ind w:firstLine="0"/>
              <w:jc w:val="center"/>
              <w:rPr>
                <w:color w:val="auto"/>
              </w:rPr>
            </w:pPr>
            <w:r w:rsidRPr="00E51C9D">
              <w:rPr>
                <w:color w:val="auto"/>
              </w:rPr>
              <w:t>15000</w:t>
            </w:r>
          </w:p>
          <w:p w:rsidR="005C2FF4" w:rsidRPr="00E51C9D" w:rsidRDefault="005C2FF4" w:rsidP="00170800">
            <w:pPr>
              <w:pStyle w:val="aff1"/>
              <w:ind w:firstLine="0"/>
              <w:jc w:val="center"/>
              <w:rPr>
                <w:color w:val="auto"/>
              </w:rPr>
            </w:pPr>
            <w:r w:rsidRPr="00E51C9D">
              <w:rPr>
                <w:color w:val="auto"/>
              </w:rPr>
              <w:t>кв.м</w:t>
            </w:r>
          </w:p>
        </w:tc>
        <w:tc>
          <w:tcPr>
            <w:tcW w:w="486" w:type="pct"/>
          </w:tcPr>
          <w:p w:rsidR="005C2FF4" w:rsidRPr="00E51C9D" w:rsidRDefault="005C2FF4" w:rsidP="00170800">
            <w:pPr>
              <w:pStyle w:val="aff1"/>
              <w:ind w:firstLine="0"/>
              <w:jc w:val="center"/>
              <w:rPr>
                <w:color w:val="auto"/>
                <w:lang w:val="en-US"/>
              </w:rPr>
            </w:pPr>
            <w:r w:rsidRPr="00E51C9D">
              <w:rPr>
                <w:color w:val="auto"/>
                <w:lang w:val="en-US"/>
              </w:rPr>
              <w:t xml:space="preserve">12 м </w:t>
            </w:r>
          </w:p>
        </w:tc>
        <w:tc>
          <w:tcPr>
            <w:tcW w:w="694" w:type="pct"/>
          </w:tcPr>
          <w:p w:rsidR="005C2FF4" w:rsidRPr="00E51C9D" w:rsidRDefault="005C2FF4" w:rsidP="00170800">
            <w:pPr>
              <w:pStyle w:val="aff1"/>
              <w:ind w:firstLine="0"/>
              <w:jc w:val="center"/>
              <w:rPr>
                <w:color w:val="auto"/>
                <w:lang w:val="en-US"/>
              </w:rPr>
            </w:pPr>
            <w:r w:rsidRPr="00E51C9D">
              <w:rPr>
                <w:color w:val="auto"/>
                <w:lang w:val="en-US"/>
              </w:rPr>
              <w:t>5 м</w:t>
            </w:r>
          </w:p>
        </w:tc>
        <w:tc>
          <w:tcPr>
            <w:tcW w:w="487" w:type="pct"/>
          </w:tcPr>
          <w:p w:rsidR="005C2FF4" w:rsidRPr="00E51C9D" w:rsidRDefault="005C2FF4" w:rsidP="00170800">
            <w:pPr>
              <w:pStyle w:val="aff1"/>
              <w:ind w:firstLine="0"/>
              <w:jc w:val="center"/>
              <w:rPr>
                <w:color w:val="auto"/>
                <w:lang w:val="en-US"/>
              </w:rPr>
            </w:pPr>
            <w:r w:rsidRPr="00E51C9D">
              <w:rPr>
                <w:color w:val="auto"/>
                <w:lang w:val="en-US"/>
              </w:rPr>
              <w:t>3 м</w:t>
            </w:r>
          </w:p>
        </w:tc>
        <w:tc>
          <w:tcPr>
            <w:tcW w:w="347" w:type="pct"/>
          </w:tcPr>
          <w:p w:rsidR="005C2FF4" w:rsidRPr="00E51C9D" w:rsidRDefault="005C2FF4" w:rsidP="00170800">
            <w:pPr>
              <w:pStyle w:val="aff1"/>
              <w:ind w:firstLine="0"/>
              <w:jc w:val="center"/>
              <w:rPr>
                <w:color w:val="auto"/>
                <w:lang w:val="en-US"/>
              </w:rPr>
            </w:pPr>
            <w:r w:rsidRPr="00E51C9D">
              <w:rPr>
                <w:color w:val="auto"/>
                <w:lang w:val="en-US"/>
              </w:rPr>
              <w:t>3</w:t>
            </w:r>
          </w:p>
        </w:tc>
        <w:tc>
          <w:tcPr>
            <w:tcW w:w="487" w:type="pct"/>
          </w:tcPr>
          <w:p w:rsidR="005C2FF4" w:rsidRPr="00E51C9D" w:rsidRDefault="005C2FF4" w:rsidP="00170800">
            <w:pPr>
              <w:pStyle w:val="aff1"/>
              <w:ind w:firstLine="0"/>
              <w:jc w:val="center"/>
              <w:rPr>
                <w:color w:val="auto"/>
                <w:lang w:val="en-US"/>
              </w:rPr>
            </w:pPr>
            <w:r w:rsidRPr="00E51C9D">
              <w:rPr>
                <w:color w:val="auto"/>
                <w:lang w:val="en-US"/>
              </w:rPr>
              <w:t>15 м</w:t>
            </w:r>
          </w:p>
          <w:p w:rsidR="005C2FF4" w:rsidRPr="00E51C9D" w:rsidRDefault="005C2FF4" w:rsidP="00170800">
            <w:pPr>
              <w:pStyle w:val="aff1"/>
              <w:ind w:firstLine="0"/>
              <w:jc w:val="center"/>
              <w:rPr>
                <w:color w:val="auto"/>
                <w:lang w:val="en-US"/>
              </w:rPr>
            </w:pPr>
          </w:p>
        </w:tc>
        <w:tc>
          <w:tcPr>
            <w:tcW w:w="414" w:type="pct"/>
          </w:tcPr>
          <w:p w:rsidR="005C2FF4" w:rsidRPr="00E51C9D" w:rsidRDefault="005C2FF4" w:rsidP="00170800">
            <w:pPr>
              <w:pStyle w:val="aff1"/>
              <w:ind w:firstLine="0"/>
              <w:jc w:val="center"/>
              <w:rPr>
                <w:color w:val="auto"/>
                <w:lang w:val="en-US"/>
              </w:rPr>
            </w:pPr>
            <w:r w:rsidRPr="00E51C9D">
              <w:rPr>
                <w:color w:val="auto"/>
                <w:lang w:val="en-US"/>
              </w:rPr>
              <w:t>60%</w:t>
            </w:r>
          </w:p>
        </w:tc>
      </w:tr>
      <w:tr w:rsidR="005C2FF4" w:rsidRPr="00E51C9D" w:rsidTr="005C2FF4">
        <w:trPr>
          <w:trHeight w:val="420"/>
          <w:jc w:val="center"/>
        </w:trPr>
        <w:tc>
          <w:tcPr>
            <w:tcW w:w="1254" w:type="pct"/>
            <w:vMerge/>
            <w:shd w:val="clear" w:color="auto" w:fill="auto"/>
          </w:tcPr>
          <w:p w:rsidR="005C2FF4" w:rsidRPr="00E51C9D" w:rsidRDefault="005C2FF4" w:rsidP="00170800">
            <w:pPr>
              <w:widowControl w:val="0"/>
              <w:ind w:firstLine="0"/>
              <w:rPr>
                <w:rFonts w:ascii="Times New Roman" w:hAnsi="Times New Roman" w:cs="Times New Roman"/>
                <w:sz w:val="24"/>
                <w:szCs w:val="24"/>
              </w:rPr>
            </w:pPr>
          </w:p>
        </w:tc>
        <w:tc>
          <w:tcPr>
            <w:tcW w:w="417" w:type="pct"/>
            <w:vMerge/>
            <w:shd w:val="clear" w:color="auto" w:fill="auto"/>
          </w:tcPr>
          <w:p w:rsidR="005C2FF4" w:rsidRPr="00E51C9D" w:rsidRDefault="005C2FF4" w:rsidP="00170800">
            <w:pPr>
              <w:widowControl w:val="0"/>
              <w:ind w:firstLine="0"/>
              <w:jc w:val="center"/>
              <w:rPr>
                <w:rFonts w:ascii="Times New Roman" w:hAnsi="Times New Roman" w:cs="Times New Roman"/>
                <w:sz w:val="24"/>
                <w:szCs w:val="24"/>
              </w:rPr>
            </w:pPr>
          </w:p>
        </w:tc>
        <w:tc>
          <w:tcPr>
            <w:tcW w:w="414" w:type="pct"/>
            <w:vMerge/>
          </w:tcPr>
          <w:p w:rsidR="005C2FF4" w:rsidRPr="00E51C9D" w:rsidRDefault="005C2FF4" w:rsidP="00170800">
            <w:pPr>
              <w:pStyle w:val="aff1"/>
              <w:ind w:firstLine="0"/>
              <w:jc w:val="center"/>
              <w:rPr>
                <w:color w:val="auto"/>
              </w:rPr>
            </w:pPr>
          </w:p>
        </w:tc>
        <w:tc>
          <w:tcPr>
            <w:tcW w:w="2915" w:type="pct"/>
            <w:gridSpan w:val="6"/>
          </w:tcPr>
          <w:p w:rsidR="005C2FF4" w:rsidRPr="00E51C9D" w:rsidRDefault="005C2FF4" w:rsidP="00170800">
            <w:pPr>
              <w:pStyle w:val="aff1"/>
              <w:ind w:firstLine="0"/>
              <w:jc w:val="center"/>
              <w:rPr>
                <w:color w:val="auto"/>
              </w:rPr>
            </w:pPr>
            <w:r w:rsidRPr="00E51C9D">
              <w:rPr>
                <w:color w:val="auto"/>
              </w:rPr>
              <w:t>Для линейных и сопутствующих объектов определяются в соответствии с техническими и санитарными нормами</w:t>
            </w:r>
          </w:p>
        </w:tc>
      </w:tr>
      <w:tr w:rsidR="005C2FF4" w:rsidRPr="00E51C9D" w:rsidTr="005C2FF4">
        <w:trPr>
          <w:jc w:val="center"/>
        </w:trPr>
        <w:tc>
          <w:tcPr>
            <w:tcW w:w="1254" w:type="pct"/>
            <w:shd w:val="clear" w:color="auto" w:fill="auto"/>
          </w:tcPr>
          <w:p w:rsidR="005C2FF4" w:rsidRPr="00E51C9D" w:rsidRDefault="005C2FF4" w:rsidP="00170800">
            <w:pPr>
              <w:pStyle w:val="aff1"/>
              <w:ind w:firstLine="0"/>
              <w:rPr>
                <w:color w:val="auto"/>
              </w:rPr>
            </w:pPr>
            <w:r w:rsidRPr="00E51C9D">
              <w:rPr>
                <w:color w:val="auto"/>
              </w:rPr>
              <w:t>Земельные участки (территории) общего пользования</w:t>
            </w:r>
          </w:p>
        </w:tc>
        <w:tc>
          <w:tcPr>
            <w:tcW w:w="417" w:type="pct"/>
            <w:shd w:val="clear" w:color="auto" w:fill="auto"/>
          </w:tcPr>
          <w:p w:rsidR="005C2FF4" w:rsidRPr="00E51C9D" w:rsidRDefault="005C2FF4" w:rsidP="00170800">
            <w:pPr>
              <w:pStyle w:val="aff1"/>
              <w:ind w:firstLine="0"/>
              <w:jc w:val="center"/>
              <w:rPr>
                <w:color w:val="auto"/>
              </w:rPr>
            </w:pPr>
            <w:r w:rsidRPr="00E51C9D">
              <w:rPr>
                <w:color w:val="auto"/>
              </w:rPr>
              <w:t>12.0</w:t>
            </w:r>
          </w:p>
        </w:tc>
        <w:tc>
          <w:tcPr>
            <w:tcW w:w="3329" w:type="pct"/>
            <w:gridSpan w:val="7"/>
            <w:vMerge w:val="restart"/>
            <w:vAlign w:val="center"/>
          </w:tcPr>
          <w:p w:rsidR="005C2FF4" w:rsidRPr="00E51C9D" w:rsidRDefault="005C2FF4" w:rsidP="005C2FF4">
            <w:pPr>
              <w:pStyle w:val="aff1"/>
              <w:ind w:firstLine="0"/>
              <w:jc w:val="center"/>
              <w:rPr>
                <w:color w:val="auto"/>
              </w:rPr>
            </w:pPr>
            <w:r w:rsidRPr="00E51C9D">
              <w:rPr>
                <w:color w:val="auto"/>
              </w:rPr>
              <w:t>Не подлежат установлению</w:t>
            </w:r>
          </w:p>
        </w:tc>
      </w:tr>
      <w:tr w:rsidR="005C2FF4" w:rsidRPr="00E51C9D" w:rsidTr="005C2FF4">
        <w:trPr>
          <w:jc w:val="center"/>
        </w:trPr>
        <w:tc>
          <w:tcPr>
            <w:tcW w:w="1254" w:type="pct"/>
            <w:shd w:val="clear" w:color="auto" w:fill="auto"/>
          </w:tcPr>
          <w:p w:rsidR="005C2FF4" w:rsidRPr="00E51C9D" w:rsidRDefault="005C2FF4" w:rsidP="005C2FF4">
            <w:pPr>
              <w:pStyle w:val="aff1"/>
              <w:ind w:firstLine="0"/>
              <w:rPr>
                <w:color w:val="auto"/>
              </w:rPr>
            </w:pPr>
            <w:r w:rsidRPr="00E51C9D">
              <w:rPr>
                <w:color w:val="auto"/>
              </w:rPr>
              <w:t>Улично-дорожная сеть</w:t>
            </w:r>
          </w:p>
        </w:tc>
        <w:tc>
          <w:tcPr>
            <w:tcW w:w="417" w:type="pct"/>
            <w:shd w:val="clear" w:color="auto" w:fill="auto"/>
          </w:tcPr>
          <w:p w:rsidR="005C2FF4" w:rsidRPr="00E51C9D" w:rsidRDefault="005C2FF4" w:rsidP="005C2FF4">
            <w:pPr>
              <w:pStyle w:val="aff1"/>
              <w:ind w:firstLine="0"/>
              <w:jc w:val="center"/>
              <w:rPr>
                <w:color w:val="auto"/>
              </w:rPr>
            </w:pPr>
            <w:r w:rsidRPr="00E51C9D">
              <w:rPr>
                <w:color w:val="auto"/>
              </w:rPr>
              <w:t>12.0.1</w:t>
            </w:r>
          </w:p>
        </w:tc>
        <w:tc>
          <w:tcPr>
            <w:tcW w:w="3329" w:type="pct"/>
            <w:gridSpan w:val="7"/>
            <w:vMerge/>
          </w:tcPr>
          <w:p w:rsidR="005C2FF4" w:rsidRPr="00E51C9D" w:rsidRDefault="005C2FF4" w:rsidP="00170800">
            <w:pPr>
              <w:pStyle w:val="aff1"/>
              <w:ind w:firstLine="0"/>
              <w:jc w:val="center"/>
              <w:rPr>
                <w:color w:val="auto"/>
              </w:rPr>
            </w:pPr>
          </w:p>
        </w:tc>
      </w:tr>
      <w:tr w:rsidR="005C2FF4" w:rsidRPr="00E51C9D" w:rsidTr="005C2FF4">
        <w:trPr>
          <w:jc w:val="center"/>
        </w:trPr>
        <w:tc>
          <w:tcPr>
            <w:tcW w:w="1254" w:type="pct"/>
            <w:shd w:val="clear" w:color="auto" w:fill="auto"/>
          </w:tcPr>
          <w:p w:rsidR="005C2FF4" w:rsidRPr="00E51C9D" w:rsidRDefault="005C2FF4" w:rsidP="005C2FF4">
            <w:pPr>
              <w:pStyle w:val="aff1"/>
              <w:ind w:firstLine="0"/>
              <w:rPr>
                <w:color w:val="auto"/>
              </w:rPr>
            </w:pPr>
            <w:r w:rsidRPr="00E51C9D">
              <w:rPr>
                <w:color w:val="auto"/>
              </w:rPr>
              <w:t>Благоустройство территории</w:t>
            </w:r>
          </w:p>
        </w:tc>
        <w:tc>
          <w:tcPr>
            <w:tcW w:w="417" w:type="pct"/>
            <w:shd w:val="clear" w:color="auto" w:fill="auto"/>
          </w:tcPr>
          <w:p w:rsidR="005C2FF4" w:rsidRPr="00E51C9D" w:rsidRDefault="005C2FF4" w:rsidP="005C2FF4">
            <w:pPr>
              <w:pStyle w:val="aff1"/>
              <w:ind w:firstLine="0"/>
              <w:jc w:val="center"/>
              <w:rPr>
                <w:color w:val="auto"/>
              </w:rPr>
            </w:pPr>
            <w:r w:rsidRPr="00E51C9D">
              <w:rPr>
                <w:color w:val="auto"/>
              </w:rPr>
              <w:t>12.0.2</w:t>
            </w:r>
          </w:p>
        </w:tc>
        <w:tc>
          <w:tcPr>
            <w:tcW w:w="3329" w:type="pct"/>
            <w:gridSpan w:val="7"/>
            <w:vMerge/>
          </w:tcPr>
          <w:p w:rsidR="005C2FF4" w:rsidRPr="00E51C9D" w:rsidRDefault="005C2FF4" w:rsidP="00170800">
            <w:pPr>
              <w:pStyle w:val="aff1"/>
              <w:ind w:firstLine="0"/>
              <w:jc w:val="center"/>
              <w:rPr>
                <w:color w:val="auto"/>
              </w:rPr>
            </w:pPr>
          </w:p>
        </w:tc>
      </w:tr>
      <w:tr w:rsidR="005C2FF4" w:rsidRPr="00E51C9D" w:rsidTr="005C2FF4">
        <w:trPr>
          <w:jc w:val="center"/>
        </w:trPr>
        <w:tc>
          <w:tcPr>
            <w:tcW w:w="1254" w:type="pct"/>
            <w:shd w:val="clear" w:color="auto" w:fill="auto"/>
          </w:tcPr>
          <w:p w:rsidR="005C2FF4" w:rsidRPr="00E51C9D" w:rsidRDefault="005C2FF4" w:rsidP="005C2FF4">
            <w:pPr>
              <w:pStyle w:val="aff1"/>
              <w:ind w:firstLine="0"/>
              <w:rPr>
                <w:color w:val="auto"/>
              </w:rPr>
            </w:pPr>
            <w:r w:rsidRPr="00E51C9D">
              <w:rPr>
                <w:color w:val="auto"/>
              </w:rPr>
              <w:t>Историко-культурная деятельность</w:t>
            </w:r>
          </w:p>
        </w:tc>
        <w:tc>
          <w:tcPr>
            <w:tcW w:w="417" w:type="pct"/>
            <w:shd w:val="clear" w:color="auto" w:fill="auto"/>
          </w:tcPr>
          <w:p w:rsidR="005C2FF4" w:rsidRPr="00E51C9D" w:rsidRDefault="005C2FF4" w:rsidP="005C2FF4">
            <w:pPr>
              <w:pStyle w:val="aff1"/>
              <w:ind w:firstLine="0"/>
              <w:rPr>
                <w:color w:val="auto"/>
              </w:rPr>
            </w:pPr>
            <w:r w:rsidRPr="00E51C9D">
              <w:rPr>
                <w:color w:val="auto"/>
              </w:rPr>
              <w:t>9.3</w:t>
            </w:r>
          </w:p>
        </w:tc>
        <w:tc>
          <w:tcPr>
            <w:tcW w:w="3329" w:type="pct"/>
            <w:gridSpan w:val="7"/>
            <w:vMerge/>
          </w:tcPr>
          <w:p w:rsidR="005C2FF4" w:rsidRPr="00E51C9D" w:rsidRDefault="005C2FF4" w:rsidP="00170800">
            <w:pPr>
              <w:pStyle w:val="aff1"/>
              <w:ind w:firstLine="0"/>
              <w:jc w:val="center"/>
              <w:rPr>
                <w:color w:val="auto"/>
              </w:rPr>
            </w:pPr>
          </w:p>
        </w:tc>
      </w:tr>
    </w:tbl>
    <w:p w:rsidR="00170800" w:rsidRPr="00E51C9D" w:rsidRDefault="00170800" w:rsidP="00170800">
      <w:pPr>
        <w:widowControl w:val="0"/>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1.2. Условно разрешённые виды использования земельных участков и объектов капитального строительства - не установлены.</w:t>
      </w:r>
    </w:p>
    <w:p w:rsidR="00170800" w:rsidRPr="00E51C9D" w:rsidRDefault="00170800" w:rsidP="00170800">
      <w:pPr>
        <w:widowControl w:val="0"/>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1.3. Вспомогательные виды использования земельных участков и объектов капитального строительства:</w:t>
      </w:r>
    </w:p>
    <w:tbl>
      <w:tblPr>
        <w:tblW w:w="1019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56"/>
        <w:gridCol w:w="6435"/>
      </w:tblGrid>
      <w:tr w:rsidR="00170800" w:rsidRPr="00E51C9D" w:rsidTr="000D798A">
        <w:trPr>
          <w:trHeight w:val="552"/>
        </w:trPr>
        <w:tc>
          <w:tcPr>
            <w:tcW w:w="3756" w:type="dxa"/>
            <w:vAlign w:val="center"/>
          </w:tcPr>
          <w:p w:rsidR="00170800" w:rsidRPr="00E51C9D" w:rsidRDefault="00170800" w:rsidP="00170800">
            <w:pPr>
              <w:tabs>
                <w:tab w:val="left" w:pos="2520"/>
              </w:tabs>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Виды использования</w:t>
            </w:r>
          </w:p>
        </w:tc>
        <w:tc>
          <w:tcPr>
            <w:tcW w:w="6435" w:type="dxa"/>
            <w:vAlign w:val="center"/>
          </w:tcPr>
          <w:p w:rsidR="00170800" w:rsidRPr="00E51C9D" w:rsidRDefault="00170800" w:rsidP="00170800">
            <w:pPr>
              <w:tabs>
                <w:tab w:val="left" w:pos="2520"/>
              </w:tabs>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Предельные параметры разрешенного строительства</w:t>
            </w:r>
          </w:p>
        </w:tc>
      </w:tr>
      <w:tr w:rsidR="00170800" w:rsidRPr="00E51C9D" w:rsidTr="000D798A">
        <w:trPr>
          <w:trHeight w:val="1407"/>
        </w:trPr>
        <w:tc>
          <w:tcPr>
            <w:tcW w:w="3756" w:type="dxa"/>
          </w:tcPr>
          <w:p w:rsidR="00170800" w:rsidRPr="00E51C9D" w:rsidRDefault="00170800" w:rsidP="00170800">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Некапитальные хозяйственные постройки для хранения инвентаря и других хозяйственных нужд.</w:t>
            </w:r>
          </w:p>
          <w:p w:rsidR="00170800" w:rsidRPr="00E51C9D" w:rsidRDefault="00170800" w:rsidP="00170800">
            <w:pPr>
              <w:ind w:firstLine="0"/>
              <w:rPr>
                <w:rFonts w:ascii="Times New Roman" w:eastAsia="SimSun" w:hAnsi="Times New Roman" w:cs="Times New Roman"/>
                <w:sz w:val="24"/>
                <w:szCs w:val="24"/>
                <w:lang w:eastAsia="zh-CN"/>
              </w:rPr>
            </w:pPr>
            <w:r w:rsidRPr="00E51C9D">
              <w:rPr>
                <w:rFonts w:ascii="Times New Roman" w:hAnsi="Times New Roman" w:cs="Times New Roman"/>
                <w:sz w:val="24"/>
                <w:szCs w:val="24"/>
                <w:lang w:eastAsia="ru-RU"/>
              </w:rPr>
              <w:t>Навесы, вольеры</w:t>
            </w:r>
          </w:p>
        </w:tc>
        <w:tc>
          <w:tcPr>
            <w:tcW w:w="6435" w:type="dxa"/>
          </w:tcPr>
          <w:p w:rsidR="00170800" w:rsidRPr="00E51C9D" w:rsidRDefault="00170800" w:rsidP="00170800">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Максимальное количество надземных этажей  – не более 1 </w:t>
            </w:r>
            <w:proofErr w:type="spellStart"/>
            <w:r w:rsidRPr="00E51C9D">
              <w:rPr>
                <w:rFonts w:ascii="Times New Roman" w:eastAsia="SimSun" w:hAnsi="Times New Roman" w:cs="Times New Roman"/>
                <w:sz w:val="24"/>
                <w:szCs w:val="24"/>
                <w:lang w:eastAsia="zh-CN"/>
              </w:rPr>
              <w:t>эт</w:t>
            </w:r>
            <w:proofErr w:type="spellEnd"/>
            <w:r w:rsidRPr="00E51C9D">
              <w:rPr>
                <w:rFonts w:ascii="Times New Roman" w:eastAsia="SimSun" w:hAnsi="Times New Roman" w:cs="Times New Roman"/>
                <w:sz w:val="24"/>
                <w:szCs w:val="24"/>
                <w:lang w:eastAsia="zh-CN"/>
              </w:rPr>
              <w:t xml:space="preserve">. </w:t>
            </w:r>
          </w:p>
          <w:p w:rsidR="00170800" w:rsidRPr="00E51C9D" w:rsidRDefault="00170800" w:rsidP="00170800">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Максимальная высота – 4 м. </w:t>
            </w:r>
          </w:p>
          <w:p w:rsidR="00170800" w:rsidRPr="00E51C9D" w:rsidRDefault="00170800" w:rsidP="00170800">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Расстояние до красных линий улиц и проездов не менее - 5 м.</w:t>
            </w:r>
          </w:p>
          <w:p w:rsidR="00170800" w:rsidRPr="00E51C9D" w:rsidRDefault="00170800" w:rsidP="00170800">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Минимальный отступ от границ смежных земельных участков – 1 метр </w:t>
            </w:r>
          </w:p>
          <w:p w:rsidR="00170800" w:rsidRPr="00E51C9D" w:rsidRDefault="00170800" w:rsidP="00170800">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170800" w:rsidRPr="00E51C9D" w:rsidRDefault="00170800" w:rsidP="00170800">
            <w:pPr>
              <w:tabs>
                <w:tab w:val="left" w:pos="1134"/>
              </w:tabs>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170800" w:rsidRPr="00E51C9D" w:rsidRDefault="00170800" w:rsidP="00170800">
            <w:pPr>
              <w:tabs>
                <w:tab w:val="left" w:pos="1134"/>
              </w:tabs>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tc>
      </w:tr>
      <w:tr w:rsidR="00170800" w:rsidRPr="00E51C9D" w:rsidTr="000D798A">
        <w:trPr>
          <w:trHeight w:val="764"/>
        </w:trPr>
        <w:tc>
          <w:tcPr>
            <w:tcW w:w="3756" w:type="dxa"/>
          </w:tcPr>
          <w:p w:rsidR="00170800" w:rsidRPr="00E51C9D" w:rsidRDefault="00170800" w:rsidP="00170800">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Площадки для сбора твердых бытовых отходов.</w:t>
            </w:r>
          </w:p>
        </w:tc>
        <w:tc>
          <w:tcPr>
            <w:tcW w:w="6435" w:type="dxa"/>
          </w:tcPr>
          <w:p w:rsidR="00170800" w:rsidRPr="00E51C9D" w:rsidRDefault="00170800" w:rsidP="00170800">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170800" w:rsidRPr="00E51C9D" w:rsidRDefault="00170800" w:rsidP="00170800">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 xml:space="preserve">Общее количество контейнеров не более 5 шт. </w:t>
            </w:r>
          </w:p>
        </w:tc>
      </w:tr>
      <w:tr w:rsidR="00170800" w:rsidRPr="00E51C9D" w:rsidTr="000D798A">
        <w:tc>
          <w:tcPr>
            <w:tcW w:w="3756" w:type="dxa"/>
          </w:tcPr>
          <w:p w:rsidR="00170800" w:rsidRPr="00E51C9D" w:rsidRDefault="00170800" w:rsidP="00170800">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Надворные туалеты, гидронепроницаемые выгребы, септики.</w:t>
            </w:r>
          </w:p>
        </w:tc>
        <w:tc>
          <w:tcPr>
            <w:tcW w:w="6435" w:type="dxa"/>
          </w:tcPr>
          <w:p w:rsidR="00170800" w:rsidRPr="00E51C9D" w:rsidRDefault="00170800" w:rsidP="006F7766">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Расстоян</w:t>
            </w:r>
            <w:r w:rsidR="00D647C0" w:rsidRPr="00E51C9D">
              <w:rPr>
                <w:rFonts w:ascii="Times New Roman" w:eastAsia="SimSun" w:hAnsi="Times New Roman" w:cs="Times New Roman"/>
                <w:sz w:val="24"/>
                <w:szCs w:val="24"/>
                <w:lang w:eastAsia="zh-CN"/>
              </w:rPr>
              <w:t>ие от красной линии не менее - 5</w:t>
            </w:r>
            <w:r w:rsidRPr="00E51C9D">
              <w:rPr>
                <w:rFonts w:ascii="Times New Roman" w:eastAsia="SimSun" w:hAnsi="Times New Roman" w:cs="Times New Roman"/>
                <w:sz w:val="24"/>
                <w:szCs w:val="24"/>
                <w:lang w:eastAsia="zh-CN"/>
              </w:rPr>
              <w:t xml:space="preserve"> м. </w:t>
            </w:r>
          </w:p>
          <w:p w:rsidR="00170800" w:rsidRPr="00E51C9D" w:rsidRDefault="00170800" w:rsidP="006F7766">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Расстояние от границы смежного земельного участка не менее - </w:t>
            </w:r>
            <w:r w:rsidR="006F7766" w:rsidRPr="00E51C9D">
              <w:rPr>
                <w:rFonts w:ascii="Times New Roman" w:eastAsia="SimSun" w:hAnsi="Times New Roman" w:cs="Times New Roman"/>
                <w:sz w:val="24"/>
                <w:szCs w:val="24"/>
                <w:lang w:eastAsia="zh-CN"/>
              </w:rPr>
              <w:t>4</w:t>
            </w:r>
            <w:r w:rsidRPr="00E51C9D">
              <w:rPr>
                <w:rFonts w:ascii="Times New Roman" w:eastAsia="SimSun" w:hAnsi="Times New Roman" w:cs="Times New Roman"/>
                <w:sz w:val="24"/>
                <w:szCs w:val="24"/>
                <w:lang w:eastAsia="zh-CN"/>
              </w:rPr>
              <w:t xml:space="preserve"> м. </w:t>
            </w:r>
          </w:p>
          <w:p w:rsidR="00D647C0" w:rsidRPr="00E51C9D" w:rsidRDefault="00D647C0" w:rsidP="006F7766">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Высота - не более 3 м.</w:t>
            </w:r>
          </w:p>
          <w:p w:rsidR="006F7766" w:rsidRPr="00E51C9D" w:rsidRDefault="006F7766" w:rsidP="006F7766">
            <w:pPr>
              <w:pStyle w:val="western"/>
              <w:spacing w:before="0" w:beforeAutospacing="0" w:after="0"/>
              <w:ind w:right="-28"/>
              <w:rPr>
                <w:rFonts w:eastAsia="SimSun"/>
                <w:sz w:val="24"/>
                <w:szCs w:val="24"/>
                <w:lang w:eastAsia="zh-CN"/>
              </w:rPr>
            </w:pPr>
            <w:r w:rsidRPr="00E51C9D">
              <w:rPr>
                <w:rFonts w:eastAsia="SimSun"/>
                <w:sz w:val="24"/>
                <w:szCs w:val="24"/>
                <w:lang w:eastAsia="zh-CN"/>
              </w:rPr>
              <w:t>Минимальные расстояния между постройками по санитарно-бытовым условиям должны быть, м:</w:t>
            </w:r>
          </w:p>
          <w:p w:rsidR="006F7766" w:rsidRPr="00E51C9D" w:rsidRDefault="006F7766" w:rsidP="006F7766">
            <w:pPr>
              <w:pStyle w:val="western"/>
              <w:spacing w:before="0" w:beforeAutospacing="0" w:after="0"/>
              <w:ind w:right="-142"/>
              <w:rPr>
                <w:rFonts w:eastAsia="SimSun"/>
                <w:sz w:val="24"/>
                <w:szCs w:val="24"/>
                <w:lang w:eastAsia="zh-CN"/>
              </w:rPr>
            </w:pPr>
            <w:r w:rsidRPr="00E51C9D">
              <w:rPr>
                <w:rFonts w:eastAsia="SimSun"/>
                <w:sz w:val="24"/>
                <w:szCs w:val="24"/>
                <w:lang w:eastAsia="zh-CN"/>
              </w:rPr>
              <w:t>- от жилого дома и погреба до уборной - 12;</w:t>
            </w:r>
          </w:p>
          <w:p w:rsidR="006F7766" w:rsidRPr="00E51C9D" w:rsidRDefault="006F7766" w:rsidP="006F7766">
            <w:pPr>
              <w:pStyle w:val="western"/>
              <w:spacing w:before="0" w:beforeAutospacing="0" w:after="0"/>
              <w:ind w:right="-142"/>
              <w:rPr>
                <w:rFonts w:eastAsia="SimSun"/>
                <w:sz w:val="24"/>
                <w:szCs w:val="24"/>
                <w:lang w:eastAsia="zh-CN"/>
              </w:rPr>
            </w:pPr>
            <w:r w:rsidRPr="00E51C9D">
              <w:rPr>
                <w:rFonts w:eastAsia="SimSun"/>
                <w:sz w:val="24"/>
                <w:szCs w:val="24"/>
                <w:lang w:eastAsia="zh-CN"/>
              </w:rPr>
              <w:t>- от колодца до уборной - 8;</w:t>
            </w:r>
          </w:p>
          <w:p w:rsidR="006F7766" w:rsidRPr="00E51C9D" w:rsidRDefault="006F7766" w:rsidP="006F7766">
            <w:pPr>
              <w:pStyle w:val="western"/>
              <w:spacing w:before="0" w:beforeAutospacing="0" w:after="0"/>
              <w:ind w:right="-17"/>
              <w:rPr>
                <w:rFonts w:eastAsia="SimSun"/>
                <w:sz w:val="24"/>
                <w:szCs w:val="24"/>
                <w:lang w:eastAsia="zh-CN"/>
              </w:rPr>
            </w:pPr>
            <w:r w:rsidRPr="00E51C9D">
              <w:rPr>
                <w:rFonts w:eastAsia="SimSun"/>
                <w:sz w:val="24"/>
                <w:szCs w:val="24"/>
                <w:lang w:eastAsia="zh-CN"/>
              </w:rPr>
              <w:t>Указанные расстояния должны соблюдаться как между постройками на одном участке, так и между постройками, расположенными на смежных участках.</w:t>
            </w:r>
          </w:p>
        </w:tc>
      </w:tr>
    </w:tbl>
    <w:p w:rsidR="00B92D2F" w:rsidRPr="00E51C9D" w:rsidRDefault="00B92D2F" w:rsidP="00170800">
      <w:pPr>
        <w:pStyle w:val="20"/>
        <w:spacing w:before="0"/>
        <w:ind w:firstLine="0"/>
        <w:rPr>
          <w:rFonts w:ascii="Times New Roman" w:hAnsi="Times New Roman" w:cs="Times New Roman"/>
          <w:color w:val="auto"/>
          <w:sz w:val="24"/>
          <w:szCs w:val="24"/>
        </w:rPr>
      </w:pPr>
    </w:p>
    <w:p w:rsidR="00B92D2F" w:rsidRPr="00E51C9D" w:rsidRDefault="00B92D2F" w:rsidP="00B92D2F">
      <w:pPr>
        <w:pStyle w:val="20"/>
        <w:spacing w:before="0"/>
        <w:ind w:left="578"/>
        <w:rPr>
          <w:rFonts w:ascii="Times New Roman" w:hAnsi="Times New Roman"/>
          <w:color w:val="auto"/>
          <w:sz w:val="24"/>
          <w:szCs w:val="24"/>
        </w:rPr>
      </w:pPr>
      <w:bookmarkStart w:id="460" w:name="_Toc536808482"/>
      <w:bookmarkStart w:id="461" w:name="_Toc2849264"/>
      <w:bookmarkStart w:id="462" w:name="_Toc7446407"/>
      <w:r w:rsidRPr="00E51C9D">
        <w:rPr>
          <w:rFonts w:ascii="Times New Roman" w:hAnsi="Times New Roman"/>
          <w:color w:val="auto"/>
          <w:sz w:val="24"/>
          <w:szCs w:val="24"/>
        </w:rPr>
        <w:t xml:space="preserve">Статья </w:t>
      </w:r>
      <w:r w:rsidR="006F7766" w:rsidRPr="00E51C9D">
        <w:rPr>
          <w:rFonts w:ascii="Times New Roman" w:hAnsi="Times New Roman"/>
          <w:color w:val="auto"/>
          <w:sz w:val="24"/>
          <w:szCs w:val="24"/>
        </w:rPr>
        <w:t>35</w:t>
      </w:r>
      <w:r w:rsidRPr="00E51C9D">
        <w:rPr>
          <w:rFonts w:ascii="Times New Roman" w:hAnsi="Times New Roman"/>
          <w:color w:val="auto"/>
          <w:sz w:val="24"/>
          <w:szCs w:val="24"/>
        </w:rPr>
        <w:t>.1.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жилой зоны.</w:t>
      </w:r>
      <w:bookmarkEnd w:id="460"/>
      <w:bookmarkEnd w:id="461"/>
      <w:bookmarkEnd w:id="462"/>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1. </w:t>
      </w:r>
      <w:r w:rsidR="00D63777" w:rsidRPr="00E51C9D">
        <w:rPr>
          <w:rFonts w:ascii="Times New Roman" w:eastAsia="SimSun" w:hAnsi="Times New Roman" w:cs="Times New Roman"/>
          <w:sz w:val="24"/>
          <w:szCs w:val="24"/>
          <w:lang w:eastAsia="zh-CN"/>
        </w:rPr>
        <w:t>Предельные размеры земельных участков, расположенных в жилых зонах, применяются в отношении вновь формируемых земельных участков и не распространяются на земельные участки, образуемые в результате раздела, выдела, объединения, перераспределения земельных участков.</w:t>
      </w:r>
    </w:p>
    <w:p w:rsidR="00D63777" w:rsidRPr="00E51C9D" w:rsidRDefault="006F7766" w:rsidP="00D63777">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2. </w:t>
      </w:r>
      <w:r w:rsidR="00D63777" w:rsidRPr="00E51C9D">
        <w:rPr>
          <w:rFonts w:ascii="Times New Roman" w:eastAsia="SimSun" w:hAnsi="Times New Roman" w:cs="Times New Roman"/>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 Максимальные выступы за красную линию и линию регулирования застройки частей зданий, строений, сооружений допускаются:</w:t>
      </w:r>
    </w:p>
    <w:p w:rsidR="00D63777" w:rsidRPr="00E51C9D" w:rsidRDefault="00D63777" w:rsidP="00D63777">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в отношении балконов, эркеров, козырьков – не более 1,5 метров;</w:t>
      </w:r>
    </w:p>
    <w:p w:rsidR="00D63777" w:rsidRPr="00E51C9D" w:rsidRDefault="00D63777" w:rsidP="00D63777">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в отношении входных узлов зданий, обустраиваемых при переводе помещений их жилых в нежилые – не более 1,2 м при ширине тротуара 3 метра.</w:t>
      </w:r>
    </w:p>
    <w:p w:rsidR="006F7766" w:rsidRPr="00E51C9D" w:rsidRDefault="006F7766" w:rsidP="00D63777">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3. До границы соседнего </w:t>
      </w:r>
      <w:proofErr w:type="spellStart"/>
      <w:r w:rsidRPr="00E51C9D">
        <w:rPr>
          <w:rFonts w:ascii="Times New Roman" w:eastAsia="SimSun" w:hAnsi="Times New Roman" w:cs="Times New Roman"/>
          <w:sz w:val="24"/>
          <w:szCs w:val="24"/>
          <w:lang w:eastAsia="zh-CN"/>
        </w:rPr>
        <w:t>приквартирного</w:t>
      </w:r>
      <w:proofErr w:type="spellEnd"/>
      <w:r w:rsidRPr="00E51C9D">
        <w:rPr>
          <w:rFonts w:ascii="Times New Roman" w:eastAsia="SimSun" w:hAnsi="Times New Roman" w:cs="Times New Roman"/>
          <w:sz w:val="24"/>
          <w:szCs w:val="24"/>
          <w:lang w:eastAsia="zh-CN"/>
        </w:rPr>
        <w:t xml:space="preserve"> участка расстояния по санитарно-бытовым условиям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1,0 м - для одноэтажного жилого дома;</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1,5 м - для двухэтажного жилого дома;</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от других построек (баня, гараж и другие) - 1 м;</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от стволов высокорослых деревьев - 4 м;</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от стволов </w:t>
      </w:r>
      <w:proofErr w:type="spellStart"/>
      <w:r w:rsidRPr="00E51C9D">
        <w:rPr>
          <w:rFonts w:ascii="Times New Roman" w:eastAsia="SimSun" w:hAnsi="Times New Roman" w:cs="Times New Roman"/>
          <w:sz w:val="24"/>
          <w:szCs w:val="24"/>
          <w:lang w:eastAsia="zh-CN"/>
        </w:rPr>
        <w:t>среднерослых</w:t>
      </w:r>
      <w:proofErr w:type="spellEnd"/>
      <w:r w:rsidRPr="00E51C9D">
        <w:rPr>
          <w:rFonts w:ascii="Times New Roman" w:eastAsia="SimSun" w:hAnsi="Times New Roman" w:cs="Times New Roman"/>
          <w:sz w:val="24"/>
          <w:szCs w:val="24"/>
          <w:lang w:eastAsia="zh-CN"/>
        </w:rPr>
        <w:t xml:space="preserve"> деревьев - 2 м;</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от кустарника - 1 м.</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4.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 При наличии на земельном участке местных очистных сооружений, септик следует располагать на расстоянии не менее 4м от границы соседнего участка и не менее 5м от красной линии. </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5. В существующей застройке в условиях исторически-сложившейся ситуации возможно размещение жилого дома по красной линии (фасадной границе земельного участка, если красные линии не установлены).</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6. Расстояние от объектов придорожного сервиса до жилых и общественных зданий, общеобразовательных школ, дошкольных образовательных учреждений, лечебных учреждений со стационаром - 50 метров.</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7. Расстояния между длинными сторонами секционных жилых зданий высотой 2 - 3 этажа должны быть не менее 15 м, а между одно-, двухквартирными жилыми домами и хозяйственными постройками - в соответствии с противопожарными требованиями.</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8. Высота от уровня земли вспомогательных строений: </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 до верха плоской кровли - не более 4 метров; </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до конька скатной кровли - не более 6 метров.</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9. 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10. 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tbl>
      <w:tblPr>
        <w:tblW w:w="10137" w:type="dxa"/>
        <w:tblInd w:w="70" w:type="dxa"/>
        <w:tblLayout w:type="fixed"/>
        <w:tblCellMar>
          <w:left w:w="70" w:type="dxa"/>
          <w:right w:w="70" w:type="dxa"/>
        </w:tblCellMar>
        <w:tblLook w:val="0000"/>
      </w:tblPr>
      <w:tblGrid>
        <w:gridCol w:w="1985"/>
        <w:gridCol w:w="1134"/>
        <w:gridCol w:w="1276"/>
        <w:gridCol w:w="1134"/>
        <w:gridCol w:w="1559"/>
        <w:gridCol w:w="709"/>
        <w:gridCol w:w="945"/>
        <w:gridCol w:w="1395"/>
      </w:tblGrid>
      <w:tr w:rsidR="006F7766" w:rsidRPr="00E51C9D" w:rsidTr="005C2FF4">
        <w:trPr>
          <w:cantSplit/>
          <w:trHeight w:val="240"/>
        </w:trPr>
        <w:tc>
          <w:tcPr>
            <w:tcW w:w="1985" w:type="dxa"/>
            <w:vMerge w:val="restart"/>
            <w:tcBorders>
              <w:top w:val="single" w:sz="4" w:space="0" w:color="000000"/>
              <w:left w:val="single" w:sz="4" w:space="0" w:color="000000"/>
            </w:tcBorders>
            <w:shd w:val="clear" w:color="auto" w:fill="auto"/>
            <w:vAlign w:val="center"/>
          </w:tcPr>
          <w:p w:rsidR="006F7766" w:rsidRPr="00E51C9D" w:rsidRDefault="006F7766" w:rsidP="006F7766">
            <w:pPr>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Нормативный</w:t>
            </w:r>
            <w:r w:rsidRPr="00E51C9D">
              <w:rPr>
                <w:rFonts w:ascii="Times New Roman" w:eastAsia="SimSun" w:hAnsi="Times New Roman" w:cs="Times New Roman"/>
                <w:sz w:val="24"/>
                <w:szCs w:val="24"/>
                <w:lang w:eastAsia="zh-CN"/>
              </w:rPr>
              <w:br/>
              <w:t>разрыв</w:t>
            </w:r>
          </w:p>
        </w:tc>
        <w:tc>
          <w:tcPr>
            <w:tcW w:w="815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F7766" w:rsidRPr="00E51C9D" w:rsidRDefault="006F7766" w:rsidP="006F7766">
            <w:pPr>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Поголовье (шт.), не более</w:t>
            </w:r>
          </w:p>
        </w:tc>
      </w:tr>
      <w:tr w:rsidR="006F7766" w:rsidRPr="00E51C9D" w:rsidTr="005C2FF4">
        <w:trPr>
          <w:cantSplit/>
          <w:trHeight w:val="360"/>
        </w:trPr>
        <w:tc>
          <w:tcPr>
            <w:tcW w:w="1985" w:type="dxa"/>
            <w:vMerge/>
            <w:tcBorders>
              <w:left w:val="single" w:sz="4" w:space="0" w:color="000000"/>
              <w:bottom w:val="single" w:sz="4" w:space="0" w:color="000000"/>
            </w:tcBorders>
            <w:shd w:val="clear" w:color="auto" w:fill="auto"/>
            <w:vAlign w:val="center"/>
          </w:tcPr>
          <w:p w:rsidR="006F7766" w:rsidRPr="00E51C9D" w:rsidRDefault="006F7766" w:rsidP="006F7766">
            <w:pPr>
              <w:ind w:firstLine="0"/>
              <w:jc w:val="center"/>
              <w:rPr>
                <w:rFonts w:ascii="Times New Roman" w:eastAsia="SimSun" w:hAnsi="Times New Roman" w:cs="Times New Roman"/>
                <w:sz w:val="24"/>
                <w:szCs w:val="24"/>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6F7766">
            <w:pPr>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свиньи</w:t>
            </w:r>
          </w:p>
        </w:tc>
        <w:tc>
          <w:tcPr>
            <w:tcW w:w="1276"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6F7766">
            <w:pPr>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коровы, </w:t>
            </w:r>
            <w:r w:rsidRPr="00E51C9D">
              <w:rPr>
                <w:rFonts w:ascii="Times New Roman" w:eastAsia="SimSun" w:hAnsi="Times New Roman" w:cs="Times New Roman"/>
                <w:sz w:val="24"/>
                <w:szCs w:val="24"/>
                <w:lang w:eastAsia="zh-CN"/>
              </w:rPr>
              <w:br/>
              <w:t>бычки</w:t>
            </w:r>
          </w:p>
        </w:tc>
        <w:tc>
          <w:tcPr>
            <w:tcW w:w="1134"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6F7766">
            <w:pPr>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овцы,</w:t>
            </w:r>
            <w:r w:rsidRPr="00E51C9D">
              <w:rPr>
                <w:rFonts w:ascii="Times New Roman" w:eastAsia="SimSun" w:hAnsi="Times New Roman" w:cs="Times New Roman"/>
                <w:sz w:val="24"/>
                <w:szCs w:val="24"/>
                <w:lang w:eastAsia="zh-CN"/>
              </w:rPr>
              <w:br/>
              <w:t>козы</w:t>
            </w:r>
          </w:p>
        </w:tc>
        <w:tc>
          <w:tcPr>
            <w:tcW w:w="1559"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6F7766">
            <w:pPr>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кролики-</w:t>
            </w:r>
            <w:r w:rsidRPr="00E51C9D">
              <w:rPr>
                <w:rFonts w:ascii="Times New Roman" w:eastAsia="SimSun" w:hAnsi="Times New Roman" w:cs="Times New Roman"/>
                <w:sz w:val="24"/>
                <w:szCs w:val="24"/>
                <w:lang w:eastAsia="zh-CN"/>
              </w:rPr>
              <w:br/>
              <w:t>матки</w:t>
            </w:r>
          </w:p>
        </w:tc>
        <w:tc>
          <w:tcPr>
            <w:tcW w:w="709"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6F7766">
            <w:pPr>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птица</w:t>
            </w:r>
          </w:p>
        </w:tc>
        <w:tc>
          <w:tcPr>
            <w:tcW w:w="945"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6F7766">
            <w:pPr>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лошади</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7766" w:rsidRPr="00E51C9D" w:rsidRDefault="006F7766" w:rsidP="006F7766">
            <w:pPr>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нутрии,</w:t>
            </w:r>
            <w:r w:rsidRPr="00E51C9D">
              <w:rPr>
                <w:rFonts w:ascii="Times New Roman" w:eastAsia="SimSun" w:hAnsi="Times New Roman" w:cs="Times New Roman"/>
                <w:sz w:val="24"/>
                <w:szCs w:val="24"/>
                <w:lang w:eastAsia="zh-CN"/>
              </w:rPr>
              <w:br/>
              <w:t>песцы</w:t>
            </w:r>
          </w:p>
        </w:tc>
      </w:tr>
      <w:tr w:rsidR="006F7766" w:rsidRPr="00E51C9D" w:rsidTr="005C2FF4">
        <w:trPr>
          <w:cantSplit/>
          <w:trHeight w:val="240"/>
        </w:trPr>
        <w:tc>
          <w:tcPr>
            <w:tcW w:w="1985"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10 м</w:t>
            </w:r>
          </w:p>
        </w:tc>
        <w:tc>
          <w:tcPr>
            <w:tcW w:w="1134"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5</w:t>
            </w:r>
          </w:p>
        </w:tc>
        <w:tc>
          <w:tcPr>
            <w:tcW w:w="1276"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5</w:t>
            </w:r>
          </w:p>
        </w:tc>
        <w:tc>
          <w:tcPr>
            <w:tcW w:w="1134"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10</w:t>
            </w:r>
          </w:p>
        </w:tc>
        <w:tc>
          <w:tcPr>
            <w:tcW w:w="1559"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10</w:t>
            </w:r>
          </w:p>
        </w:tc>
        <w:tc>
          <w:tcPr>
            <w:tcW w:w="709"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30</w:t>
            </w:r>
          </w:p>
        </w:tc>
        <w:tc>
          <w:tcPr>
            <w:tcW w:w="945"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5</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5</w:t>
            </w:r>
          </w:p>
        </w:tc>
      </w:tr>
      <w:tr w:rsidR="006F7766" w:rsidRPr="00E51C9D" w:rsidTr="005C2FF4">
        <w:trPr>
          <w:cantSplit/>
          <w:trHeight w:val="240"/>
        </w:trPr>
        <w:tc>
          <w:tcPr>
            <w:tcW w:w="1985"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20 м</w:t>
            </w:r>
          </w:p>
        </w:tc>
        <w:tc>
          <w:tcPr>
            <w:tcW w:w="1134"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8</w:t>
            </w:r>
          </w:p>
        </w:tc>
        <w:tc>
          <w:tcPr>
            <w:tcW w:w="1276"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8</w:t>
            </w:r>
          </w:p>
        </w:tc>
        <w:tc>
          <w:tcPr>
            <w:tcW w:w="1134"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15</w:t>
            </w:r>
          </w:p>
        </w:tc>
        <w:tc>
          <w:tcPr>
            <w:tcW w:w="1559"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20</w:t>
            </w:r>
          </w:p>
        </w:tc>
        <w:tc>
          <w:tcPr>
            <w:tcW w:w="709"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45</w:t>
            </w:r>
          </w:p>
        </w:tc>
        <w:tc>
          <w:tcPr>
            <w:tcW w:w="945"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8</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8</w:t>
            </w:r>
          </w:p>
        </w:tc>
      </w:tr>
      <w:tr w:rsidR="006F7766" w:rsidRPr="00E51C9D" w:rsidTr="005C2FF4">
        <w:trPr>
          <w:cantSplit/>
          <w:trHeight w:val="240"/>
        </w:trPr>
        <w:tc>
          <w:tcPr>
            <w:tcW w:w="1985"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30 м</w:t>
            </w:r>
          </w:p>
        </w:tc>
        <w:tc>
          <w:tcPr>
            <w:tcW w:w="1134"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10</w:t>
            </w:r>
          </w:p>
        </w:tc>
        <w:tc>
          <w:tcPr>
            <w:tcW w:w="1276"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10</w:t>
            </w:r>
          </w:p>
        </w:tc>
        <w:tc>
          <w:tcPr>
            <w:tcW w:w="1134"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20</w:t>
            </w:r>
          </w:p>
        </w:tc>
        <w:tc>
          <w:tcPr>
            <w:tcW w:w="1559"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30</w:t>
            </w:r>
          </w:p>
        </w:tc>
        <w:tc>
          <w:tcPr>
            <w:tcW w:w="709"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60</w:t>
            </w:r>
          </w:p>
        </w:tc>
        <w:tc>
          <w:tcPr>
            <w:tcW w:w="945"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10</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10</w:t>
            </w:r>
          </w:p>
        </w:tc>
      </w:tr>
      <w:tr w:rsidR="006F7766" w:rsidRPr="00E51C9D" w:rsidTr="005C2FF4">
        <w:trPr>
          <w:cantSplit/>
          <w:trHeight w:val="240"/>
        </w:trPr>
        <w:tc>
          <w:tcPr>
            <w:tcW w:w="1985"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40 м</w:t>
            </w:r>
          </w:p>
        </w:tc>
        <w:tc>
          <w:tcPr>
            <w:tcW w:w="1134"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15</w:t>
            </w:r>
          </w:p>
        </w:tc>
        <w:tc>
          <w:tcPr>
            <w:tcW w:w="1276"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15</w:t>
            </w:r>
          </w:p>
        </w:tc>
        <w:tc>
          <w:tcPr>
            <w:tcW w:w="1134"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25</w:t>
            </w:r>
          </w:p>
        </w:tc>
        <w:tc>
          <w:tcPr>
            <w:tcW w:w="1559"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40</w:t>
            </w:r>
          </w:p>
        </w:tc>
        <w:tc>
          <w:tcPr>
            <w:tcW w:w="709"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75</w:t>
            </w:r>
          </w:p>
        </w:tc>
        <w:tc>
          <w:tcPr>
            <w:tcW w:w="945" w:type="dxa"/>
            <w:tcBorders>
              <w:top w:val="single" w:sz="4" w:space="0" w:color="000000"/>
              <w:left w:val="single" w:sz="4" w:space="0" w:color="000000"/>
              <w:bottom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15</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7766" w:rsidRPr="00E51C9D" w:rsidRDefault="006F7766" w:rsidP="000D798A">
            <w:pPr>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15</w:t>
            </w:r>
          </w:p>
        </w:tc>
      </w:tr>
    </w:tbl>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В пределах жилой зоны группы сараев должны содержать не более 30 блоков каждая.</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11. Сараи для скота и птицы должны быть на расстояниях от окон жилых помещений дома не меньших:</w:t>
      </w:r>
    </w:p>
    <w:tbl>
      <w:tblPr>
        <w:tblW w:w="0" w:type="auto"/>
        <w:tblInd w:w="70" w:type="dxa"/>
        <w:tblLayout w:type="fixed"/>
        <w:tblCellMar>
          <w:left w:w="70" w:type="dxa"/>
          <w:right w:w="70" w:type="dxa"/>
        </w:tblCellMar>
        <w:tblLook w:val="0000"/>
      </w:tblPr>
      <w:tblGrid>
        <w:gridCol w:w="4455"/>
        <w:gridCol w:w="2205"/>
      </w:tblGrid>
      <w:tr w:rsidR="006F7766" w:rsidRPr="00E51C9D" w:rsidTr="000D798A">
        <w:trPr>
          <w:cantSplit/>
          <w:trHeight w:val="240"/>
        </w:trPr>
        <w:tc>
          <w:tcPr>
            <w:tcW w:w="4455" w:type="dxa"/>
            <w:tcBorders>
              <w:top w:val="single" w:sz="4" w:space="0" w:color="000000"/>
              <w:left w:val="single" w:sz="4" w:space="0" w:color="000000"/>
              <w:bottom w:val="single" w:sz="4" w:space="0" w:color="000000"/>
            </w:tcBorders>
            <w:shd w:val="clear" w:color="auto" w:fill="auto"/>
          </w:tcPr>
          <w:p w:rsidR="006F7766" w:rsidRPr="00E51C9D" w:rsidRDefault="006F7766" w:rsidP="006F7766">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Количество блоков группы сараев </w:t>
            </w:r>
          </w:p>
        </w:tc>
        <w:tc>
          <w:tcPr>
            <w:tcW w:w="2205" w:type="dxa"/>
            <w:tcBorders>
              <w:top w:val="single" w:sz="4" w:space="0" w:color="000000"/>
              <w:left w:val="single" w:sz="4" w:space="0" w:color="000000"/>
              <w:bottom w:val="single" w:sz="4" w:space="0" w:color="000000"/>
              <w:right w:val="single" w:sz="4" w:space="0" w:color="000000"/>
            </w:tcBorders>
            <w:shd w:val="clear" w:color="auto" w:fill="auto"/>
          </w:tcPr>
          <w:p w:rsidR="006F7766" w:rsidRPr="00E51C9D" w:rsidRDefault="006F7766" w:rsidP="006F7766">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Расстояние, м</w:t>
            </w:r>
          </w:p>
        </w:tc>
      </w:tr>
      <w:tr w:rsidR="006F7766" w:rsidRPr="00E51C9D" w:rsidTr="000D798A">
        <w:trPr>
          <w:cantSplit/>
          <w:trHeight w:val="240"/>
        </w:trPr>
        <w:tc>
          <w:tcPr>
            <w:tcW w:w="4455" w:type="dxa"/>
            <w:tcBorders>
              <w:top w:val="single" w:sz="4" w:space="0" w:color="000000"/>
              <w:left w:val="single" w:sz="4" w:space="0" w:color="000000"/>
              <w:bottom w:val="single" w:sz="4" w:space="0" w:color="000000"/>
            </w:tcBorders>
            <w:shd w:val="clear" w:color="auto" w:fill="auto"/>
          </w:tcPr>
          <w:p w:rsidR="006F7766" w:rsidRPr="00E51C9D" w:rsidRDefault="006F7766" w:rsidP="000D798A">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до 2                            </w:t>
            </w:r>
          </w:p>
        </w:tc>
        <w:tc>
          <w:tcPr>
            <w:tcW w:w="2205" w:type="dxa"/>
            <w:tcBorders>
              <w:top w:val="single" w:sz="4" w:space="0" w:color="000000"/>
              <w:left w:val="single" w:sz="4" w:space="0" w:color="000000"/>
              <w:bottom w:val="single" w:sz="4" w:space="0" w:color="000000"/>
              <w:right w:val="single" w:sz="4" w:space="0" w:color="000000"/>
            </w:tcBorders>
            <w:shd w:val="clear" w:color="auto" w:fill="auto"/>
          </w:tcPr>
          <w:p w:rsidR="006F7766" w:rsidRPr="00E51C9D" w:rsidRDefault="006F7766" w:rsidP="000D798A">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15           </w:t>
            </w:r>
          </w:p>
        </w:tc>
      </w:tr>
      <w:tr w:rsidR="006F7766" w:rsidRPr="00E51C9D" w:rsidTr="000D798A">
        <w:trPr>
          <w:cantSplit/>
          <w:trHeight w:val="240"/>
        </w:trPr>
        <w:tc>
          <w:tcPr>
            <w:tcW w:w="4455" w:type="dxa"/>
            <w:tcBorders>
              <w:top w:val="single" w:sz="4" w:space="0" w:color="000000"/>
              <w:left w:val="single" w:sz="4" w:space="0" w:color="000000"/>
              <w:bottom w:val="single" w:sz="4" w:space="0" w:color="000000"/>
            </w:tcBorders>
            <w:shd w:val="clear" w:color="auto" w:fill="auto"/>
          </w:tcPr>
          <w:p w:rsidR="006F7766" w:rsidRPr="00E51C9D" w:rsidRDefault="006F7766" w:rsidP="000D798A">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Свыше 2 до 8                    </w:t>
            </w:r>
          </w:p>
        </w:tc>
        <w:tc>
          <w:tcPr>
            <w:tcW w:w="2205" w:type="dxa"/>
            <w:tcBorders>
              <w:top w:val="single" w:sz="4" w:space="0" w:color="000000"/>
              <w:left w:val="single" w:sz="4" w:space="0" w:color="000000"/>
              <w:bottom w:val="single" w:sz="4" w:space="0" w:color="000000"/>
              <w:right w:val="single" w:sz="4" w:space="0" w:color="000000"/>
            </w:tcBorders>
            <w:shd w:val="clear" w:color="auto" w:fill="auto"/>
          </w:tcPr>
          <w:p w:rsidR="006F7766" w:rsidRPr="00E51C9D" w:rsidRDefault="006F7766" w:rsidP="000D798A">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25           </w:t>
            </w:r>
          </w:p>
        </w:tc>
      </w:tr>
      <w:tr w:rsidR="006F7766" w:rsidRPr="00E51C9D" w:rsidTr="000D798A">
        <w:trPr>
          <w:cantSplit/>
          <w:trHeight w:val="240"/>
        </w:trPr>
        <w:tc>
          <w:tcPr>
            <w:tcW w:w="4455" w:type="dxa"/>
            <w:tcBorders>
              <w:top w:val="single" w:sz="4" w:space="0" w:color="000000"/>
              <w:left w:val="single" w:sz="4" w:space="0" w:color="000000"/>
              <w:bottom w:val="single" w:sz="4" w:space="0" w:color="000000"/>
            </w:tcBorders>
            <w:shd w:val="clear" w:color="auto" w:fill="auto"/>
          </w:tcPr>
          <w:p w:rsidR="006F7766" w:rsidRPr="00E51C9D" w:rsidRDefault="006F7766" w:rsidP="000D798A">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Свыше 8 до 30                   </w:t>
            </w:r>
          </w:p>
        </w:tc>
        <w:tc>
          <w:tcPr>
            <w:tcW w:w="2205" w:type="dxa"/>
            <w:tcBorders>
              <w:top w:val="single" w:sz="4" w:space="0" w:color="000000"/>
              <w:left w:val="single" w:sz="4" w:space="0" w:color="000000"/>
              <w:bottom w:val="single" w:sz="4" w:space="0" w:color="000000"/>
              <w:right w:val="single" w:sz="4" w:space="0" w:color="000000"/>
            </w:tcBorders>
            <w:shd w:val="clear" w:color="auto" w:fill="auto"/>
          </w:tcPr>
          <w:p w:rsidR="006F7766" w:rsidRPr="00E51C9D" w:rsidRDefault="006F7766" w:rsidP="000D798A">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50           </w:t>
            </w:r>
          </w:p>
        </w:tc>
      </w:tr>
    </w:tbl>
    <w:p w:rsidR="006F7766" w:rsidRPr="00E51C9D" w:rsidRDefault="006F7766" w:rsidP="006F7766">
      <w:pPr>
        <w:rPr>
          <w:rFonts w:ascii="Times New Roman" w:eastAsia="SimSun" w:hAnsi="Times New Roman" w:cs="Times New Roman"/>
          <w:sz w:val="24"/>
          <w:szCs w:val="24"/>
          <w:lang w:eastAsia="zh-CN"/>
        </w:rPr>
      </w:pP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Площадь застройки сблокированных сараев не должна превышать 800 м2. Расстояния между группами сараев следует принимать в соответствии с противопожарными требованиями.</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Расстояния от сараев для скота и птицы до шахтных колодцев должно быть не менее 50 м.</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12. 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Вспомогательные строения, за исключением гаражей, размещать со стороны улиц не допускается. </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13. Интенсивность использования территории характеризуется плотностью застройки и коэффициентом застройки территории. Основными показателями плотности застройки являются:</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коэффициент застройки – отношение суммы площадей застройки всех, зданий и сооружений, к площади участка (квартала) в целом;</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коэффициент плотности застройки («брутто») – отношение общей площади всех этажей зданий и сооружений к площади участка (квартала).</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Коэффициент использования территории устанавливается для земельных участков жилой застройки в границах территориальных зон и определяется как отношение максимальной общей </w:t>
      </w:r>
      <w:r w:rsidRPr="00E51C9D">
        <w:rPr>
          <w:rFonts w:ascii="Times New Roman" w:eastAsia="SimSun" w:hAnsi="Times New Roman" w:cs="Times New Roman"/>
          <w:sz w:val="24"/>
          <w:szCs w:val="24"/>
          <w:lang w:eastAsia="zh-CN"/>
        </w:rPr>
        <w:lastRenderedPageBreak/>
        <w:t>площади квартир, которые можно разместить на территории земельного участка, к площади земельного участка.</w:t>
      </w:r>
    </w:p>
    <w:p w:rsidR="006F7766" w:rsidRPr="00E51C9D" w:rsidRDefault="006F7766" w:rsidP="006F7766">
      <w:pPr>
        <w:jc w:val="center"/>
        <w:rPr>
          <w:rFonts w:ascii="Times New Roman" w:eastAsia="SimSun" w:hAnsi="Times New Roman" w:cs="Times New Roman"/>
          <w:b/>
          <w:sz w:val="24"/>
          <w:szCs w:val="24"/>
          <w:lang w:eastAsia="zh-CN"/>
        </w:rPr>
      </w:pPr>
      <w:r w:rsidRPr="00E51C9D">
        <w:rPr>
          <w:rFonts w:ascii="Times New Roman" w:eastAsia="SimSun" w:hAnsi="Times New Roman" w:cs="Times New Roman"/>
          <w:b/>
          <w:sz w:val="24"/>
          <w:szCs w:val="24"/>
          <w:lang w:eastAsia="zh-CN"/>
        </w:rPr>
        <w:t>Предельно допустимые значения коэффициента использования</w:t>
      </w:r>
    </w:p>
    <w:p w:rsidR="006F7766" w:rsidRPr="00E51C9D" w:rsidRDefault="006F7766" w:rsidP="006F7766">
      <w:pPr>
        <w:jc w:val="center"/>
        <w:rPr>
          <w:rFonts w:ascii="Times New Roman" w:eastAsia="SimSun" w:hAnsi="Times New Roman" w:cs="Times New Roman"/>
          <w:b/>
          <w:sz w:val="24"/>
          <w:szCs w:val="24"/>
          <w:lang w:eastAsia="zh-CN"/>
        </w:rPr>
      </w:pPr>
      <w:r w:rsidRPr="00E51C9D">
        <w:rPr>
          <w:rFonts w:ascii="Times New Roman" w:eastAsia="SimSun" w:hAnsi="Times New Roman" w:cs="Times New Roman"/>
          <w:b/>
          <w:sz w:val="24"/>
          <w:szCs w:val="24"/>
          <w:lang w:eastAsia="zh-CN"/>
        </w:rPr>
        <w:t>территории участка жилищного строительства</w:t>
      </w:r>
    </w:p>
    <w:tbl>
      <w:tblPr>
        <w:tblW w:w="10173" w:type="dxa"/>
        <w:tblLayout w:type="fixed"/>
        <w:tblCellMar>
          <w:left w:w="10" w:type="dxa"/>
          <w:right w:w="10" w:type="dxa"/>
        </w:tblCellMar>
        <w:tblLook w:val="0000"/>
      </w:tblPr>
      <w:tblGrid>
        <w:gridCol w:w="5778"/>
        <w:gridCol w:w="4395"/>
      </w:tblGrid>
      <w:tr w:rsidR="006F7766" w:rsidRPr="00E51C9D" w:rsidTr="000D798A">
        <w:trPr>
          <w:trHeight w:val="284"/>
        </w:trPr>
        <w:tc>
          <w:tcPr>
            <w:tcW w:w="577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F7766" w:rsidRPr="00E51C9D" w:rsidRDefault="006F7766" w:rsidP="000D798A">
            <w:pPr>
              <w:pStyle w:val="Standard"/>
              <w:ind w:left="34" w:right="-2"/>
              <w:jc w:val="center"/>
              <w:rPr>
                <w:rFonts w:ascii="Times New Roman" w:eastAsia="Arial" w:hAnsi="Times New Roman" w:cs="Times New Roman"/>
                <w:b/>
                <w:color w:val="auto"/>
              </w:rPr>
            </w:pPr>
            <w:proofErr w:type="spellStart"/>
            <w:r w:rsidRPr="00E51C9D">
              <w:rPr>
                <w:rFonts w:ascii="Times New Roman" w:eastAsia="Arial" w:hAnsi="Times New Roman" w:cs="Times New Roman"/>
                <w:b/>
                <w:color w:val="auto"/>
              </w:rPr>
              <w:t>Тип</w:t>
            </w:r>
            <w:proofErr w:type="spellEnd"/>
            <w:r w:rsidRPr="00E51C9D">
              <w:rPr>
                <w:rFonts w:ascii="Times New Roman" w:eastAsia="Arial" w:hAnsi="Times New Roman" w:cs="Times New Roman"/>
                <w:b/>
                <w:color w:val="auto"/>
              </w:rPr>
              <w:t xml:space="preserve"> </w:t>
            </w:r>
            <w:proofErr w:type="spellStart"/>
            <w:r w:rsidRPr="00E51C9D">
              <w:rPr>
                <w:rFonts w:ascii="Times New Roman" w:eastAsia="Arial" w:hAnsi="Times New Roman" w:cs="Times New Roman"/>
                <w:b/>
                <w:color w:val="auto"/>
              </w:rPr>
              <w:t>жилых</w:t>
            </w:r>
            <w:proofErr w:type="spellEnd"/>
            <w:r w:rsidRPr="00E51C9D">
              <w:rPr>
                <w:rFonts w:ascii="Times New Roman" w:eastAsia="Arial" w:hAnsi="Times New Roman" w:cs="Times New Roman"/>
                <w:b/>
                <w:color w:val="auto"/>
              </w:rPr>
              <w:t xml:space="preserve"> </w:t>
            </w:r>
            <w:proofErr w:type="spellStart"/>
            <w:r w:rsidRPr="00E51C9D">
              <w:rPr>
                <w:rFonts w:ascii="Times New Roman" w:eastAsia="Arial" w:hAnsi="Times New Roman" w:cs="Times New Roman"/>
                <w:b/>
                <w:color w:val="auto"/>
              </w:rPr>
              <w:t>домов</w:t>
            </w:r>
            <w:proofErr w:type="spellEnd"/>
          </w:p>
        </w:tc>
        <w:tc>
          <w:tcPr>
            <w:tcW w:w="43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F7766" w:rsidRPr="00E51C9D" w:rsidRDefault="006F7766" w:rsidP="000D798A">
            <w:pPr>
              <w:pStyle w:val="Standard"/>
              <w:ind w:left="5" w:right="-2"/>
              <w:jc w:val="center"/>
              <w:rPr>
                <w:rFonts w:ascii="Times New Roman" w:eastAsia="Arial" w:hAnsi="Times New Roman" w:cs="Times New Roman"/>
                <w:b/>
                <w:color w:val="auto"/>
                <w:lang w:val="ru-RU"/>
              </w:rPr>
            </w:pPr>
            <w:r w:rsidRPr="00E51C9D">
              <w:rPr>
                <w:rFonts w:ascii="Times New Roman" w:eastAsia="Arial" w:hAnsi="Times New Roman" w:cs="Times New Roman"/>
                <w:b/>
                <w:color w:val="auto"/>
                <w:lang w:val="ru-RU"/>
              </w:rPr>
              <w:t>Коэффициент использования</w:t>
            </w:r>
          </w:p>
          <w:p w:rsidR="006F7766" w:rsidRPr="00E51C9D" w:rsidRDefault="006F7766" w:rsidP="000D798A">
            <w:pPr>
              <w:pStyle w:val="Standard"/>
              <w:ind w:left="5" w:right="-2"/>
              <w:jc w:val="center"/>
              <w:rPr>
                <w:rFonts w:ascii="Times New Roman" w:eastAsia="Arial" w:hAnsi="Times New Roman" w:cs="Times New Roman"/>
                <w:b/>
                <w:color w:val="auto"/>
                <w:lang w:val="ru-RU"/>
              </w:rPr>
            </w:pPr>
            <w:r w:rsidRPr="00E51C9D">
              <w:rPr>
                <w:rFonts w:ascii="Times New Roman" w:eastAsia="Arial" w:hAnsi="Times New Roman" w:cs="Times New Roman"/>
                <w:b/>
                <w:color w:val="auto"/>
                <w:lang w:val="ru-RU"/>
              </w:rPr>
              <w:t>территории, не более</w:t>
            </w:r>
          </w:p>
        </w:tc>
      </w:tr>
      <w:tr w:rsidR="006F7766" w:rsidRPr="00E51C9D" w:rsidTr="000D798A">
        <w:trPr>
          <w:trHeight w:val="284"/>
        </w:trPr>
        <w:tc>
          <w:tcPr>
            <w:tcW w:w="577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F7766" w:rsidRPr="00E51C9D" w:rsidRDefault="006F7766" w:rsidP="000D798A">
            <w:pPr>
              <w:pStyle w:val="Standard"/>
              <w:ind w:left="34" w:right="-2"/>
              <w:jc w:val="both"/>
              <w:rPr>
                <w:rFonts w:ascii="Times New Roman" w:eastAsia="Arial" w:hAnsi="Times New Roman" w:cs="Times New Roman"/>
                <w:color w:val="auto"/>
              </w:rPr>
            </w:pPr>
            <w:proofErr w:type="spellStart"/>
            <w:r w:rsidRPr="00E51C9D">
              <w:rPr>
                <w:rFonts w:ascii="Times New Roman" w:eastAsia="Arial" w:hAnsi="Times New Roman" w:cs="Times New Roman"/>
                <w:color w:val="auto"/>
              </w:rPr>
              <w:t>Усадебного</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типа</w:t>
            </w:r>
            <w:proofErr w:type="spellEnd"/>
          </w:p>
        </w:tc>
        <w:tc>
          <w:tcPr>
            <w:tcW w:w="43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F7766" w:rsidRPr="00E51C9D" w:rsidRDefault="006F7766" w:rsidP="000D798A">
            <w:pPr>
              <w:pStyle w:val="Standard"/>
              <w:ind w:left="5" w:right="-2"/>
              <w:jc w:val="both"/>
              <w:rPr>
                <w:rFonts w:ascii="Times New Roman" w:eastAsia="Arial" w:hAnsi="Times New Roman" w:cs="Times New Roman"/>
                <w:color w:val="auto"/>
              </w:rPr>
            </w:pPr>
            <w:r w:rsidRPr="00E51C9D">
              <w:rPr>
                <w:rFonts w:ascii="Times New Roman" w:eastAsia="Arial" w:hAnsi="Times New Roman" w:cs="Times New Roman"/>
                <w:color w:val="auto"/>
              </w:rPr>
              <w:t>0,4</w:t>
            </w:r>
          </w:p>
        </w:tc>
      </w:tr>
      <w:tr w:rsidR="006F7766" w:rsidRPr="00E51C9D" w:rsidTr="000D798A">
        <w:trPr>
          <w:trHeight w:val="284"/>
        </w:trPr>
        <w:tc>
          <w:tcPr>
            <w:tcW w:w="577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F7766" w:rsidRPr="00E51C9D" w:rsidRDefault="006F7766" w:rsidP="000D798A">
            <w:pPr>
              <w:pStyle w:val="Standard"/>
              <w:ind w:right="-2"/>
              <w:jc w:val="both"/>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Блокированного типа (в расчете на один блок)</w:t>
            </w:r>
          </w:p>
        </w:tc>
        <w:tc>
          <w:tcPr>
            <w:tcW w:w="43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F7766" w:rsidRPr="00E51C9D" w:rsidRDefault="006F7766" w:rsidP="000D798A">
            <w:pPr>
              <w:pStyle w:val="Standard"/>
              <w:ind w:left="5" w:right="-2"/>
              <w:jc w:val="both"/>
              <w:rPr>
                <w:rFonts w:ascii="Times New Roman" w:eastAsia="Arial" w:hAnsi="Times New Roman" w:cs="Times New Roman"/>
                <w:color w:val="auto"/>
              </w:rPr>
            </w:pPr>
            <w:r w:rsidRPr="00E51C9D">
              <w:rPr>
                <w:rFonts w:ascii="Times New Roman" w:eastAsia="Arial" w:hAnsi="Times New Roman" w:cs="Times New Roman"/>
                <w:color w:val="auto"/>
              </w:rPr>
              <w:t>0,8-1,6</w:t>
            </w:r>
          </w:p>
        </w:tc>
      </w:tr>
      <w:tr w:rsidR="006F7766" w:rsidRPr="00E51C9D" w:rsidTr="000D798A">
        <w:trPr>
          <w:trHeight w:val="284"/>
        </w:trPr>
        <w:tc>
          <w:tcPr>
            <w:tcW w:w="577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F7766" w:rsidRPr="00E51C9D" w:rsidRDefault="006F7766" w:rsidP="000D798A">
            <w:pPr>
              <w:pStyle w:val="Standard"/>
              <w:ind w:right="-2"/>
              <w:jc w:val="both"/>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 xml:space="preserve">Многоквартирные ,не выше трех этажей       </w:t>
            </w:r>
          </w:p>
          <w:p w:rsidR="006F7766" w:rsidRPr="00E51C9D" w:rsidRDefault="006F7766" w:rsidP="000D798A">
            <w:pPr>
              <w:pStyle w:val="Standard"/>
              <w:ind w:right="-2"/>
              <w:jc w:val="both"/>
              <w:rPr>
                <w:rFonts w:ascii="Times New Roman" w:hAnsi="Times New Roman" w:cs="Times New Roman"/>
                <w:color w:val="auto"/>
                <w:lang w:val="ru-RU"/>
              </w:rPr>
            </w:pPr>
            <w:r w:rsidRPr="00E51C9D">
              <w:rPr>
                <w:rFonts w:ascii="Times New Roman" w:eastAsia="Arial" w:hAnsi="Times New Roman" w:cs="Times New Roman"/>
                <w:color w:val="auto"/>
                <w:lang w:val="ru-RU"/>
              </w:rPr>
              <w:t>(в расчете на одну секцию)</w:t>
            </w:r>
          </w:p>
        </w:tc>
        <w:tc>
          <w:tcPr>
            <w:tcW w:w="43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F7766" w:rsidRPr="00E51C9D" w:rsidRDefault="006F7766" w:rsidP="000D798A">
            <w:pPr>
              <w:pStyle w:val="Standard"/>
              <w:ind w:left="5" w:right="-2"/>
              <w:jc w:val="both"/>
              <w:rPr>
                <w:rFonts w:ascii="Times New Roman" w:eastAsia="Arial" w:hAnsi="Times New Roman" w:cs="Times New Roman"/>
                <w:color w:val="auto"/>
              </w:rPr>
            </w:pPr>
            <w:r w:rsidRPr="00E51C9D">
              <w:rPr>
                <w:rFonts w:ascii="Times New Roman" w:eastAsia="Arial" w:hAnsi="Times New Roman" w:cs="Times New Roman"/>
                <w:color w:val="auto"/>
              </w:rPr>
              <w:t>0,8</w:t>
            </w:r>
          </w:p>
        </w:tc>
      </w:tr>
      <w:tr w:rsidR="006F7766" w:rsidRPr="00E51C9D" w:rsidTr="000D798A">
        <w:trPr>
          <w:trHeight w:val="284"/>
        </w:trPr>
        <w:tc>
          <w:tcPr>
            <w:tcW w:w="577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F7766" w:rsidRPr="00E51C9D" w:rsidRDefault="006F7766" w:rsidP="000D798A">
            <w:pPr>
              <w:pStyle w:val="Standard"/>
              <w:ind w:right="-2"/>
              <w:jc w:val="both"/>
              <w:rPr>
                <w:rFonts w:ascii="Times New Roman" w:eastAsia="Arial" w:hAnsi="Times New Roman" w:cs="Times New Roman"/>
                <w:color w:val="auto"/>
                <w:lang w:val="ru-RU"/>
              </w:rPr>
            </w:pPr>
            <w:proofErr w:type="spellStart"/>
            <w:r w:rsidRPr="00E51C9D">
              <w:rPr>
                <w:rFonts w:ascii="Times New Roman" w:eastAsia="Arial" w:hAnsi="Times New Roman" w:cs="Times New Roman"/>
                <w:color w:val="auto"/>
                <w:lang w:val="ru-RU"/>
              </w:rPr>
              <w:t>Среднеэтажная</w:t>
            </w:r>
            <w:proofErr w:type="spellEnd"/>
            <w:r w:rsidRPr="00E51C9D">
              <w:rPr>
                <w:rFonts w:ascii="Times New Roman" w:eastAsia="Arial" w:hAnsi="Times New Roman" w:cs="Times New Roman"/>
                <w:color w:val="auto"/>
                <w:lang w:val="ru-RU"/>
              </w:rPr>
              <w:t xml:space="preserve"> многоквартирная жилая застройка секционного типа до 4-9 этажей</w:t>
            </w:r>
          </w:p>
        </w:tc>
        <w:tc>
          <w:tcPr>
            <w:tcW w:w="43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F7766" w:rsidRPr="00E51C9D" w:rsidRDefault="006F7766" w:rsidP="000D798A">
            <w:pPr>
              <w:pStyle w:val="Standard"/>
              <w:ind w:left="5" w:right="-2"/>
              <w:jc w:val="both"/>
              <w:rPr>
                <w:rFonts w:ascii="Times New Roman" w:eastAsia="Arial" w:hAnsi="Times New Roman" w:cs="Times New Roman"/>
                <w:color w:val="auto"/>
              </w:rPr>
            </w:pPr>
            <w:r w:rsidRPr="00E51C9D">
              <w:rPr>
                <w:rFonts w:ascii="Times New Roman" w:eastAsia="Arial" w:hAnsi="Times New Roman" w:cs="Times New Roman"/>
                <w:color w:val="auto"/>
              </w:rPr>
              <w:t>1,7</w:t>
            </w:r>
          </w:p>
        </w:tc>
      </w:tr>
    </w:tbl>
    <w:p w:rsidR="005C2FF4" w:rsidRPr="00E51C9D" w:rsidRDefault="005C2FF4" w:rsidP="006F7766">
      <w:pPr>
        <w:pStyle w:val="Standard"/>
        <w:jc w:val="center"/>
        <w:rPr>
          <w:rFonts w:ascii="Times New Roman" w:eastAsia="Arial" w:hAnsi="Times New Roman" w:cs="Times New Roman"/>
          <w:color w:val="auto"/>
          <w:lang w:val="ru-RU"/>
        </w:rPr>
      </w:pPr>
    </w:p>
    <w:p w:rsidR="006F7766" w:rsidRPr="00E51C9D" w:rsidRDefault="006F7766" w:rsidP="006F7766">
      <w:pPr>
        <w:pStyle w:val="Standard"/>
        <w:jc w:val="center"/>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Предельно допустимые параметры усадебной застройки</w:t>
      </w:r>
    </w:p>
    <w:tbl>
      <w:tblPr>
        <w:tblW w:w="9731" w:type="dxa"/>
        <w:tblLayout w:type="fixed"/>
        <w:tblCellMar>
          <w:left w:w="10" w:type="dxa"/>
          <w:right w:w="10" w:type="dxa"/>
        </w:tblCellMar>
        <w:tblLook w:val="0000"/>
      </w:tblPr>
      <w:tblGrid>
        <w:gridCol w:w="1957"/>
        <w:gridCol w:w="1960"/>
        <w:gridCol w:w="1958"/>
        <w:gridCol w:w="1867"/>
        <w:gridCol w:w="1989"/>
      </w:tblGrid>
      <w:tr w:rsidR="006F7766" w:rsidRPr="00E51C9D" w:rsidTr="000D798A">
        <w:trPr>
          <w:trHeight w:val="406"/>
        </w:trPr>
        <w:tc>
          <w:tcPr>
            <w:tcW w:w="1957" w:type="dxa"/>
            <w:tcBorders>
              <w:top w:val="single" w:sz="2" w:space="0" w:color="00000A"/>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b/>
                <w:color w:val="auto"/>
              </w:rPr>
            </w:pPr>
            <w:proofErr w:type="spellStart"/>
            <w:r w:rsidRPr="00E51C9D">
              <w:rPr>
                <w:rFonts w:ascii="Times New Roman" w:eastAsia="Arial" w:hAnsi="Times New Roman" w:cs="Times New Roman"/>
                <w:b/>
                <w:color w:val="auto"/>
              </w:rPr>
              <w:t>Тип</w:t>
            </w:r>
            <w:proofErr w:type="spellEnd"/>
          </w:p>
          <w:p w:rsidR="006F7766" w:rsidRPr="00E51C9D" w:rsidRDefault="006F7766" w:rsidP="000D798A">
            <w:pPr>
              <w:pStyle w:val="Standard"/>
              <w:ind w:left="34" w:right="-2"/>
              <w:jc w:val="center"/>
              <w:rPr>
                <w:rFonts w:ascii="Times New Roman" w:eastAsia="Arial" w:hAnsi="Times New Roman" w:cs="Times New Roman"/>
                <w:b/>
                <w:color w:val="auto"/>
              </w:rPr>
            </w:pPr>
            <w:proofErr w:type="spellStart"/>
            <w:r w:rsidRPr="00E51C9D">
              <w:rPr>
                <w:rFonts w:ascii="Times New Roman" w:eastAsia="Arial" w:hAnsi="Times New Roman" w:cs="Times New Roman"/>
                <w:b/>
                <w:color w:val="auto"/>
              </w:rPr>
              <w:t>застройки</w:t>
            </w:r>
            <w:proofErr w:type="spellEnd"/>
          </w:p>
        </w:tc>
        <w:tc>
          <w:tcPr>
            <w:tcW w:w="1960" w:type="dxa"/>
            <w:tcBorders>
              <w:top w:val="single" w:sz="2" w:space="0" w:color="00000A"/>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b/>
                <w:color w:val="auto"/>
              </w:rPr>
            </w:pPr>
            <w:proofErr w:type="spellStart"/>
            <w:r w:rsidRPr="00E51C9D">
              <w:rPr>
                <w:rFonts w:ascii="Times New Roman" w:eastAsia="Arial" w:hAnsi="Times New Roman" w:cs="Times New Roman"/>
                <w:b/>
                <w:color w:val="auto"/>
              </w:rPr>
              <w:t>Размер</w:t>
            </w:r>
            <w:proofErr w:type="spellEnd"/>
          </w:p>
          <w:p w:rsidR="006F7766" w:rsidRPr="00E51C9D" w:rsidRDefault="006F7766" w:rsidP="000D798A">
            <w:pPr>
              <w:pStyle w:val="Standard"/>
              <w:ind w:left="34" w:right="-2"/>
              <w:jc w:val="center"/>
              <w:rPr>
                <w:rFonts w:ascii="Times New Roman" w:eastAsia="Arial" w:hAnsi="Times New Roman" w:cs="Times New Roman"/>
                <w:b/>
                <w:color w:val="auto"/>
              </w:rPr>
            </w:pPr>
            <w:proofErr w:type="spellStart"/>
            <w:r w:rsidRPr="00E51C9D">
              <w:rPr>
                <w:rFonts w:ascii="Times New Roman" w:eastAsia="Arial" w:hAnsi="Times New Roman" w:cs="Times New Roman"/>
                <w:b/>
                <w:color w:val="auto"/>
              </w:rPr>
              <w:t>земельного</w:t>
            </w:r>
            <w:proofErr w:type="spellEnd"/>
          </w:p>
          <w:p w:rsidR="006F7766" w:rsidRPr="00E51C9D" w:rsidRDefault="006F7766" w:rsidP="000D798A">
            <w:pPr>
              <w:pStyle w:val="Standard"/>
              <w:ind w:left="34" w:right="-2"/>
              <w:jc w:val="center"/>
              <w:rPr>
                <w:rFonts w:ascii="Times New Roman" w:hAnsi="Times New Roman" w:cs="Times New Roman"/>
                <w:color w:val="auto"/>
              </w:rPr>
            </w:pPr>
            <w:proofErr w:type="spellStart"/>
            <w:r w:rsidRPr="00E51C9D">
              <w:rPr>
                <w:rFonts w:ascii="Times New Roman" w:eastAsia="Arial" w:hAnsi="Times New Roman" w:cs="Times New Roman"/>
                <w:b/>
                <w:color w:val="auto"/>
              </w:rPr>
              <w:t>участка</w:t>
            </w:r>
            <w:proofErr w:type="spellEnd"/>
            <w:r w:rsidRPr="00E51C9D">
              <w:rPr>
                <w:rFonts w:ascii="Times New Roman" w:eastAsia="Arial" w:hAnsi="Times New Roman" w:cs="Times New Roman"/>
                <w:b/>
                <w:color w:val="auto"/>
              </w:rPr>
              <w:t>, м</w:t>
            </w:r>
            <w:r w:rsidRPr="00E51C9D">
              <w:rPr>
                <w:rFonts w:ascii="Times New Roman" w:eastAsia="Arial" w:hAnsi="Times New Roman" w:cs="Times New Roman"/>
                <w:b/>
                <w:color w:val="auto"/>
                <w:vertAlign w:val="superscript"/>
              </w:rPr>
              <w:t>2</w:t>
            </w:r>
          </w:p>
        </w:tc>
        <w:tc>
          <w:tcPr>
            <w:tcW w:w="1958" w:type="dxa"/>
            <w:tcBorders>
              <w:top w:val="single" w:sz="2" w:space="0" w:color="00000A"/>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b/>
                <w:color w:val="auto"/>
                <w:lang w:val="ru-RU"/>
              </w:rPr>
            </w:pPr>
            <w:r w:rsidRPr="00E51C9D">
              <w:rPr>
                <w:rFonts w:ascii="Times New Roman" w:eastAsia="Arial" w:hAnsi="Times New Roman" w:cs="Times New Roman"/>
                <w:b/>
                <w:color w:val="auto"/>
                <w:lang w:val="ru-RU"/>
              </w:rPr>
              <w:t>Площадь</w:t>
            </w:r>
          </w:p>
          <w:p w:rsidR="006F7766" w:rsidRPr="00E51C9D" w:rsidRDefault="006F7766" w:rsidP="000D798A">
            <w:pPr>
              <w:pStyle w:val="Standard"/>
              <w:ind w:left="34" w:right="-2"/>
              <w:jc w:val="center"/>
              <w:rPr>
                <w:rFonts w:ascii="Times New Roman" w:eastAsia="Arial" w:hAnsi="Times New Roman" w:cs="Times New Roman"/>
                <w:b/>
                <w:color w:val="auto"/>
                <w:lang w:val="ru-RU"/>
              </w:rPr>
            </w:pPr>
            <w:r w:rsidRPr="00E51C9D">
              <w:rPr>
                <w:rFonts w:ascii="Times New Roman" w:eastAsia="Arial" w:hAnsi="Times New Roman" w:cs="Times New Roman"/>
                <w:b/>
                <w:color w:val="auto"/>
                <w:lang w:val="ru-RU"/>
              </w:rPr>
              <w:t>жилого дома,</w:t>
            </w:r>
          </w:p>
          <w:p w:rsidR="006F7766" w:rsidRPr="00E51C9D" w:rsidRDefault="006F7766" w:rsidP="000D798A">
            <w:pPr>
              <w:pStyle w:val="Standard"/>
              <w:ind w:left="34" w:right="-2"/>
              <w:jc w:val="center"/>
              <w:rPr>
                <w:rFonts w:ascii="Times New Roman" w:hAnsi="Times New Roman" w:cs="Times New Roman"/>
                <w:color w:val="auto"/>
                <w:lang w:val="ru-RU"/>
              </w:rPr>
            </w:pPr>
            <w:r w:rsidRPr="00E51C9D">
              <w:rPr>
                <w:rFonts w:ascii="Times New Roman" w:eastAsia="Arial" w:hAnsi="Times New Roman" w:cs="Times New Roman"/>
                <w:b/>
                <w:color w:val="auto"/>
                <w:lang w:val="ru-RU"/>
              </w:rPr>
              <w:t>м</w:t>
            </w:r>
            <w:r w:rsidRPr="00E51C9D">
              <w:rPr>
                <w:rFonts w:ascii="Times New Roman" w:eastAsia="Arial" w:hAnsi="Times New Roman" w:cs="Times New Roman"/>
                <w:b/>
                <w:color w:val="auto"/>
                <w:vertAlign w:val="superscript"/>
                <w:lang w:val="ru-RU"/>
              </w:rPr>
              <w:t>2</w:t>
            </w:r>
            <w:r w:rsidRPr="00E51C9D">
              <w:rPr>
                <w:rFonts w:ascii="Times New Roman" w:eastAsia="Arial" w:hAnsi="Times New Roman" w:cs="Times New Roman"/>
                <w:b/>
                <w:color w:val="auto"/>
                <w:lang w:val="ru-RU"/>
              </w:rPr>
              <w:t>общей</w:t>
            </w:r>
          </w:p>
          <w:p w:rsidR="006F7766" w:rsidRPr="00E51C9D" w:rsidRDefault="006F7766" w:rsidP="000D798A">
            <w:pPr>
              <w:pStyle w:val="Standard"/>
              <w:ind w:left="34" w:right="-2"/>
              <w:jc w:val="center"/>
              <w:rPr>
                <w:rFonts w:ascii="Times New Roman" w:eastAsia="Arial" w:hAnsi="Times New Roman" w:cs="Times New Roman"/>
                <w:b/>
                <w:color w:val="auto"/>
                <w:lang w:val="ru-RU"/>
              </w:rPr>
            </w:pPr>
            <w:r w:rsidRPr="00E51C9D">
              <w:rPr>
                <w:rFonts w:ascii="Times New Roman" w:eastAsia="Arial" w:hAnsi="Times New Roman" w:cs="Times New Roman"/>
                <w:b/>
                <w:color w:val="auto"/>
                <w:lang w:val="ru-RU"/>
              </w:rPr>
              <w:t>площади</w:t>
            </w:r>
          </w:p>
        </w:tc>
        <w:tc>
          <w:tcPr>
            <w:tcW w:w="1867" w:type="dxa"/>
            <w:tcBorders>
              <w:top w:val="single" w:sz="2" w:space="0" w:color="00000A"/>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b/>
                <w:color w:val="auto"/>
              </w:rPr>
            </w:pPr>
            <w:proofErr w:type="spellStart"/>
            <w:r w:rsidRPr="00E51C9D">
              <w:rPr>
                <w:rFonts w:ascii="Times New Roman" w:eastAsia="Arial" w:hAnsi="Times New Roman" w:cs="Times New Roman"/>
                <w:b/>
                <w:color w:val="auto"/>
              </w:rPr>
              <w:t>Коэффициент</w:t>
            </w:r>
            <w:proofErr w:type="spellEnd"/>
          </w:p>
          <w:p w:rsidR="006F7766" w:rsidRPr="00E51C9D" w:rsidRDefault="006F7766" w:rsidP="000D798A">
            <w:pPr>
              <w:pStyle w:val="Standard"/>
              <w:ind w:left="34" w:right="-2"/>
              <w:jc w:val="center"/>
              <w:rPr>
                <w:rFonts w:ascii="Times New Roman" w:hAnsi="Times New Roman" w:cs="Times New Roman"/>
                <w:color w:val="auto"/>
              </w:rPr>
            </w:pPr>
            <w:proofErr w:type="spellStart"/>
            <w:r w:rsidRPr="00E51C9D">
              <w:rPr>
                <w:rFonts w:ascii="Times New Roman" w:eastAsia="Arial" w:hAnsi="Times New Roman" w:cs="Times New Roman"/>
                <w:b/>
                <w:color w:val="auto"/>
              </w:rPr>
              <w:t>застройки</w:t>
            </w:r>
            <w:proofErr w:type="spellEnd"/>
            <w:r w:rsidRPr="00E51C9D">
              <w:rPr>
                <w:rFonts w:ascii="Times New Roman" w:eastAsia="Arial" w:hAnsi="Times New Roman" w:cs="Times New Roman"/>
                <w:b/>
                <w:color w:val="auto"/>
              </w:rPr>
              <w:t xml:space="preserve"> </w:t>
            </w:r>
            <w:proofErr w:type="spellStart"/>
            <w:r w:rsidRPr="00E51C9D">
              <w:rPr>
                <w:rFonts w:ascii="Times New Roman" w:eastAsia="Arial" w:hAnsi="Times New Roman" w:cs="Times New Roman"/>
                <w:b/>
                <w:color w:val="auto"/>
              </w:rPr>
              <w:t>К</w:t>
            </w:r>
            <w:r w:rsidRPr="00E51C9D">
              <w:rPr>
                <w:rFonts w:ascii="Times New Roman" w:eastAsia="Arial" w:hAnsi="Times New Roman" w:cs="Times New Roman"/>
                <w:b/>
                <w:color w:val="auto"/>
                <w:vertAlign w:val="subscript"/>
              </w:rPr>
              <w:t>з</w:t>
            </w:r>
            <w:proofErr w:type="spellEnd"/>
            <w:r w:rsidRPr="00E51C9D">
              <w:rPr>
                <w:rFonts w:ascii="Times New Roman" w:eastAsia="Arial" w:hAnsi="Times New Roman" w:cs="Times New Roman"/>
                <w:b/>
                <w:color w:val="auto"/>
                <w:vertAlign w:val="subscript"/>
              </w:rPr>
              <w:t>,</w:t>
            </w:r>
          </w:p>
        </w:tc>
        <w:tc>
          <w:tcPr>
            <w:tcW w:w="1989" w:type="dxa"/>
            <w:tcBorders>
              <w:top w:val="single" w:sz="2" w:space="0" w:color="00000A"/>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b/>
                <w:color w:val="auto"/>
                <w:lang w:val="ru-RU"/>
              </w:rPr>
            </w:pPr>
            <w:r w:rsidRPr="00E51C9D">
              <w:rPr>
                <w:rFonts w:ascii="Times New Roman" w:eastAsia="Arial" w:hAnsi="Times New Roman" w:cs="Times New Roman"/>
                <w:b/>
                <w:color w:val="auto"/>
                <w:lang w:val="ru-RU"/>
              </w:rPr>
              <w:t>Коэффициент плотности</w:t>
            </w:r>
          </w:p>
          <w:p w:rsidR="006F7766" w:rsidRPr="00E51C9D" w:rsidRDefault="006F7766" w:rsidP="000D798A">
            <w:pPr>
              <w:pStyle w:val="Standard"/>
              <w:ind w:left="34" w:right="-2"/>
              <w:jc w:val="center"/>
              <w:rPr>
                <w:rFonts w:ascii="Times New Roman" w:eastAsia="Arial" w:hAnsi="Times New Roman" w:cs="Times New Roman"/>
                <w:b/>
                <w:color w:val="auto"/>
                <w:lang w:val="ru-RU"/>
              </w:rPr>
            </w:pPr>
            <w:r w:rsidRPr="00E51C9D">
              <w:rPr>
                <w:rFonts w:ascii="Times New Roman" w:eastAsia="Arial" w:hAnsi="Times New Roman" w:cs="Times New Roman"/>
                <w:b/>
                <w:color w:val="auto"/>
                <w:lang w:val="ru-RU"/>
              </w:rPr>
              <w:t>застройки</w:t>
            </w:r>
          </w:p>
          <w:p w:rsidR="006F7766" w:rsidRPr="00E51C9D" w:rsidRDefault="006F7766" w:rsidP="000D798A">
            <w:pPr>
              <w:pStyle w:val="Standard"/>
              <w:ind w:left="34" w:right="-2"/>
              <w:jc w:val="center"/>
              <w:rPr>
                <w:rFonts w:ascii="Times New Roman" w:hAnsi="Times New Roman" w:cs="Times New Roman"/>
                <w:color w:val="auto"/>
                <w:lang w:val="ru-RU"/>
              </w:rPr>
            </w:pPr>
            <w:r w:rsidRPr="00E51C9D">
              <w:rPr>
                <w:rFonts w:ascii="Times New Roman" w:eastAsia="Arial" w:hAnsi="Times New Roman" w:cs="Times New Roman"/>
                <w:b/>
                <w:color w:val="auto"/>
                <w:lang w:val="ru-RU"/>
              </w:rPr>
              <w:t xml:space="preserve">«брутто» </w:t>
            </w:r>
            <w:proofErr w:type="spellStart"/>
            <w:r w:rsidRPr="00E51C9D">
              <w:rPr>
                <w:rFonts w:ascii="Times New Roman" w:eastAsia="Arial" w:hAnsi="Times New Roman" w:cs="Times New Roman"/>
                <w:b/>
                <w:color w:val="auto"/>
                <w:lang w:val="ru-RU"/>
              </w:rPr>
              <w:t>К</w:t>
            </w:r>
            <w:r w:rsidRPr="00E51C9D">
              <w:rPr>
                <w:rFonts w:ascii="Times New Roman" w:eastAsia="Arial" w:hAnsi="Times New Roman" w:cs="Times New Roman"/>
                <w:b/>
                <w:color w:val="auto"/>
                <w:vertAlign w:val="subscript"/>
                <w:lang w:val="ru-RU"/>
              </w:rPr>
              <w:t>пз</w:t>
            </w:r>
            <w:proofErr w:type="spellEnd"/>
          </w:p>
        </w:tc>
      </w:tr>
      <w:tr w:rsidR="006F7766" w:rsidRPr="00E51C9D" w:rsidTr="000D798A">
        <w:trPr>
          <w:trHeight w:val="406"/>
        </w:trPr>
        <w:tc>
          <w:tcPr>
            <w:tcW w:w="1957" w:type="dxa"/>
            <w:vMerge w:val="restart"/>
            <w:tcBorders>
              <w:top w:val="single" w:sz="2" w:space="0" w:color="00000A"/>
              <w:left w:val="single" w:sz="2" w:space="0" w:color="00000A"/>
              <w:bottom w:val="single" w:sz="2" w:space="0" w:color="00000A"/>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b/>
                <w:color w:val="auto"/>
              </w:rPr>
            </w:pPr>
            <w:r w:rsidRPr="00E51C9D">
              <w:rPr>
                <w:rFonts w:ascii="Times New Roman" w:eastAsia="Arial" w:hAnsi="Times New Roman" w:cs="Times New Roman"/>
                <w:b/>
                <w:color w:val="auto"/>
              </w:rPr>
              <w:t>А</w:t>
            </w:r>
          </w:p>
        </w:tc>
        <w:tc>
          <w:tcPr>
            <w:tcW w:w="1960" w:type="dxa"/>
            <w:tcBorders>
              <w:top w:val="single" w:sz="2" w:space="0" w:color="00000A"/>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hAnsi="Times New Roman" w:cs="Times New Roman"/>
                <w:color w:val="auto"/>
              </w:rPr>
            </w:pPr>
            <w:r w:rsidRPr="00E51C9D">
              <w:rPr>
                <w:rFonts w:ascii="Times New Roman" w:eastAsia="Arial" w:hAnsi="Times New Roman" w:cs="Times New Roman"/>
                <w:color w:val="auto"/>
              </w:rPr>
              <w:t xml:space="preserve">1200 и </w:t>
            </w:r>
            <w:proofErr w:type="spellStart"/>
            <w:r w:rsidRPr="00E51C9D">
              <w:rPr>
                <w:rFonts w:ascii="Times New Roman" w:eastAsia="Arial" w:hAnsi="Times New Roman" w:cs="Times New Roman"/>
                <w:color w:val="auto"/>
              </w:rPr>
              <w:t>более</w:t>
            </w:r>
            <w:proofErr w:type="spellEnd"/>
          </w:p>
        </w:tc>
        <w:tc>
          <w:tcPr>
            <w:tcW w:w="1958" w:type="dxa"/>
            <w:tcBorders>
              <w:top w:val="single" w:sz="2" w:space="0" w:color="00000A"/>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480</w:t>
            </w:r>
          </w:p>
        </w:tc>
        <w:tc>
          <w:tcPr>
            <w:tcW w:w="1867" w:type="dxa"/>
            <w:tcBorders>
              <w:top w:val="single" w:sz="2" w:space="0" w:color="00000A"/>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0,2</w:t>
            </w:r>
          </w:p>
        </w:tc>
        <w:tc>
          <w:tcPr>
            <w:tcW w:w="1989" w:type="dxa"/>
            <w:tcBorders>
              <w:top w:val="single" w:sz="2" w:space="0" w:color="00000A"/>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0,4</w:t>
            </w:r>
          </w:p>
        </w:tc>
      </w:tr>
      <w:tr w:rsidR="006F7766" w:rsidRPr="00E51C9D" w:rsidTr="000D798A">
        <w:trPr>
          <w:trHeight w:val="406"/>
        </w:trPr>
        <w:tc>
          <w:tcPr>
            <w:tcW w:w="1957" w:type="dxa"/>
            <w:vMerge/>
            <w:tcBorders>
              <w:top w:val="single" w:sz="2" w:space="0" w:color="00000A"/>
              <w:left w:val="single" w:sz="2" w:space="0" w:color="00000A"/>
              <w:bottom w:val="single" w:sz="2" w:space="0" w:color="00000A"/>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Calibri" w:hAnsi="Times New Roman" w:cs="Times New Roman"/>
                <w:color w:val="auto"/>
              </w:rPr>
            </w:pPr>
          </w:p>
        </w:tc>
        <w:tc>
          <w:tcPr>
            <w:tcW w:w="1960" w:type="dxa"/>
            <w:tcBorders>
              <w:top w:val="single" w:sz="2" w:space="0" w:color="000000"/>
              <w:left w:val="single" w:sz="2" w:space="0" w:color="00000A"/>
              <w:bottom w:val="single" w:sz="2" w:space="0" w:color="00000A"/>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1000</w:t>
            </w:r>
          </w:p>
        </w:tc>
        <w:tc>
          <w:tcPr>
            <w:tcW w:w="1958" w:type="dxa"/>
            <w:tcBorders>
              <w:top w:val="single" w:sz="2" w:space="0" w:color="000000"/>
              <w:left w:val="single" w:sz="2" w:space="0" w:color="00000A"/>
              <w:bottom w:val="single" w:sz="2" w:space="0" w:color="00000A"/>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400</w:t>
            </w:r>
          </w:p>
        </w:tc>
        <w:tc>
          <w:tcPr>
            <w:tcW w:w="1867" w:type="dxa"/>
            <w:tcBorders>
              <w:top w:val="single" w:sz="2" w:space="0" w:color="000000"/>
              <w:left w:val="single" w:sz="2" w:space="0" w:color="00000A"/>
              <w:bottom w:val="single" w:sz="2" w:space="0" w:color="00000A"/>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0,2</w:t>
            </w:r>
          </w:p>
        </w:tc>
        <w:tc>
          <w:tcPr>
            <w:tcW w:w="1989" w:type="dxa"/>
            <w:tcBorders>
              <w:top w:val="single" w:sz="2" w:space="0" w:color="000000"/>
              <w:left w:val="single" w:sz="2" w:space="0" w:color="00000A"/>
              <w:bottom w:val="single" w:sz="2" w:space="0" w:color="00000A"/>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0,4</w:t>
            </w:r>
          </w:p>
        </w:tc>
      </w:tr>
      <w:tr w:rsidR="006F7766" w:rsidRPr="00E51C9D" w:rsidTr="000D798A">
        <w:trPr>
          <w:trHeight w:val="406"/>
        </w:trPr>
        <w:tc>
          <w:tcPr>
            <w:tcW w:w="1957" w:type="dxa"/>
            <w:vMerge w:val="restart"/>
            <w:tcBorders>
              <w:top w:val="single" w:sz="2" w:space="0" w:color="00000A"/>
              <w:left w:val="single" w:sz="2" w:space="0" w:color="00000A"/>
              <w:bottom w:val="single" w:sz="2" w:space="0" w:color="00000A"/>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b/>
                <w:color w:val="auto"/>
              </w:rPr>
            </w:pPr>
            <w:r w:rsidRPr="00E51C9D">
              <w:rPr>
                <w:rFonts w:ascii="Times New Roman" w:eastAsia="Arial" w:hAnsi="Times New Roman" w:cs="Times New Roman"/>
                <w:b/>
                <w:color w:val="auto"/>
              </w:rPr>
              <w:t>Б</w:t>
            </w:r>
          </w:p>
        </w:tc>
        <w:tc>
          <w:tcPr>
            <w:tcW w:w="1960" w:type="dxa"/>
            <w:tcBorders>
              <w:top w:val="single" w:sz="2" w:space="0" w:color="00000A"/>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800</w:t>
            </w:r>
          </w:p>
        </w:tc>
        <w:tc>
          <w:tcPr>
            <w:tcW w:w="1958" w:type="dxa"/>
            <w:tcBorders>
              <w:top w:val="single" w:sz="2" w:space="0" w:color="00000A"/>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480</w:t>
            </w:r>
          </w:p>
        </w:tc>
        <w:tc>
          <w:tcPr>
            <w:tcW w:w="1867" w:type="dxa"/>
            <w:tcBorders>
              <w:top w:val="single" w:sz="2" w:space="0" w:color="00000A"/>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0,3</w:t>
            </w:r>
          </w:p>
        </w:tc>
        <w:tc>
          <w:tcPr>
            <w:tcW w:w="1989" w:type="dxa"/>
            <w:tcBorders>
              <w:top w:val="single" w:sz="2" w:space="0" w:color="00000A"/>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0,6</w:t>
            </w:r>
          </w:p>
        </w:tc>
      </w:tr>
      <w:tr w:rsidR="006F7766" w:rsidRPr="00E51C9D" w:rsidTr="000D798A">
        <w:trPr>
          <w:trHeight w:val="406"/>
        </w:trPr>
        <w:tc>
          <w:tcPr>
            <w:tcW w:w="1957" w:type="dxa"/>
            <w:vMerge/>
            <w:tcBorders>
              <w:top w:val="single" w:sz="2" w:space="0" w:color="00000A"/>
              <w:left w:val="single" w:sz="2" w:space="0" w:color="00000A"/>
              <w:bottom w:val="single" w:sz="2" w:space="0" w:color="00000A"/>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right="-2"/>
              <w:jc w:val="center"/>
              <w:rPr>
                <w:rFonts w:ascii="Times New Roman" w:eastAsia="Calibri" w:hAnsi="Times New Roman" w:cs="Times New Roman"/>
                <w:color w:val="auto"/>
              </w:rPr>
            </w:pPr>
          </w:p>
        </w:tc>
        <w:tc>
          <w:tcPr>
            <w:tcW w:w="1960" w:type="dxa"/>
            <w:tcBorders>
              <w:top w:val="single" w:sz="2" w:space="0" w:color="000000"/>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600</w:t>
            </w:r>
          </w:p>
        </w:tc>
        <w:tc>
          <w:tcPr>
            <w:tcW w:w="1958" w:type="dxa"/>
            <w:tcBorders>
              <w:top w:val="single" w:sz="2" w:space="0" w:color="000000"/>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360</w:t>
            </w:r>
          </w:p>
        </w:tc>
        <w:tc>
          <w:tcPr>
            <w:tcW w:w="1867" w:type="dxa"/>
            <w:tcBorders>
              <w:top w:val="single" w:sz="2" w:space="0" w:color="000000"/>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0,3</w:t>
            </w:r>
          </w:p>
        </w:tc>
        <w:tc>
          <w:tcPr>
            <w:tcW w:w="1989" w:type="dxa"/>
            <w:tcBorders>
              <w:top w:val="single" w:sz="2" w:space="0" w:color="000000"/>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0,6</w:t>
            </w:r>
          </w:p>
        </w:tc>
      </w:tr>
      <w:tr w:rsidR="006F7766" w:rsidRPr="00E51C9D" w:rsidTr="000D798A">
        <w:trPr>
          <w:trHeight w:val="406"/>
        </w:trPr>
        <w:tc>
          <w:tcPr>
            <w:tcW w:w="1957" w:type="dxa"/>
            <w:vMerge/>
            <w:tcBorders>
              <w:top w:val="single" w:sz="2" w:space="0" w:color="00000A"/>
              <w:left w:val="single" w:sz="2" w:space="0" w:color="00000A"/>
              <w:bottom w:val="single" w:sz="2" w:space="0" w:color="00000A"/>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right="-2"/>
              <w:jc w:val="center"/>
              <w:rPr>
                <w:rFonts w:ascii="Times New Roman" w:eastAsia="Calibri" w:hAnsi="Times New Roman" w:cs="Times New Roman"/>
                <w:color w:val="auto"/>
              </w:rPr>
            </w:pPr>
          </w:p>
        </w:tc>
        <w:tc>
          <w:tcPr>
            <w:tcW w:w="1960" w:type="dxa"/>
            <w:tcBorders>
              <w:top w:val="single" w:sz="2" w:space="0" w:color="000000"/>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500</w:t>
            </w:r>
          </w:p>
        </w:tc>
        <w:tc>
          <w:tcPr>
            <w:tcW w:w="1958" w:type="dxa"/>
            <w:tcBorders>
              <w:top w:val="single" w:sz="2" w:space="0" w:color="000000"/>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300</w:t>
            </w:r>
          </w:p>
        </w:tc>
        <w:tc>
          <w:tcPr>
            <w:tcW w:w="1867" w:type="dxa"/>
            <w:tcBorders>
              <w:top w:val="single" w:sz="2" w:space="0" w:color="000000"/>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0,3</w:t>
            </w:r>
          </w:p>
        </w:tc>
        <w:tc>
          <w:tcPr>
            <w:tcW w:w="1989" w:type="dxa"/>
            <w:tcBorders>
              <w:top w:val="single" w:sz="2" w:space="0" w:color="000000"/>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0,6</w:t>
            </w:r>
          </w:p>
        </w:tc>
      </w:tr>
      <w:tr w:rsidR="006F7766" w:rsidRPr="00E51C9D" w:rsidTr="000D798A">
        <w:trPr>
          <w:trHeight w:val="406"/>
        </w:trPr>
        <w:tc>
          <w:tcPr>
            <w:tcW w:w="1957" w:type="dxa"/>
            <w:vMerge/>
            <w:tcBorders>
              <w:top w:val="single" w:sz="2" w:space="0" w:color="00000A"/>
              <w:left w:val="single" w:sz="2" w:space="0" w:color="00000A"/>
              <w:bottom w:val="single" w:sz="2" w:space="0" w:color="00000A"/>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right="-2"/>
              <w:jc w:val="center"/>
              <w:rPr>
                <w:rFonts w:ascii="Times New Roman" w:eastAsia="Calibri" w:hAnsi="Times New Roman" w:cs="Times New Roman"/>
                <w:color w:val="auto"/>
              </w:rPr>
            </w:pPr>
          </w:p>
        </w:tc>
        <w:tc>
          <w:tcPr>
            <w:tcW w:w="1960" w:type="dxa"/>
            <w:tcBorders>
              <w:top w:val="single" w:sz="2" w:space="0" w:color="000000"/>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400</w:t>
            </w:r>
          </w:p>
        </w:tc>
        <w:tc>
          <w:tcPr>
            <w:tcW w:w="1958" w:type="dxa"/>
            <w:tcBorders>
              <w:top w:val="single" w:sz="2" w:space="0" w:color="000000"/>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240</w:t>
            </w:r>
          </w:p>
        </w:tc>
        <w:tc>
          <w:tcPr>
            <w:tcW w:w="1867" w:type="dxa"/>
            <w:tcBorders>
              <w:top w:val="single" w:sz="2" w:space="0" w:color="000000"/>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0,3</w:t>
            </w:r>
          </w:p>
        </w:tc>
        <w:tc>
          <w:tcPr>
            <w:tcW w:w="1989" w:type="dxa"/>
            <w:tcBorders>
              <w:top w:val="single" w:sz="2" w:space="0" w:color="000000"/>
              <w:left w:val="single" w:sz="2" w:space="0" w:color="00000A"/>
              <w:bottom w:val="single" w:sz="2" w:space="0" w:color="000000"/>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0,6</w:t>
            </w:r>
          </w:p>
        </w:tc>
      </w:tr>
      <w:tr w:rsidR="006F7766" w:rsidRPr="00E51C9D" w:rsidTr="000D798A">
        <w:trPr>
          <w:trHeight w:val="406"/>
        </w:trPr>
        <w:tc>
          <w:tcPr>
            <w:tcW w:w="1957" w:type="dxa"/>
            <w:vMerge/>
            <w:tcBorders>
              <w:top w:val="single" w:sz="2" w:space="0" w:color="00000A"/>
              <w:left w:val="single" w:sz="2" w:space="0" w:color="00000A"/>
              <w:bottom w:val="single" w:sz="2" w:space="0" w:color="00000A"/>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right="-2"/>
              <w:jc w:val="center"/>
              <w:rPr>
                <w:rFonts w:ascii="Times New Roman" w:eastAsia="Calibri" w:hAnsi="Times New Roman" w:cs="Times New Roman"/>
                <w:color w:val="auto"/>
              </w:rPr>
            </w:pPr>
          </w:p>
        </w:tc>
        <w:tc>
          <w:tcPr>
            <w:tcW w:w="1960" w:type="dxa"/>
            <w:tcBorders>
              <w:top w:val="single" w:sz="2" w:space="0" w:color="000000"/>
              <w:left w:val="single" w:sz="2" w:space="0" w:color="00000A"/>
              <w:bottom w:val="single" w:sz="2" w:space="0" w:color="00000A"/>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300</w:t>
            </w:r>
          </w:p>
        </w:tc>
        <w:tc>
          <w:tcPr>
            <w:tcW w:w="1958" w:type="dxa"/>
            <w:tcBorders>
              <w:top w:val="single" w:sz="2" w:space="0" w:color="000000"/>
              <w:left w:val="single" w:sz="2" w:space="0" w:color="00000A"/>
              <w:bottom w:val="single" w:sz="2" w:space="0" w:color="00000A"/>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240</w:t>
            </w:r>
          </w:p>
        </w:tc>
        <w:tc>
          <w:tcPr>
            <w:tcW w:w="1867" w:type="dxa"/>
            <w:tcBorders>
              <w:top w:val="single" w:sz="2" w:space="0" w:color="000000"/>
              <w:left w:val="single" w:sz="2" w:space="0" w:color="00000A"/>
              <w:bottom w:val="single" w:sz="2" w:space="0" w:color="00000A"/>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0,4</w:t>
            </w:r>
          </w:p>
        </w:tc>
        <w:tc>
          <w:tcPr>
            <w:tcW w:w="1989" w:type="dxa"/>
            <w:tcBorders>
              <w:top w:val="single" w:sz="2" w:space="0" w:color="000000"/>
              <w:left w:val="single" w:sz="2" w:space="0" w:color="00000A"/>
              <w:bottom w:val="single" w:sz="2" w:space="0" w:color="00000A"/>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0,8</w:t>
            </w:r>
          </w:p>
        </w:tc>
      </w:tr>
      <w:tr w:rsidR="006F7766" w:rsidRPr="00E51C9D" w:rsidTr="000D798A">
        <w:trPr>
          <w:trHeight w:val="406"/>
        </w:trPr>
        <w:tc>
          <w:tcPr>
            <w:tcW w:w="1957" w:type="dxa"/>
            <w:tcBorders>
              <w:top w:val="single" w:sz="2" w:space="0" w:color="00000A"/>
              <w:left w:val="single" w:sz="2" w:space="0" w:color="00000A"/>
              <w:bottom w:val="single" w:sz="2" w:space="0" w:color="00000A"/>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b/>
                <w:color w:val="auto"/>
              </w:rPr>
            </w:pPr>
            <w:r w:rsidRPr="00E51C9D">
              <w:rPr>
                <w:rFonts w:ascii="Times New Roman" w:eastAsia="Arial" w:hAnsi="Times New Roman" w:cs="Times New Roman"/>
                <w:b/>
                <w:color w:val="auto"/>
              </w:rPr>
              <w:t>В</w:t>
            </w:r>
          </w:p>
        </w:tc>
        <w:tc>
          <w:tcPr>
            <w:tcW w:w="1960" w:type="dxa"/>
            <w:tcBorders>
              <w:top w:val="single" w:sz="2" w:space="0" w:color="00000A"/>
              <w:left w:val="single" w:sz="2" w:space="0" w:color="00000A"/>
              <w:bottom w:val="single" w:sz="2" w:space="0" w:color="00000A"/>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200</w:t>
            </w:r>
          </w:p>
        </w:tc>
        <w:tc>
          <w:tcPr>
            <w:tcW w:w="1958" w:type="dxa"/>
            <w:tcBorders>
              <w:top w:val="single" w:sz="2" w:space="0" w:color="00000A"/>
              <w:left w:val="single" w:sz="2" w:space="0" w:color="00000A"/>
              <w:bottom w:val="single" w:sz="2" w:space="0" w:color="00000A"/>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160</w:t>
            </w:r>
          </w:p>
        </w:tc>
        <w:tc>
          <w:tcPr>
            <w:tcW w:w="1867" w:type="dxa"/>
            <w:tcBorders>
              <w:top w:val="single" w:sz="2" w:space="0" w:color="00000A"/>
              <w:left w:val="single" w:sz="2" w:space="0" w:color="00000A"/>
              <w:bottom w:val="single" w:sz="2" w:space="0" w:color="00000A"/>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0,4</w:t>
            </w:r>
          </w:p>
        </w:tc>
        <w:tc>
          <w:tcPr>
            <w:tcW w:w="1989" w:type="dxa"/>
            <w:tcBorders>
              <w:top w:val="single" w:sz="2" w:space="0" w:color="00000A"/>
              <w:left w:val="single" w:sz="2" w:space="0" w:color="00000A"/>
              <w:bottom w:val="single" w:sz="2" w:space="0" w:color="00000A"/>
              <w:right w:val="single" w:sz="2" w:space="0" w:color="00000A"/>
            </w:tcBorders>
            <w:shd w:val="clear" w:color="auto" w:fill="FFFFFF"/>
            <w:tcMar>
              <w:top w:w="0" w:type="dxa"/>
              <w:left w:w="58" w:type="dxa"/>
              <w:bottom w:w="0" w:type="dxa"/>
              <w:right w:w="58" w:type="dxa"/>
            </w:tcMar>
          </w:tcPr>
          <w:p w:rsidR="006F7766" w:rsidRPr="00E51C9D" w:rsidRDefault="006F7766" w:rsidP="000D798A">
            <w:pPr>
              <w:pStyle w:val="Standard"/>
              <w:ind w:left="34" w:right="-2"/>
              <w:jc w:val="center"/>
              <w:rPr>
                <w:rFonts w:ascii="Times New Roman" w:eastAsia="Arial" w:hAnsi="Times New Roman" w:cs="Times New Roman"/>
                <w:color w:val="auto"/>
              </w:rPr>
            </w:pPr>
            <w:r w:rsidRPr="00E51C9D">
              <w:rPr>
                <w:rFonts w:ascii="Times New Roman" w:eastAsia="Arial" w:hAnsi="Times New Roman" w:cs="Times New Roman"/>
                <w:color w:val="auto"/>
              </w:rPr>
              <w:t>0,8</w:t>
            </w:r>
          </w:p>
        </w:tc>
      </w:tr>
    </w:tbl>
    <w:p w:rsidR="006F7766" w:rsidRPr="00E51C9D" w:rsidRDefault="006F7766" w:rsidP="006F7766">
      <w:pPr>
        <w:pStyle w:val="Standard"/>
        <w:ind w:left="-851" w:right="-2" w:firstLine="425"/>
        <w:jc w:val="both"/>
        <w:rPr>
          <w:rFonts w:ascii="Times New Roman" w:eastAsia="Calibri" w:hAnsi="Times New Roman" w:cs="Times New Roman"/>
          <w:color w:val="auto"/>
        </w:rPr>
      </w:pPr>
    </w:p>
    <w:p w:rsidR="006F7766" w:rsidRPr="00E51C9D" w:rsidRDefault="006F7766" w:rsidP="006F7766">
      <w:pPr>
        <w:pStyle w:val="Standard"/>
        <w:ind w:firstLine="709"/>
        <w:jc w:val="both"/>
        <w:rPr>
          <w:rFonts w:ascii="Times New Roman" w:eastAsia="Arial" w:hAnsi="Times New Roman" w:cs="Times New Roman"/>
          <w:color w:val="auto"/>
          <w:u w:val="single"/>
          <w:lang w:val="ru-RU"/>
        </w:rPr>
      </w:pPr>
      <w:r w:rsidRPr="00E51C9D">
        <w:rPr>
          <w:rFonts w:ascii="Times New Roman" w:eastAsia="Arial" w:hAnsi="Times New Roman" w:cs="Times New Roman"/>
          <w:color w:val="auto"/>
          <w:u w:val="single"/>
          <w:lang w:val="ru-RU"/>
        </w:rPr>
        <w:t>Примечание:</w:t>
      </w:r>
    </w:p>
    <w:p w:rsidR="006F7766" w:rsidRPr="00E51C9D" w:rsidRDefault="006F7766" w:rsidP="006F7766">
      <w:pPr>
        <w:pStyle w:val="Standard"/>
        <w:ind w:firstLine="709"/>
        <w:jc w:val="both"/>
        <w:rPr>
          <w:rFonts w:ascii="Times New Roman" w:hAnsi="Times New Roman" w:cs="Times New Roman"/>
          <w:color w:val="auto"/>
          <w:lang w:val="ru-RU"/>
        </w:rPr>
      </w:pPr>
      <w:r w:rsidRPr="00E51C9D">
        <w:rPr>
          <w:rFonts w:ascii="Times New Roman" w:eastAsia="Arial" w:hAnsi="Times New Roman" w:cs="Times New Roman"/>
          <w:color w:val="auto"/>
          <w:lang w:val="ru-RU"/>
        </w:rPr>
        <w:t>1. А. - застройка  индивидуальными домами с размером участка 1000-1200 м</w:t>
      </w:r>
      <w:r w:rsidRPr="00E51C9D">
        <w:rPr>
          <w:rFonts w:ascii="Times New Roman" w:eastAsia="Arial" w:hAnsi="Times New Roman" w:cs="Times New Roman"/>
          <w:color w:val="auto"/>
          <w:vertAlign w:val="superscript"/>
          <w:lang w:val="ru-RU"/>
        </w:rPr>
        <w:t>2</w:t>
      </w:r>
      <w:r w:rsidRPr="00E51C9D">
        <w:rPr>
          <w:rFonts w:ascii="Times New Roman" w:eastAsia="Arial" w:hAnsi="Times New Roman" w:cs="Times New Roman"/>
          <w:color w:val="auto"/>
          <w:lang w:val="ru-RU"/>
        </w:rPr>
        <w:t xml:space="preserve"> и более с</w:t>
      </w:r>
      <w:r w:rsidRPr="00E51C9D">
        <w:rPr>
          <w:rFonts w:ascii="Times New Roman" w:hAnsi="Times New Roman" w:cs="Times New Roman"/>
          <w:color w:val="auto"/>
          <w:lang w:val="ru-RU"/>
        </w:rPr>
        <w:t xml:space="preserve"> </w:t>
      </w:r>
      <w:r w:rsidRPr="00E51C9D">
        <w:rPr>
          <w:rFonts w:ascii="Times New Roman" w:eastAsia="Arial" w:hAnsi="Times New Roman" w:cs="Times New Roman"/>
          <w:color w:val="auto"/>
          <w:lang w:val="ru-RU"/>
        </w:rPr>
        <w:t>развитой хозяйственной частью</w:t>
      </w:r>
    </w:p>
    <w:p w:rsidR="006F7766" w:rsidRPr="00E51C9D" w:rsidRDefault="006F7766" w:rsidP="006F7766">
      <w:pPr>
        <w:pStyle w:val="Standard"/>
        <w:ind w:firstLine="709"/>
        <w:jc w:val="both"/>
        <w:rPr>
          <w:rFonts w:ascii="Times New Roman" w:hAnsi="Times New Roman" w:cs="Times New Roman"/>
          <w:color w:val="auto"/>
          <w:lang w:val="ru-RU"/>
        </w:rPr>
      </w:pPr>
      <w:r w:rsidRPr="00E51C9D">
        <w:rPr>
          <w:rFonts w:ascii="Times New Roman" w:eastAsia="Arial" w:hAnsi="Times New Roman" w:cs="Times New Roman"/>
          <w:color w:val="auto"/>
          <w:lang w:val="ru-RU"/>
        </w:rPr>
        <w:t xml:space="preserve">Б. - застройка домами </w:t>
      </w:r>
      <w:proofErr w:type="spellStart"/>
      <w:r w:rsidRPr="00E51C9D">
        <w:rPr>
          <w:rFonts w:ascii="Times New Roman" w:eastAsia="Arial" w:hAnsi="Times New Roman" w:cs="Times New Roman"/>
          <w:color w:val="auto"/>
          <w:lang w:val="ru-RU"/>
        </w:rPr>
        <w:t>коттеджного</w:t>
      </w:r>
      <w:proofErr w:type="spellEnd"/>
      <w:r w:rsidRPr="00E51C9D">
        <w:rPr>
          <w:rFonts w:ascii="Times New Roman" w:eastAsia="Arial" w:hAnsi="Times New Roman" w:cs="Times New Roman"/>
          <w:color w:val="auto"/>
          <w:lang w:val="ru-RU"/>
        </w:rPr>
        <w:t xml:space="preserve"> типа с участками не менее 400 м</w:t>
      </w:r>
      <w:r w:rsidRPr="00E51C9D">
        <w:rPr>
          <w:rFonts w:ascii="Times New Roman" w:eastAsia="Arial" w:hAnsi="Times New Roman" w:cs="Times New Roman"/>
          <w:color w:val="auto"/>
          <w:vertAlign w:val="superscript"/>
          <w:lang w:val="ru-RU"/>
        </w:rPr>
        <w:t>2</w:t>
      </w:r>
      <w:r w:rsidRPr="00E51C9D">
        <w:rPr>
          <w:rFonts w:ascii="Times New Roman" w:eastAsia="Arial" w:hAnsi="Times New Roman" w:cs="Times New Roman"/>
          <w:color w:val="auto"/>
          <w:lang w:val="ru-RU"/>
        </w:rPr>
        <w:t xml:space="preserve"> и блокированными домами с участками не менее 300 м</w:t>
      </w:r>
      <w:r w:rsidRPr="00E51C9D">
        <w:rPr>
          <w:rFonts w:ascii="Times New Roman" w:eastAsia="Arial" w:hAnsi="Times New Roman" w:cs="Times New Roman"/>
          <w:color w:val="auto"/>
          <w:vertAlign w:val="superscript"/>
          <w:lang w:val="ru-RU"/>
        </w:rPr>
        <w:t>2</w:t>
      </w:r>
      <w:r w:rsidRPr="00E51C9D">
        <w:rPr>
          <w:rFonts w:ascii="Times New Roman" w:eastAsia="Arial" w:hAnsi="Times New Roman" w:cs="Times New Roman"/>
          <w:color w:val="auto"/>
          <w:lang w:val="ru-RU"/>
        </w:rPr>
        <w:t xml:space="preserve"> для каждой </w:t>
      </w:r>
      <w:proofErr w:type="spellStart"/>
      <w:r w:rsidRPr="00E51C9D">
        <w:rPr>
          <w:rFonts w:ascii="Times New Roman" w:eastAsia="Arial" w:hAnsi="Times New Roman" w:cs="Times New Roman"/>
          <w:color w:val="auto"/>
          <w:lang w:val="ru-RU"/>
        </w:rPr>
        <w:t>блок-квартиры</w:t>
      </w:r>
      <w:proofErr w:type="spellEnd"/>
      <w:r w:rsidRPr="00E51C9D">
        <w:rPr>
          <w:rFonts w:ascii="Times New Roman" w:hAnsi="Times New Roman" w:cs="Times New Roman"/>
          <w:color w:val="auto"/>
          <w:lang w:val="ru-RU"/>
        </w:rPr>
        <w:t xml:space="preserve"> </w:t>
      </w:r>
      <w:r w:rsidRPr="00E51C9D">
        <w:rPr>
          <w:rFonts w:ascii="Times New Roman" w:eastAsia="Arial" w:hAnsi="Times New Roman" w:cs="Times New Roman"/>
          <w:color w:val="auto"/>
          <w:lang w:val="ru-RU"/>
        </w:rPr>
        <w:t>с участками 300-400 м</w:t>
      </w:r>
      <w:r w:rsidRPr="00E51C9D">
        <w:rPr>
          <w:rFonts w:ascii="Times New Roman" w:eastAsia="Arial" w:hAnsi="Times New Roman" w:cs="Times New Roman"/>
          <w:color w:val="auto"/>
          <w:vertAlign w:val="superscript"/>
          <w:lang w:val="ru-RU"/>
        </w:rPr>
        <w:t>2</w:t>
      </w:r>
      <w:r w:rsidRPr="00E51C9D">
        <w:rPr>
          <w:rFonts w:ascii="Times New Roman" w:eastAsia="Arial" w:hAnsi="Times New Roman" w:cs="Times New Roman"/>
          <w:color w:val="auto"/>
          <w:lang w:val="ru-RU"/>
        </w:rPr>
        <w:t xml:space="preserve"> с минимальной хозяйственной частью);</w:t>
      </w:r>
    </w:p>
    <w:p w:rsidR="006F7766" w:rsidRPr="00E51C9D" w:rsidRDefault="006F7766" w:rsidP="006F7766">
      <w:pPr>
        <w:pStyle w:val="Standard"/>
        <w:ind w:firstLine="709"/>
        <w:jc w:val="both"/>
        <w:rPr>
          <w:rFonts w:ascii="Times New Roman" w:hAnsi="Times New Roman" w:cs="Times New Roman"/>
          <w:color w:val="auto"/>
          <w:lang w:val="ru-RU"/>
        </w:rPr>
      </w:pPr>
      <w:r w:rsidRPr="00E51C9D">
        <w:rPr>
          <w:rFonts w:ascii="Times New Roman" w:eastAsia="Arial" w:hAnsi="Times New Roman" w:cs="Times New Roman"/>
          <w:color w:val="auto"/>
          <w:lang w:val="ru-RU"/>
        </w:rPr>
        <w:t xml:space="preserve">В. – застройка блокированными домами с </w:t>
      </w:r>
      <w:proofErr w:type="spellStart"/>
      <w:r w:rsidRPr="00E51C9D">
        <w:rPr>
          <w:rFonts w:ascii="Times New Roman" w:eastAsia="Arial" w:hAnsi="Times New Roman" w:cs="Times New Roman"/>
          <w:color w:val="auto"/>
          <w:lang w:val="ru-RU"/>
        </w:rPr>
        <w:t>приквартирными</w:t>
      </w:r>
      <w:proofErr w:type="spellEnd"/>
      <w:r w:rsidRPr="00E51C9D">
        <w:rPr>
          <w:rFonts w:ascii="Times New Roman" w:eastAsia="Arial" w:hAnsi="Times New Roman" w:cs="Times New Roman"/>
          <w:color w:val="auto"/>
          <w:lang w:val="ru-RU"/>
        </w:rPr>
        <w:t xml:space="preserve"> участками 200м</w:t>
      </w:r>
      <w:r w:rsidRPr="00E51C9D">
        <w:rPr>
          <w:rFonts w:ascii="Times New Roman" w:eastAsia="Arial" w:hAnsi="Times New Roman" w:cs="Times New Roman"/>
          <w:color w:val="auto"/>
          <w:vertAlign w:val="superscript"/>
          <w:lang w:val="ru-RU"/>
        </w:rPr>
        <w:t>2</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Arial" w:hAnsi="Times New Roman" w:cs="Times New Roman"/>
          <w:sz w:val="24"/>
          <w:szCs w:val="24"/>
        </w:rPr>
        <w:t xml:space="preserve">2. При размерах </w:t>
      </w:r>
      <w:proofErr w:type="spellStart"/>
      <w:r w:rsidRPr="00E51C9D">
        <w:rPr>
          <w:rFonts w:ascii="Times New Roman" w:eastAsia="Arial" w:hAnsi="Times New Roman" w:cs="Times New Roman"/>
          <w:sz w:val="24"/>
          <w:szCs w:val="24"/>
        </w:rPr>
        <w:t>приквартирных</w:t>
      </w:r>
      <w:proofErr w:type="spellEnd"/>
      <w:r w:rsidRPr="00E51C9D">
        <w:rPr>
          <w:rFonts w:ascii="Times New Roman" w:eastAsia="Arial" w:hAnsi="Times New Roman" w:cs="Times New Roman"/>
          <w:sz w:val="24"/>
          <w:szCs w:val="24"/>
        </w:rPr>
        <w:t xml:space="preserve"> земельных участков менее 200 м</w:t>
      </w:r>
      <w:r w:rsidRPr="00E51C9D">
        <w:rPr>
          <w:rFonts w:ascii="Times New Roman" w:eastAsia="Arial" w:hAnsi="Times New Roman" w:cs="Times New Roman"/>
          <w:sz w:val="24"/>
          <w:szCs w:val="24"/>
          <w:vertAlign w:val="superscript"/>
        </w:rPr>
        <w:t>2</w:t>
      </w:r>
      <w:r w:rsidRPr="00E51C9D">
        <w:rPr>
          <w:rFonts w:ascii="Times New Roman" w:eastAsia="Arial" w:hAnsi="Times New Roman" w:cs="Times New Roman"/>
          <w:sz w:val="24"/>
          <w:szCs w:val="24"/>
        </w:rPr>
        <w:t xml:space="preserve"> плотность застройки (</w:t>
      </w:r>
      <w:proofErr w:type="spellStart"/>
      <w:r w:rsidRPr="00E51C9D">
        <w:rPr>
          <w:rFonts w:ascii="Times New Roman" w:eastAsia="Arial" w:hAnsi="Times New Roman" w:cs="Times New Roman"/>
          <w:sz w:val="24"/>
          <w:szCs w:val="24"/>
        </w:rPr>
        <w:t>К</w:t>
      </w:r>
      <w:r w:rsidRPr="00E51C9D">
        <w:rPr>
          <w:rFonts w:ascii="Times New Roman" w:eastAsia="Arial" w:hAnsi="Times New Roman" w:cs="Times New Roman"/>
          <w:sz w:val="24"/>
          <w:szCs w:val="24"/>
          <w:vertAlign w:val="subscript"/>
        </w:rPr>
        <w:t>пз</w:t>
      </w:r>
      <w:proofErr w:type="spellEnd"/>
      <w:r w:rsidRPr="00E51C9D">
        <w:rPr>
          <w:rFonts w:ascii="Times New Roman" w:eastAsia="Arial" w:hAnsi="Times New Roman" w:cs="Times New Roman"/>
          <w:sz w:val="24"/>
          <w:szCs w:val="24"/>
        </w:rPr>
        <w:t xml:space="preserve">) не должна превышать 1,2. При этом </w:t>
      </w:r>
      <w:proofErr w:type="spellStart"/>
      <w:r w:rsidRPr="00E51C9D">
        <w:rPr>
          <w:rFonts w:ascii="Times New Roman" w:eastAsia="Arial" w:hAnsi="Times New Roman" w:cs="Times New Roman"/>
          <w:sz w:val="24"/>
          <w:szCs w:val="24"/>
        </w:rPr>
        <w:t>К</w:t>
      </w:r>
      <w:r w:rsidRPr="00E51C9D">
        <w:rPr>
          <w:rFonts w:ascii="Times New Roman" w:eastAsia="Arial" w:hAnsi="Times New Roman" w:cs="Times New Roman"/>
          <w:sz w:val="24"/>
          <w:szCs w:val="24"/>
          <w:vertAlign w:val="subscript"/>
        </w:rPr>
        <w:t>з</w:t>
      </w:r>
      <w:proofErr w:type="spellEnd"/>
      <w:r w:rsidRPr="00E51C9D">
        <w:rPr>
          <w:rFonts w:ascii="Times New Roman" w:eastAsia="Arial" w:hAnsi="Times New Roman" w:cs="Times New Roman"/>
          <w:sz w:val="24"/>
          <w:szCs w:val="24"/>
        </w:rPr>
        <w:t xml:space="preserve"> не нормируется при соблюдении санитарно-гигиенических и противопожарных требований.</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14. Процент озеленения участка принимается в соответствии с п. </w:t>
      </w:r>
      <w:r w:rsidR="00913406" w:rsidRPr="00E51C9D">
        <w:rPr>
          <w:rFonts w:ascii="Times New Roman" w:eastAsia="SimSun" w:hAnsi="Times New Roman" w:cs="Times New Roman"/>
          <w:sz w:val="24"/>
          <w:szCs w:val="24"/>
          <w:lang w:eastAsia="zh-CN"/>
        </w:rPr>
        <w:t>2</w:t>
      </w:r>
      <w:r w:rsidRPr="00E51C9D">
        <w:rPr>
          <w:rFonts w:ascii="Times New Roman" w:eastAsia="SimSun" w:hAnsi="Times New Roman" w:cs="Times New Roman"/>
          <w:sz w:val="24"/>
          <w:szCs w:val="24"/>
          <w:lang w:eastAsia="zh-CN"/>
        </w:rPr>
        <w:t xml:space="preserve"> статьи </w:t>
      </w:r>
      <w:r w:rsidR="00913406" w:rsidRPr="00E51C9D">
        <w:rPr>
          <w:rFonts w:ascii="Times New Roman" w:eastAsia="SimSun" w:hAnsi="Times New Roman" w:cs="Times New Roman"/>
          <w:sz w:val="24"/>
          <w:szCs w:val="24"/>
          <w:lang w:eastAsia="zh-CN"/>
        </w:rPr>
        <w:t>41</w:t>
      </w:r>
      <w:r w:rsidRPr="00E51C9D">
        <w:rPr>
          <w:rFonts w:ascii="Times New Roman" w:eastAsia="SimSun" w:hAnsi="Times New Roman" w:cs="Times New Roman"/>
          <w:sz w:val="24"/>
          <w:szCs w:val="24"/>
          <w:lang w:eastAsia="zh-CN"/>
        </w:rPr>
        <w:t xml:space="preserve"> настоящих правил.</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15. 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16. 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rsidR="006F7766" w:rsidRPr="00E51C9D" w:rsidRDefault="006F7766" w:rsidP="006F7766">
      <w:pPr>
        <w:rPr>
          <w:rFonts w:ascii="Times New Roman" w:eastAsia="SimSun" w:hAnsi="Times New Roman" w:cs="Times New Roman"/>
          <w:sz w:val="24"/>
          <w:szCs w:val="24"/>
          <w:lang w:eastAsia="zh-CN"/>
        </w:rPr>
      </w:pPr>
      <w:proofErr w:type="spellStart"/>
      <w:r w:rsidRPr="00E51C9D">
        <w:rPr>
          <w:rFonts w:ascii="Times New Roman" w:eastAsia="SimSun" w:hAnsi="Times New Roman" w:cs="Times New Roman"/>
          <w:sz w:val="24"/>
          <w:szCs w:val="24"/>
          <w:lang w:eastAsia="zh-CN"/>
        </w:rPr>
        <w:t>Отмостка</w:t>
      </w:r>
      <w:proofErr w:type="spellEnd"/>
      <w:r w:rsidRPr="00E51C9D">
        <w:rPr>
          <w:rFonts w:ascii="Times New Roman" w:eastAsia="SimSun" w:hAnsi="Times New Roman" w:cs="Times New Roman"/>
          <w:sz w:val="24"/>
          <w:szCs w:val="24"/>
          <w:lang w:eastAsia="zh-CN"/>
        </w:rPr>
        <w:t xml:space="preserve"> должна располагаться в пределах отведенного (предоставленного) земельного участка. </w:t>
      </w:r>
      <w:proofErr w:type="spellStart"/>
      <w:r w:rsidRPr="00E51C9D">
        <w:rPr>
          <w:rFonts w:ascii="Times New Roman" w:eastAsia="SimSun" w:hAnsi="Times New Roman" w:cs="Times New Roman"/>
          <w:sz w:val="24"/>
          <w:szCs w:val="24"/>
          <w:lang w:eastAsia="zh-CN"/>
        </w:rPr>
        <w:t>Отмостка</w:t>
      </w:r>
      <w:proofErr w:type="spellEnd"/>
      <w:r w:rsidRPr="00E51C9D">
        <w:rPr>
          <w:rFonts w:ascii="Times New Roman" w:eastAsia="SimSun" w:hAnsi="Times New Roman" w:cs="Times New Roman"/>
          <w:sz w:val="24"/>
          <w:szCs w:val="24"/>
          <w:lang w:eastAsia="zh-CN"/>
        </w:rPr>
        <w:t xml:space="preserve"> зданий должна быть не менее 0,8 м. Уклон </w:t>
      </w:r>
      <w:proofErr w:type="spellStart"/>
      <w:r w:rsidRPr="00E51C9D">
        <w:rPr>
          <w:rFonts w:ascii="Times New Roman" w:eastAsia="SimSun" w:hAnsi="Times New Roman" w:cs="Times New Roman"/>
          <w:sz w:val="24"/>
          <w:szCs w:val="24"/>
          <w:lang w:eastAsia="zh-CN"/>
        </w:rPr>
        <w:t>отмостки</w:t>
      </w:r>
      <w:proofErr w:type="spellEnd"/>
      <w:r w:rsidRPr="00E51C9D">
        <w:rPr>
          <w:rFonts w:ascii="Times New Roman" w:eastAsia="SimSun" w:hAnsi="Times New Roman" w:cs="Times New Roman"/>
          <w:sz w:val="24"/>
          <w:szCs w:val="24"/>
          <w:lang w:eastAsia="zh-CN"/>
        </w:rPr>
        <w:t xml:space="preserve"> рекомендуется принимать не менее 10% в сторону от здания.</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6F7766" w:rsidRPr="00E51C9D" w:rsidRDefault="006F7766" w:rsidP="006F7766">
      <w:pPr>
        <w:pStyle w:val="Standard"/>
        <w:ind w:firstLine="709"/>
        <w:jc w:val="both"/>
        <w:rPr>
          <w:rFonts w:ascii="Times New Roman" w:eastAsia="SimSun" w:hAnsi="Times New Roman" w:cs="Times New Roman"/>
          <w:color w:val="auto"/>
          <w:kern w:val="0"/>
          <w:lang w:val="ru-RU" w:eastAsia="zh-CN" w:bidi="ar-SA"/>
        </w:rPr>
      </w:pPr>
      <w:r w:rsidRPr="00E51C9D">
        <w:rPr>
          <w:rFonts w:ascii="Times New Roman" w:eastAsia="SimSun" w:hAnsi="Times New Roman" w:cs="Times New Roman"/>
          <w:color w:val="auto"/>
          <w:kern w:val="0"/>
          <w:lang w:val="ru-RU" w:eastAsia="zh-CN" w:bidi="ar-SA"/>
        </w:rPr>
        <w:t>17. Ограждение предусматривается для земельных участков индивидуальной жилой застройки, территорий объектов здравоохранения, образования, культовых объектов, отдельно стоящих банков, зданий для размещения органов правопорядка, физкультурно-спортивных комплексов, мемориальных комплексов, рынков.</w:t>
      </w:r>
    </w:p>
    <w:p w:rsidR="006F7766" w:rsidRPr="00E51C9D" w:rsidRDefault="006F7766" w:rsidP="006F7766">
      <w:pPr>
        <w:pStyle w:val="Standard"/>
        <w:ind w:firstLine="709"/>
        <w:jc w:val="both"/>
        <w:rPr>
          <w:rFonts w:ascii="Times New Roman" w:eastAsia="SimSun" w:hAnsi="Times New Roman" w:cs="Times New Roman"/>
          <w:color w:val="auto"/>
          <w:kern w:val="0"/>
          <w:lang w:val="ru-RU" w:eastAsia="zh-CN" w:bidi="ar-SA"/>
        </w:rPr>
      </w:pPr>
      <w:r w:rsidRPr="00E51C9D">
        <w:rPr>
          <w:rFonts w:ascii="Times New Roman" w:eastAsia="SimSun" w:hAnsi="Times New Roman" w:cs="Times New Roman"/>
          <w:color w:val="auto"/>
          <w:kern w:val="0"/>
          <w:lang w:val="ru-RU" w:eastAsia="zh-CN" w:bidi="ar-SA"/>
        </w:rPr>
        <w:t>Ограждения устанавливаются в соответствии с документами по планировке территории. Запрещается установка ограждений за «красной линией», которая определяется градостроительным планом земельного участка или другим документом по планировке территории.</w:t>
      </w:r>
    </w:p>
    <w:p w:rsidR="006F7766" w:rsidRPr="00E51C9D" w:rsidRDefault="006F7766" w:rsidP="006F7766">
      <w:pPr>
        <w:pStyle w:val="Standard"/>
        <w:ind w:firstLine="709"/>
        <w:jc w:val="both"/>
        <w:rPr>
          <w:rFonts w:ascii="Times New Roman" w:eastAsia="SimSun" w:hAnsi="Times New Roman" w:cs="Times New Roman"/>
          <w:color w:val="auto"/>
          <w:kern w:val="0"/>
          <w:lang w:val="ru-RU" w:eastAsia="zh-CN" w:bidi="ar-SA"/>
        </w:rPr>
      </w:pPr>
      <w:r w:rsidRPr="00E51C9D">
        <w:rPr>
          <w:rFonts w:ascii="Times New Roman" w:eastAsia="SimSun" w:hAnsi="Times New Roman" w:cs="Times New Roman"/>
          <w:color w:val="auto"/>
          <w:kern w:val="0"/>
          <w:lang w:val="ru-RU" w:eastAsia="zh-CN" w:bidi="ar-SA"/>
        </w:rPr>
        <w:t>Характер ограждения в строящихся кварталах усадебной жилой застройки, его высота должны быть единообразными как минимум на протяжении одного квартала с обеих сторон улиц с максимально допустимой высотой ограждений –2,0 м.</w:t>
      </w:r>
    </w:p>
    <w:p w:rsidR="006F7766" w:rsidRPr="00E51C9D" w:rsidRDefault="006F7766" w:rsidP="006F7766">
      <w:pPr>
        <w:pStyle w:val="Standard"/>
        <w:ind w:firstLine="709"/>
        <w:jc w:val="both"/>
        <w:rPr>
          <w:rFonts w:ascii="Times New Roman" w:eastAsia="SimSun" w:hAnsi="Times New Roman" w:cs="Times New Roman"/>
          <w:color w:val="auto"/>
          <w:kern w:val="0"/>
          <w:lang w:val="ru-RU" w:eastAsia="zh-CN" w:bidi="ar-SA"/>
        </w:rPr>
      </w:pPr>
      <w:r w:rsidRPr="00E51C9D">
        <w:rPr>
          <w:rFonts w:ascii="Times New Roman" w:eastAsia="SimSun" w:hAnsi="Times New Roman" w:cs="Times New Roman"/>
          <w:color w:val="auto"/>
          <w:kern w:val="0"/>
          <w:lang w:val="ru-RU" w:eastAsia="zh-CN" w:bidi="ar-SA"/>
        </w:rPr>
        <w:t>Максимальная высота ограждений земельных участков жилой застройки:</w:t>
      </w:r>
    </w:p>
    <w:p w:rsidR="006F7766" w:rsidRPr="00E51C9D" w:rsidRDefault="006F7766" w:rsidP="006F7766">
      <w:pPr>
        <w:pStyle w:val="Standard"/>
        <w:ind w:firstLine="709"/>
        <w:jc w:val="both"/>
        <w:rPr>
          <w:rFonts w:ascii="Times New Roman" w:eastAsia="SimSun" w:hAnsi="Times New Roman" w:cs="Times New Roman"/>
          <w:color w:val="auto"/>
          <w:kern w:val="0"/>
          <w:lang w:val="ru-RU" w:eastAsia="zh-CN" w:bidi="ar-SA"/>
        </w:rPr>
      </w:pPr>
      <w:r w:rsidRPr="00E51C9D">
        <w:rPr>
          <w:rFonts w:ascii="Times New Roman" w:eastAsia="SimSun" w:hAnsi="Times New Roman" w:cs="Times New Roman"/>
          <w:color w:val="auto"/>
          <w:kern w:val="0"/>
          <w:lang w:val="ru-RU" w:eastAsia="zh-CN" w:bidi="ar-SA"/>
        </w:rPr>
        <w:t>- вдоль транспортных магистралей – 2,0 метра;</w:t>
      </w:r>
    </w:p>
    <w:p w:rsidR="006F7766" w:rsidRPr="00E51C9D" w:rsidRDefault="006F7766" w:rsidP="006F7766">
      <w:pPr>
        <w:pStyle w:val="Standard"/>
        <w:ind w:firstLine="709"/>
        <w:jc w:val="both"/>
        <w:rPr>
          <w:rFonts w:ascii="Times New Roman" w:eastAsia="SimSun" w:hAnsi="Times New Roman" w:cs="Times New Roman"/>
          <w:color w:val="auto"/>
          <w:kern w:val="0"/>
          <w:lang w:val="ru-RU" w:eastAsia="zh-CN" w:bidi="ar-SA"/>
        </w:rPr>
      </w:pPr>
      <w:r w:rsidRPr="00E51C9D">
        <w:rPr>
          <w:rFonts w:ascii="Times New Roman" w:eastAsia="SimSun" w:hAnsi="Times New Roman" w:cs="Times New Roman"/>
          <w:color w:val="auto"/>
          <w:kern w:val="0"/>
          <w:lang w:val="ru-RU" w:eastAsia="zh-CN" w:bidi="ar-SA"/>
        </w:rPr>
        <w:t>- вдоль улиц и проездов – 1,8 метра;</w:t>
      </w:r>
    </w:p>
    <w:p w:rsidR="006F7766" w:rsidRPr="00E51C9D" w:rsidRDefault="006F7766" w:rsidP="006F7766">
      <w:pPr>
        <w:pStyle w:val="Standard"/>
        <w:ind w:firstLine="709"/>
        <w:jc w:val="both"/>
        <w:rPr>
          <w:rFonts w:ascii="Times New Roman" w:eastAsia="SimSun" w:hAnsi="Times New Roman" w:cs="Times New Roman"/>
          <w:color w:val="auto"/>
          <w:kern w:val="0"/>
          <w:lang w:val="ru-RU" w:eastAsia="zh-CN" w:bidi="ar-SA"/>
        </w:rPr>
      </w:pPr>
      <w:r w:rsidRPr="00E51C9D">
        <w:rPr>
          <w:rFonts w:ascii="Times New Roman" w:eastAsia="SimSun" w:hAnsi="Times New Roman" w:cs="Times New Roman"/>
          <w:color w:val="auto"/>
          <w:kern w:val="0"/>
          <w:lang w:val="ru-RU" w:eastAsia="zh-CN" w:bidi="ar-SA"/>
        </w:rPr>
        <w:t>- между смежными землепользователями ограждения должны быть высотой не более 2.0 м,  низ ограждения должен быть сетчатым или решетчатым на высоту не менее 30 см с целью минимального затенения и проветривания территории соседнего участка;</w:t>
      </w:r>
    </w:p>
    <w:p w:rsidR="006F7766" w:rsidRPr="00E51C9D" w:rsidRDefault="006F7766" w:rsidP="006F7766">
      <w:pPr>
        <w:pStyle w:val="Standard"/>
        <w:ind w:firstLine="709"/>
        <w:jc w:val="both"/>
        <w:rPr>
          <w:rFonts w:ascii="Times New Roman" w:eastAsia="SimSun" w:hAnsi="Times New Roman" w:cs="Times New Roman"/>
          <w:color w:val="auto"/>
          <w:kern w:val="0"/>
          <w:lang w:val="ru-RU" w:eastAsia="zh-CN" w:bidi="ar-SA"/>
        </w:rPr>
      </w:pPr>
      <w:r w:rsidRPr="00E51C9D">
        <w:rPr>
          <w:rFonts w:ascii="Times New Roman" w:eastAsia="SimSun" w:hAnsi="Times New Roman" w:cs="Times New Roman"/>
          <w:color w:val="auto"/>
          <w:kern w:val="0"/>
          <w:lang w:val="ru-RU" w:eastAsia="zh-CN" w:bidi="ar-SA"/>
        </w:rPr>
        <w:t>- ограждения земельных участков, занятых под огород, между смежными землепользователями, могут быть только сетчатыми или решетчатыми.</w:t>
      </w:r>
    </w:p>
    <w:p w:rsidR="006F7766" w:rsidRPr="00E51C9D" w:rsidRDefault="006F7766" w:rsidP="006F7766">
      <w:pPr>
        <w:pStyle w:val="Standard"/>
        <w:ind w:firstLine="709"/>
        <w:jc w:val="both"/>
        <w:rPr>
          <w:rFonts w:ascii="Times New Roman" w:eastAsia="SimSun" w:hAnsi="Times New Roman" w:cs="Times New Roman"/>
          <w:color w:val="auto"/>
          <w:kern w:val="0"/>
          <w:lang w:val="ru-RU" w:eastAsia="zh-CN" w:bidi="ar-SA"/>
        </w:rPr>
      </w:pPr>
      <w:r w:rsidRPr="00E51C9D">
        <w:rPr>
          <w:rFonts w:ascii="Times New Roman" w:eastAsia="SimSun" w:hAnsi="Times New Roman" w:cs="Times New Roman"/>
          <w:color w:val="auto"/>
          <w:kern w:val="0"/>
          <w:lang w:val="ru-RU" w:eastAsia="zh-CN" w:bidi="ar-SA"/>
        </w:rPr>
        <w:t>По взаимному письменному согласию смежных землепользователей допускается устройство сплошных ограждений при общей толщине ограждения до 100 мм, которое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6F7766" w:rsidRPr="00E51C9D" w:rsidRDefault="006F7766" w:rsidP="006F7766">
      <w:pPr>
        <w:pStyle w:val="Standard"/>
        <w:ind w:firstLine="709"/>
        <w:jc w:val="both"/>
        <w:rPr>
          <w:rFonts w:ascii="Times New Roman" w:eastAsia="SimSun" w:hAnsi="Times New Roman" w:cs="Times New Roman"/>
          <w:color w:val="auto"/>
          <w:kern w:val="0"/>
          <w:lang w:val="ru-RU" w:eastAsia="zh-CN" w:bidi="ar-SA"/>
        </w:rPr>
      </w:pPr>
      <w:r w:rsidRPr="00E51C9D">
        <w:rPr>
          <w:rFonts w:ascii="Times New Roman" w:eastAsia="SimSun" w:hAnsi="Times New Roman" w:cs="Times New Roman"/>
          <w:color w:val="auto"/>
          <w:kern w:val="0"/>
          <w:lang w:val="ru-RU" w:eastAsia="zh-CN" w:bidi="ar-SA"/>
        </w:rPr>
        <w:t>17.1. Территория детских дошкольных учреждений ограждается забором  не менее 1,6м и полосой зеленых насаждений (</w:t>
      </w:r>
      <w:proofErr w:type="spellStart"/>
      <w:r w:rsidRPr="00E51C9D">
        <w:rPr>
          <w:rFonts w:ascii="Times New Roman" w:eastAsia="SimSun" w:hAnsi="Times New Roman" w:cs="Times New Roman"/>
          <w:color w:val="auto"/>
          <w:kern w:val="0"/>
          <w:lang w:val="ru-RU" w:eastAsia="zh-CN" w:bidi="ar-SA"/>
        </w:rPr>
        <w:t>СанПиН</w:t>
      </w:r>
      <w:proofErr w:type="spellEnd"/>
      <w:r w:rsidRPr="00E51C9D">
        <w:rPr>
          <w:rFonts w:ascii="Times New Roman" w:eastAsia="SimSun" w:hAnsi="Times New Roman" w:cs="Times New Roman"/>
          <w:color w:val="auto"/>
          <w:kern w:val="0"/>
          <w:lang w:val="ru-RU" w:eastAsia="zh-CN" w:bidi="ar-SA"/>
        </w:rPr>
        <w:t xml:space="preserve"> 2.4.1.1249-03).</w:t>
      </w:r>
    </w:p>
    <w:p w:rsidR="006F7766" w:rsidRPr="00E51C9D" w:rsidRDefault="006F7766" w:rsidP="006F7766">
      <w:pPr>
        <w:pStyle w:val="Standard"/>
        <w:ind w:firstLine="709"/>
        <w:jc w:val="both"/>
        <w:rPr>
          <w:rFonts w:ascii="Times New Roman" w:eastAsia="SimSun" w:hAnsi="Times New Roman" w:cs="Times New Roman"/>
          <w:color w:val="auto"/>
          <w:kern w:val="0"/>
          <w:lang w:val="ru-RU" w:eastAsia="zh-CN" w:bidi="ar-SA"/>
        </w:rPr>
      </w:pPr>
      <w:r w:rsidRPr="00E51C9D">
        <w:rPr>
          <w:rFonts w:ascii="Times New Roman" w:eastAsia="SimSun" w:hAnsi="Times New Roman" w:cs="Times New Roman"/>
          <w:color w:val="auto"/>
          <w:kern w:val="0"/>
          <w:lang w:val="ru-RU" w:eastAsia="zh-CN" w:bidi="ar-SA"/>
        </w:rPr>
        <w:t>17.2. Территория общеобразовательных учреждений ограждается забором высотой 1,5м и вдоль него- зелеными насаждениями (</w:t>
      </w:r>
      <w:proofErr w:type="spellStart"/>
      <w:r w:rsidRPr="00E51C9D">
        <w:rPr>
          <w:rFonts w:ascii="Times New Roman" w:eastAsia="SimSun" w:hAnsi="Times New Roman" w:cs="Times New Roman"/>
          <w:color w:val="auto"/>
          <w:kern w:val="0"/>
          <w:lang w:val="ru-RU" w:eastAsia="zh-CN" w:bidi="ar-SA"/>
        </w:rPr>
        <w:t>СанПиН</w:t>
      </w:r>
      <w:proofErr w:type="spellEnd"/>
      <w:r w:rsidRPr="00E51C9D">
        <w:rPr>
          <w:rFonts w:ascii="Times New Roman" w:eastAsia="SimSun" w:hAnsi="Times New Roman" w:cs="Times New Roman"/>
          <w:color w:val="auto"/>
          <w:kern w:val="0"/>
          <w:lang w:val="ru-RU" w:eastAsia="zh-CN" w:bidi="ar-SA"/>
        </w:rPr>
        <w:t xml:space="preserve"> 2.4.2.1178-02).</w:t>
      </w:r>
    </w:p>
    <w:p w:rsidR="006F7766" w:rsidRPr="00E51C9D" w:rsidRDefault="006F7766" w:rsidP="006F7766">
      <w:pPr>
        <w:pStyle w:val="Standard"/>
        <w:ind w:firstLine="709"/>
        <w:jc w:val="both"/>
        <w:rPr>
          <w:rFonts w:ascii="Times New Roman" w:eastAsia="SimSun" w:hAnsi="Times New Roman" w:cs="Times New Roman"/>
          <w:color w:val="auto"/>
          <w:kern w:val="0"/>
          <w:lang w:val="ru-RU" w:eastAsia="zh-CN" w:bidi="ar-SA"/>
        </w:rPr>
      </w:pPr>
      <w:r w:rsidRPr="00E51C9D">
        <w:rPr>
          <w:rFonts w:ascii="Times New Roman" w:eastAsia="SimSun" w:hAnsi="Times New Roman" w:cs="Times New Roman"/>
          <w:color w:val="auto"/>
          <w:kern w:val="0"/>
          <w:lang w:val="ru-RU" w:eastAsia="zh-CN" w:bidi="ar-SA"/>
        </w:rPr>
        <w:t>17.3. Ограждения вдоль транспортных магистралей должны быть согласованы</w:t>
      </w:r>
    </w:p>
    <w:p w:rsidR="006F7766" w:rsidRPr="00E51C9D" w:rsidRDefault="006F7766" w:rsidP="006F7766">
      <w:pPr>
        <w:pStyle w:val="Standard"/>
        <w:ind w:firstLine="709"/>
        <w:jc w:val="both"/>
        <w:rPr>
          <w:rFonts w:ascii="Times New Roman" w:eastAsia="SimSun" w:hAnsi="Times New Roman" w:cs="Times New Roman"/>
          <w:color w:val="auto"/>
          <w:kern w:val="0"/>
          <w:lang w:val="ru-RU" w:eastAsia="zh-CN" w:bidi="ar-SA"/>
        </w:rPr>
      </w:pPr>
      <w:r w:rsidRPr="00E51C9D">
        <w:rPr>
          <w:rFonts w:ascii="Times New Roman" w:eastAsia="SimSun" w:hAnsi="Times New Roman" w:cs="Times New Roman"/>
          <w:color w:val="auto"/>
          <w:kern w:val="0"/>
          <w:lang w:val="ru-RU" w:eastAsia="zh-CN" w:bidi="ar-SA"/>
        </w:rPr>
        <w:t>17.4. Применение колючей проволоки на границах земельных участков с участками общего пользования (улицы, проезды, проходы, скверы и т.д.) запрещается.</w:t>
      </w:r>
    </w:p>
    <w:p w:rsidR="006F7766" w:rsidRPr="00E51C9D" w:rsidRDefault="006F7766" w:rsidP="006F7766">
      <w:pPr>
        <w:pStyle w:val="Standard"/>
        <w:ind w:firstLine="709"/>
        <w:jc w:val="both"/>
        <w:rPr>
          <w:rFonts w:ascii="Times New Roman" w:eastAsia="SimSun" w:hAnsi="Times New Roman" w:cs="Times New Roman"/>
          <w:color w:val="auto"/>
          <w:kern w:val="0"/>
          <w:lang w:val="ru-RU" w:eastAsia="zh-CN" w:bidi="ar-SA"/>
        </w:rPr>
      </w:pPr>
      <w:r w:rsidRPr="00E51C9D">
        <w:rPr>
          <w:rFonts w:ascii="Times New Roman" w:eastAsia="SimSun" w:hAnsi="Times New Roman" w:cs="Times New Roman"/>
          <w:color w:val="auto"/>
          <w:kern w:val="0"/>
          <w:lang w:val="ru-RU" w:eastAsia="zh-CN" w:bidi="ar-SA"/>
        </w:rPr>
        <w:t>17.5. На склонах и косогорах следует устраивать подсыпки или цоколи, располагая секции горизонтально, уступами с разницей высот не более 1/4 высоты секции.</w:t>
      </w:r>
    </w:p>
    <w:p w:rsidR="006F7766" w:rsidRPr="00E51C9D" w:rsidRDefault="006F7766" w:rsidP="006F7766">
      <w:pPr>
        <w:pStyle w:val="Standard"/>
        <w:ind w:firstLine="709"/>
        <w:jc w:val="both"/>
        <w:rPr>
          <w:rFonts w:ascii="Times New Roman" w:eastAsia="SimSun" w:hAnsi="Times New Roman" w:cs="Times New Roman"/>
          <w:color w:val="auto"/>
          <w:kern w:val="0"/>
          <w:lang w:val="ru-RU" w:eastAsia="zh-CN" w:bidi="ar-SA"/>
        </w:rPr>
      </w:pPr>
      <w:r w:rsidRPr="00E51C9D">
        <w:rPr>
          <w:rFonts w:ascii="Times New Roman" w:eastAsia="SimSun" w:hAnsi="Times New Roman" w:cs="Times New Roman"/>
          <w:color w:val="auto"/>
          <w:kern w:val="0"/>
          <w:lang w:val="ru-RU" w:eastAsia="zh-CN" w:bidi="ar-SA"/>
        </w:rPr>
        <w:t>17.6. Установка глухих заборов допускается только по линии застройки с домом и высотой не более 2 м от земли.</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18. Объекты общественного назначения должны обеспечиваться необходимым расчетным количеством  парковочных мест в границах земельного участка. </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19. Расчетное количество </w:t>
      </w:r>
      <w:proofErr w:type="spellStart"/>
      <w:r w:rsidRPr="00E51C9D">
        <w:rPr>
          <w:rFonts w:ascii="Times New Roman" w:eastAsia="SimSun" w:hAnsi="Times New Roman" w:cs="Times New Roman"/>
          <w:sz w:val="24"/>
          <w:szCs w:val="24"/>
          <w:lang w:eastAsia="zh-CN"/>
        </w:rPr>
        <w:t>машино-мест</w:t>
      </w:r>
      <w:proofErr w:type="spellEnd"/>
      <w:r w:rsidRPr="00E51C9D">
        <w:rPr>
          <w:rFonts w:ascii="Times New Roman" w:eastAsia="SimSun" w:hAnsi="Times New Roman" w:cs="Times New Roman"/>
          <w:sz w:val="24"/>
          <w:szCs w:val="24"/>
          <w:lang w:eastAsia="zh-CN"/>
        </w:rPr>
        <w:t xml:space="preserve"> для хранения индивидуального транспорта и нормативные расстояния от мест хранения до объектов следует принимать в соответствии с п.4 статьи </w:t>
      </w:r>
      <w:r w:rsidR="00913406" w:rsidRPr="00E51C9D">
        <w:rPr>
          <w:rFonts w:ascii="Times New Roman" w:eastAsia="SimSun" w:hAnsi="Times New Roman" w:cs="Times New Roman"/>
          <w:sz w:val="24"/>
          <w:szCs w:val="24"/>
          <w:lang w:eastAsia="zh-CN"/>
        </w:rPr>
        <w:t>41</w:t>
      </w:r>
      <w:r w:rsidRPr="00E51C9D">
        <w:rPr>
          <w:rFonts w:ascii="Times New Roman" w:eastAsia="SimSun" w:hAnsi="Times New Roman" w:cs="Times New Roman"/>
          <w:sz w:val="24"/>
          <w:szCs w:val="24"/>
          <w:lang w:eastAsia="zh-CN"/>
        </w:rPr>
        <w:t xml:space="preserve"> настоящих Правил.</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20. Размещение производственных объектов возможно только при условиях:</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 зона распространения химических и физических факторов до уровня ПДК ограничивается размерами собственной территории предприятия или расстояние от границ земельного участка производственного предприятия до жилых зданий, участков дошкольных учреждений, общеобразовательных учреждений, учреждений здравоохранения составляет не менее 50 метров,</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не требуется устройство железнодорожных подъездных путей,</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величина грузооборота (принимаемая по большему из двух грузопотоков - прибытия и отправления) не более 2 автомобилей в сутки.</w:t>
      </w:r>
    </w:p>
    <w:p w:rsidR="006F7766" w:rsidRPr="00E51C9D" w:rsidRDefault="006F7766" w:rsidP="006F7766">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21.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 статьями </w:t>
      </w:r>
      <w:r w:rsidR="00913406" w:rsidRPr="00E51C9D">
        <w:rPr>
          <w:rFonts w:ascii="Times New Roman" w:eastAsia="SimSun" w:hAnsi="Times New Roman" w:cs="Times New Roman"/>
          <w:sz w:val="24"/>
          <w:szCs w:val="24"/>
          <w:lang w:eastAsia="zh-CN"/>
        </w:rPr>
        <w:t>43</w:t>
      </w:r>
      <w:r w:rsidRPr="00E51C9D">
        <w:rPr>
          <w:rFonts w:ascii="Times New Roman" w:eastAsia="SimSun" w:hAnsi="Times New Roman" w:cs="Times New Roman"/>
          <w:sz w:val="24"/>
          <w:szCs w:val="24"/>
          <w:lang w:eastAsia="zh-CN"/>
        </w:rPr>
        <w:t>-</w:t>
      </w:r>
      <w:r w:rsidR="00913406" w:rsidRPr="00E51C9D">
        <w:rPr>
          <w:rFonts w:ascii="Times New Roman" w:eastAsia="SimSun" w:hAnsi="Times New Roman" w:cs="Times New Roman"/>
          <w:sz w:val="24"/>
          <w:szCs w:val="24"/>
          <w:lang w:eastAsia="zh-CN"/>
        </w:rPr>
        <w:t>48</w:t>
      </w:r>
      <w:r w:rsidRPr="00E51C9D">
        <w:rPr>
          <w:rFonts w:ascii="Times New Roman" w:eastAsia="SimSun" w:hAnsi="Times New Roman" w:cs="Times New Roman"/>
          <w:sz w:val="24"/>
          <w:szCs w:val="24"/>
          <w:lang w:eastAsia="zh-CN"/>
        </w:rPr>
        <w:t xml:space="preserve"> настоящих Правил.</w:t>
      </w:r>
    </w:p>
    <w:p w:rsidR="006F7766" w:rsidRPr="00E51C9D" w:rsidRDefault="006F7766" w:rsidP="006F7766">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22. 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D798A" w:rsidRPr="00E51C9D" w:rsidRDefault="000D798A" w:rsidP="00376806">
      <w:pPr>
        <w:pStyle w:val="20"/>
        <w:spacing w:after="100"/>
        <w:rPr>
          <w:rFonts w:ascii="Times New Roman" w:hAnsi="Times New Roman" w:cs="Times New Roman"/>
          <w:color w:val="auto"/>
          <w:sz w:val="24"/>
          <w:szCs w:val="24"/>
        </w:rPr>
        <w:sectPr w:rsidR="000D798A" w:rsidRPr="00E51C9D" w:rsidSect="000D798A">
          <w:pgSz w:w="11906" w:h="16838"/>
          <w:pgMar w:top="567" w:right="709" w:bottom="709" w:left="1134" w:header="709" w:footer="283" w:gutter="0"/>
          <w:pgNumType w:chapStyle="1"/>
          <w:cols w:space="708"/>
          <w:titlePg/>
          <w:docGrid w:linePitch="360"/>
        </w:sectPr>
      </w:pPr>
      <w:bookmarkStart w:id="463" w:name="_Toc486964619"/>
    </w:p>
    <w:p w:rsidR="00376806" w:rsidRPr="00E51C9D" w:rsidRDefault="00376806" w:rsidP="00376806">
      <w:pPr>
        <w:pStyle w:val="20"/>
        <w:spacing w:after="100"/>
        <w:rPr>
          <w:rFonts w:ascii="Times New Roman" w:hAnsi="Times New Roman" w:cs="Times New Roman"/>
          <w:color w:val="auto"/>
          <w:sz w:val="24"/>
          <w:szCs w:val="24"/>
        </w:rPr>
      </w:pPr>
      <w:bookmarkStart w:id="464" w:name="_Toc7446408"/>
      <w:r w:rsidRPr="00E51C9D">
        <w:rPr>
          <w:rFonts w:ascii="Times New Roman" w:hAnsi="Times New Roman" w:cs="Times New Roman"/>
          <w:color w:val="auto"/>
          <w:sz w:val="24"/>
          <w:szCs w:val="24"/>
        </w:rPr>
        <w:lastRenderedPageBreak/>
        <w:t xml:space="preserve">Статья </w:t>
      </w:r>
      <w:r w:rsidR="006F7766" w:rsidRPr="00E51C9D">
        <w:rPr>
          <w:rFonts w:ascii="Times New Roman" w:hAnsi="Times New Roman" w:cs="Times New Roman"/>
          <w:color w:val="auto"/>
          <w:sz w:val="24"/>
          <w:szCs w:val="24"/>
        </w:rPr>
        <w:t>36</w:t>
      </w:r>
      <w:r w:rsidRPr="00E51C9D">
        <w:rPr>
          <w:rFonts w:ascii="Times New Roman" w:hAnsi="Times New Roman" w:cs="Times New Roman"/>
          <w:color w:val="auto"/>
          <w:sz w:val="24"/>
          <w:szCs w:val="24"/>
        </w:rPr>
        <w:t>. Градостроительные регламенты в отношении земельных участков и объектов капитального строительства, расположенных в пределах общественно-деловых зон.</w:t>
      </w:r>
      <w:bookmarkEnd w:id="463"/>
      <w:bookmarkEnd w:id="464"/>
    </w:p>
    <w:p w:rsidR="006F7766" w:rsidRPr="00E51C9D" w:rsidRDefault="006F7766" w:rsidP="006F7766">
      <w:pPr>
        <w:widowControl w:val="0"/>
        <w:ind w:firstLine="426"/>
        <w:rPr>
          <w:rFonts w:ascii="Times New Roman" w:eastAsia="SimSun" w:hAnsi="Times New Roman" w:cs="Times New Roman"/>
          <w:b/>
          <w:sz w:val="24"/>
          <w:szCs w:val="24"/>
          <w:u w:val="single"/>
          <w:lang w:eastAsia="zh-CN"/>
        </w:rPr>
      </w:pPr>
      <w:r w:rsidRPr="00E51C9D">
        <w:rPr>
          <w:rFonts w:ascii="Times New Roman" w:eastAsia="SimSun" w:hAnsi="Times New Roman" w:cs="Times New Roman"/>
          <w:b/>
          <w:sz w:val="24"/>
          <w:szCs w:val="24"/>
          <w:u w:val="single"/>
          <w:lang w:eastAsia="zh-CN"/>
        </w:rPr>
        <w:t xml:space="preserve">1. Зона </w:t>
      </w:r>
      <w:r w:rsidR="00642316" w:rsidRPr="00E51C9D">
        <w:rPr>
          <w:rFonts w:ascii="Times New Roman" w:eastAsia="SimSun" w:hAnsi="Times New Roman" w:cs="Times New Roman"/>
          <w:b/>
          <w:sz w:val="24"/>
          <w:szCs w:val="24"/>
          <w:u w:val="single"/>
          <w:lang w:eastAsia="zh-CN"/>
        </w:rPr>
        <w:t>делового,</w:t>
      </w:r>
      <w:r w:rsidRPr="00E51C9D">
        <w:rPr>
          <w:rFonts w:ascii="Times New Roman" w:eastAsia="SimSun" w:hAnsi="Times New Roman" w:cs="Times New Roman"/>
          <w:b/>
          <w:sz w:val="24"/>
          <w:szCs w:val="24"/>
          <w:u w:val="single"/>
          <w:lang w:eastAsia="zh-CN"/>
        </w:rPr>
        <w:t xml:space="preserve"> общественного и коммерческого назначения  </w:t>
      </w:r>
      <w:r w:rsidR="00642316" w:rsidRPr="00E51C9D">
        <w:rPr>
          <w:rFonts w:ascii="Times New Roman" w:eastAsia="SimSun" w:hAnsi="Times New Roman" w:cs="Times New Roman"/>
          <w:b/>
          <w:sz w:val="24"/>
          <w:szCs w:val="24"/>
          <w:u w:val="single"/>
          <w:lang w:eastAsia="zh-CN"/>
        </w:rPr>
        <w:t>(ОД</w:t>
      </w:r>
      <w:r w:rsidRPr="00E51C9D">
        <w:rPr>
          <w:rFonts w:ascii="Times New Roman" w:eastAsia="SimSun" w:hAnsi="Times New Roman" w:cs="Times New Roman"/>
          <w:b/>
          <w:sz w:val="24"/>
          <w:szCs w:val="24"/>
          <w:u w:val="single"/>
          <w:lang w:eastAsia="zh-CN"/>
        </w:rPr>
        <w:t>).</w:t>
      </w:r>
    </w:p>
    <w:p w:rsidR="006F7766" w:rsidRPr="00E51C9D" w:rsidRDefault="006F7766" w:rsidP="006F7766">
      <w:pPr>
        <w:widowControl w:val="0"/>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1.1. Основные виды разрешённого использования земельных участков и объектов капитального строительства:</w:t>
      </w:r>
    </w:p>
    <w:tbl>
      <w:tblPr>
        <w:tblW w:w="9965" w:type="dxa"/>
        <w:jc w:val="center"/>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49"/>
        <w:gridCol w:w="851"/>
        <w:gridCol w:w="1134"/>
        <w:gridCol w:w="850"/>
        <w:gridCol w:w="1259"/>
        <w:gridCol w:w="843"/>
        <w:gridCol w:w="709"/>
        <w:gridCol w:w="820"/>
        <w:gridCol w:w="850"/>
      </w:tblGrid>
      <w:tr w:rsidR="006F7766" w:rsidRPr="00E51C9D" w:rsidTr="000D798A">
        <w:trPr>
          <w:cantSplit/>
          <w:trHeight w:val="1126"/>
          <w:jc w:val="center"/>
        </w:trPr>
        <w:tc>
          <w:tcPr>
            <w:tcW w:w="2649" w:type="dxa"/>
            <w:vMerge w:val="restart"/>
            <w:shd w:val="clear" w:color="auto" w:fill="auto"/>
            <w:vAlign w:val="center"/>
          </w:tcPr>
          <w:p w:rsidR="006F7766" w:rsidRPr="00E51C9D" w:rsidRDefault="006F7766" w:rsidP="006F7766">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851" w:type="dxa"/>
            <w:vMerge w:val="restart"/>
            <w:shd w:val="clear" w:color="auto" w:fill="auto"/>
            <w:vAlign w:val="center"/>
          </w:tcPr>
          <w:p w:rsidR="006F7766" w:rsidRPr="00E51C9D" w:rsidRDefault="006F7766" w:rsidP="006F7766">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465" w:type="dxa"/>
            <w:gridSpan w:val="7"/>
            <w:vAlign w:val="center"/>
          </w:tcPr>
          <w:p w:rsidR="006F7766" w:rsidRPr="00E51C9D" w:rsidRDefault="006F7766" w:rsidP="006F7766">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6F7766" w:rsidRPr="00E51C9D" w:rsidTr="00DF6503">
        <w:trPr>
          <w:cantSplit/>
          <w:trHeight w:val="4660"/>
          <w:jc w:val="center"/>
        </w:trPr>
        <w:tc>
          <w:tcPr>
            <w:tcW w:w="2649" w:type="dxa"/>
            <w:vMerge/>
            <w:shd w:val="clear" w:color="auto" w:fill="auto"/>
          </w:tcPr>
          <w:p w:rsidR="006F7766" w:rsidRPr="00E51C9D" w:rsidRDefault="006F7766" w:rsidP="006F7766">
            <w:pPr>
              <w:widowControl w:val="0"/>
              <w:ind w:firstLine="0"/>
              <w:jc w:val="center"/>
              <w:rPr>
                <w:rFonts w:ascii="Times New Roman" w:eastAsia="SimSun" w:hAnsi="Times New Roman" w:cs="Times New Roman"/>
                <w:sz w:val="24"/>
                <w:szCs w:val="24"/>
                <w:lang w:eastAsia="zh-CN"/>
              </w:rPr>
            </w:pPr>
          </w:p>
        </w:tc>
        <w:tc>
          <w:tcPr>
            <w:tcW w:w="851" w:type="dxa"/>
            <w:vMerge/>
            <w:shd w:val="clear" w:color="auto" w:fill="auto"/>
          </w:tcPr>
          <w:p w:rsidR="006F7766" w:rsidRPr="00E51C9D" w:rsidRDefault="006F7766" w:rsidP="006F7766">
            <w:pPr>
              <w:widowControl w:val="0"/>
              <w:ind w:firstLine="0"/>
              <w:jc w:val="center"/>
              <w:rPr>
                <w:rFonts w:ascii="Times New Roman" w:eastAsia="SimSun" w:hAnsi="Times New Roman" w:cs="Times New Roman"/>
                <w:sz w:val="24"/>
                <w:szCs w:val="24"/>
                <w:lang w:eastAsia="zh-CN"/>
              </w:rPr>
            </w:pPr>
          </w:p>
        </w:tc>
        <w:tc>
          <w:tcPr>
            <w:tcW w:w="1134" w:type="dxa"/>
            <w:textDirection w:val="btLr"/>
            <w:vAlign w:val="center"/>
          </w:tcPr>
          <w:p w:rsidR="006F7766" w:rsidRPr="00E51C9D" w:rsidRDefault="006F7766" w:rsidP="006F7766">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50" w:type="dxa"/>
            <w:textDirection w:val="btLr"/>
            <w:vAlign w:val="center"/>
          </w:tcPr>
          <w:p w:rsidR="006F7766" w:rsidRPr="00E51C9D" w:rsidRDefault="006F7766" w:rsidP="006F7766">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259" w:type="dxa"/>
            <w:textDirection w:val="btLr"/>
            <w:vAlign w:val="center"/>
          </w:tcPr>
          <w:p w:rsidR="006F7766" w:rsidRPr="00E51C9D" w:rsidRDefault="006F7766" w:rsidP="006F7766">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сооружений, строений и сооружений от границы, отделяющей земельный участок от территории общего пользования  </w:t>
            </w:r>
          </w:p>
        </w:tc>
        <w:tc>
          <w:tcPr>
            <w:tcW w:w="843" w:type="dxa"/>
            <w:textDirection w:val="btLr"/>
            <w:vAlign w:val="center"/>
          </w:tcPr>
          <w:p w:rsidR="006F7766" w:rsidRPr="00E51C9D" w:rsidRDefault="006F7766" w:rsidP="006F7766">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 смежных земельных участков</w:t>
            </w:r>
          </w:p>
        </w:tc>
        <w:tc>
          <w:tcPr>
            <w:tcW w:w="709" w:type="dxa"/>
            <w:textDirection w:val="btLr"/>
            <w:vAlign w:val="center"/>
          </w:tcPr>
          <w:p w:rsidR="006F7766" w:rsidRPr="00E51C9D" w:rsidRDefault="006F7766" w:rsidP="006F7766">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820" w:type="dxa"/>
            <w:textDirection w:val="btLr"/>
            <w:vAlign w:val="center"/>
          </w:tcPr>
          <w:p w:rsidR="006F7766" w:rsidRPr="00E51C9D" w:rsidRDefault="006F7766" w:rsidP="006F7766">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850" w:type="dxa"/>
            <w:textDirection w:val="btLr"/>
            <w:vAlign w:val="center"/>
          </w:tcPr>
          <w:p w:rsidR="006F7766" w:rsidRPr="00E51C9D" w:rsidRDefault="006F7766" w:rsidP="006F7766">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6F7766" w:rsidRPr="00E51C9D" w:rsidTr="000D798A">
        <w:trPr>
          <w:cantSplit/>
          <w:trHeight w:val="134"/>
          <w:jc w:val="center"/>
        </w:trPr>
        <w:tc>
          <w:tcPr>
            <w:tcW w:w="2649" w:type="dxa"/>
            <w:shd w:val="clear" w:color="auto" w:fill="auto"/>
            <w:vAlign w:val="center"/>
          </w:tcPr>
          <w:p w:rsidR="006F7766" w:rsidRPr="00E51C9D" w:rsidRDefault="006F7766" w:rsidP="006F7766">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851" w:type="dxa"/>
            <w:shd w:val="clear" w:color="auto" w:fill="auto"/>
            <w:vAlign w:val="center"/>
          </w:tcPr>
          <w:p w:rsidR="006F7766" w:rsidRPr="00E51C9D" w:rsidRDefault="006F7766" w:rsidP="006F7766">
            <w:pPr>
              <w:widowControl w:val="0"/>
              <w:ind w:hanging="15"/>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1134" w:type="dxa"/>
            <w:vAlign w:val="center"/>
          </w:tcPr>
          <w:p w:rsidR="006F7766" w:rsidRPr="00E51C9D" w:rsidRDefault="006F7766" w:rsidP="006F7766">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0" w:type="dxa"/>
            <w:vAlign w:val="center"/>
          </w:tcPr>
          <w:p w:rsidR="006F7766" w:rsidRPr="00E51C9D" w:rsidRDefault="006F7766" w:rsidP="006F7766">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259" w:type="dxa"/>
            <w:vAlign w:val="center"/>
          </w:tcPr>
          <w:p w:rsidR="006F7766" w:rsidRPr="00E51C9D" w:rsidRDefault="006F7766" w:rsidP="006F7766">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843" w:type="dxa"/>
            <w:vAlign w:val="center"/>
          </w:tcPr>
          <w:p w:rsidR="006F7766" w:rsidRPr="00E51C9D" w:rsidRDefault="006F7766" w:rsidP="006F7766">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709" w:type="dxa"/>
            <w:vAlign w:val="center"/>
          </w:tcPr>
          <w:p w:rsidR="006F7766" w:rsidRPr="00E51C9D" w:rsidRDefault="006F7766" w:rsidP="006F7766">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820" w:type="dxa"/>
            <w:vAlign w:val="center"/>
          </w:tcPr>
          <w:p w:rsidR="006F7766" w:rsidRPr="00E51C9D" w:rsidRDefault="006F7766" w:rsidP="006F7766">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850" w:type="dxa"/>
            <w:vAlign w:val="center"/>
          </w:tcPr>
          <w:p w:rsidR="006F7766" w:rsidRPr="00E51C9D" w:rsidRDefault="006F7766" w:rsidP="006F7766">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5C2FF4" w:rsidRPr="00E51C9D" w:rsidTr="005C2FF4">
        <w:trPr>
          <w:trHeight w:val="20"/>
          <w:jc w:val="center"/>
        </w:trPr>
        <w:tc>
          <w:tcPr>
            <w:tcW w:w="2649" w:type="dxa"/>
            <w:shd w:val="clear" w:color="auto" w:fill="auto"/>
          </w:tcPr>
          <w:p w:rsidR="005C2FF4" w:rsidRPr="00E51C9D" w:rsidRDefault="005C2FF4" w:rsidP="006F7766">
            <w:pPr>
              <w:pStyle w:val="aff1"/>
              <w:ind w:hanging="15"/>
              <w:rPr>
                <w:color w:val="auto"/>
              </w:rPr>
            </w:pPr>
            <w:r w:rsidRPr="00E51C9D">
              <w:rPr>
                <w:color w:val="auto"/>
              </w:rPr>
              <w:t xml:space="preserve">  Социальное обслуживание</w:t>
            </w:r>
          </w:p>
        </w:tc>
        <w:tc>
          <w:tcPr>
            <w:tcW w:w="851" w:type="dxa"/>
            <w:shd w:val="clear" w:color="auto" w:fill="auto"/>
          </w:tcPr>
          <w:p w:rsidR="005C2FF4" w:rsidRPr="00E51C9D" w:rsidRDefault="005C2FF4" w:rsidP="006F7766">
            <w:pPr>
              <w:pStyle w:val="aff1"/>
              <w:ind w:hanging="15"/>
              <w:jc w:val="center"/>
              <w:rPr>
                <w:color w:val="auto"/>
              </w:rPr>
            </w:pPr>
            <w:r w:rsidRPr="00E51C9D">
              <w:rPr>
                <w:color w:val="auto"/>
              </w:rPr>
              <w:t>3.2</w:t>
            </w:r>
          </w:p>
        </w:tc>
        <w:tc>
          <w:tcPr>
            <w:tcW w:w="1134" w:type="dxa"/>
            <w:vMerge w:val="restart"/>
            <w:vAlign w:val="center"/>
          </w:tcPr>
          <w:p w:rsidR="005C2FF4" w:rsidRPr="00E51C9D" w:rsidRDefault="005C2FF4" w:rsidP="005C2FF4">
            <w:pPr>
              <w:pStyle w:val="aff1"/>
              <w:ind w:hanging="15"/>
              <w:jc w:val="center"/>
              <w:rPr>
                <w:color w:val="auto"/>
              </w:rPr>
            </w:pPr>
            <w:r w:rsidRPr="00E51C9D">
              <w:rPr>
                <w:color w:val="auto"/>
              </w:rPr>
              <w:t>300/</w:t>
            </w:r>
          </w:p>
          <w:p w:rsidR="005C2FF4" w:rsidRPr="00E51C9D" w:rsidRDefault="005C2FF4" w:rsidP="005C2FF4">
            <w:pPr>
              <w:pStyle w:val="aff1"/>
              <w:ind w:hanging="15"/>
              <w:jc w:val="center"/>
              <w:rPr>
                <w:color w:val="auto"/>
              </w:rPr>
            </w:pPr>
            <w:r w:rsidRPr="00E51C9D">
              <w:rPr>
                <w:color w:val="auto"/>
              </w:rPr>
              <w:t>5000</w:t>
            </w:r>
          </w:p>
          <w:p w:rsidR="005C2FF4" w:rsidRPr="00E51C9D" w:rsidRDefault="005C2FF4" w:rsidP="005C2FF4">
            <w:pPr>
              <w:pStyle w:val="aff1"/>
              <w:ind w:hanging="15"/>
              <w:jc w:val="center"/>
              <w:rPr>
                <w:color w:val="auto"/>
              </w:rPr>
            </w:pPr>
            <w:r w:rsidRPr="00E51C9D">
              <w:rPr>
                <w:color w:val="auto"/>
              </w:rPr>
              <w:t>кв.м</w:t>
            </w:r>
          </w:p>
        </w:tc>
        <w:tc>
          <w:tcPr>
            <w:tcW w:w="850" w:type="dxa"/>
            <w:vMerge w:val="restart"/>
            <w:vAlign w:val="center"/>
          </w:tcPr>
          <w:p w:rsidR="005C2FF4" w:rsidRPr="00E51C9D" w:rsidRDefault="005C2FF4" w:rsidP="005C2FF4">
            <w:pPr>
              <w:pStyle w:val="aff1"/>
              <w:ind w:hanging="15"/>
              <w:jc w:val="center"/>
              <w:rPr>
                <w:color w:val="auto"/>
              </w:rPr>
            </w:pPr>
            <w:r w:rsidRPr="00E51C9D">
              <w:rPr>
                <w:color w:val="auto"/>
              </w:rPr>
              <w:t>12 м</w:t>
            </w:r>
          </w:p>
        </w:tc>
        <w:tc>
          <w:tcPr>
            <w:tcW w:w="1259" w:type="dxa"/>
            <w:vMerge w:val="restart"/>
            <w:vAlign w:val="center"/>
          </w:tcPr>
          <w:p w:rsidR="005C2FF4" w:rsidRPr="00E51C9D" w:rsidRDefault="005C2FF4" w:rsidP="005C2FF4">
            <w:pPr>
              <w:pStyle w:val="aff1"/>
              <w:ind w:hanging="15"/>
              <w:jc w:val="center"/>
              <w:rPr>
                <w:color w:val="auto"/>
              </w:rPr>
            </w:pPr>
            <w:r w:rsidRPr="00E51C9D">
              <w:rPr>
                <w:color w:val="auto"/>
              </w:rPr>
              <w:t>5  м</w:t>
            </w:r>
          </w:p>
        </w:tc>
        <w:tc>
          <w:tcPr>
            <w:tcW w:w="843" w:type="dxa"/>
            <w:vMerge w:val="restart"/>
            <w:vAlign w:val="center"/>
          </w:tcPr>
          <w:p w:rsidR="005C2FF4" w:rsidRPr="00E51C9D" w:rsidRDefault="005C2FF4" w:rsidP="005C2FF4">
            <w:pPr>
              <w:pStyle w:val="aff1"/>
              <w:ind w:hanging="15"/>
              <w:jc w:val="center"/>
              <w:rPr>
                <w:color w:val="auto"/>
              </w:rPr>
            </w:pPr>
            <w:r w:rsidRPr="00E51C9D">
              <w:rPr>
                <w:color w:val="auto"/>
              </w:rPr>
              <w:t>3 м</w:t>
            </w:r>
          </w:p>
        </w:tc>
        <w:tc>
          <w:tcPr>
            <w:tcW w:w="709" w:type="dxa"/>
            <w:vMerge w:val="restart"/>
            <w:vAlign w:val="center"/>
          </w:tcPr>
          <w:p w:rsidR="005C2FF4" w:rsidRPr="00E51C9D" w:rsidRDefault="005C2FF4" w:rsidP="005C2FF4">
            <w:pPr>
              <w:pStyle w:val="aff1"/>
              <w:ind w:hanging="15"/>
              <w:jc w:val="center"/>
              <w:rPr>
                <w:color w:val="auto"/>
              </w:rPr>
            </w:pPr>
            <w:r w:rsidRPr="00E51C9D">
              <w:rPr>
                <w:color w:val="auto"/>
              </w:rPr>
              <w:t>3</w:t>
            </w:r>
          </w:p>
        </w:tc>
        <w:tc>
          <w:tcPr>
            <w:tcW w:w="820" w:type="dxa"/>
            <w:vMerge w:val="restart"/>
            <w:vAlign w:val="center"/>
          </w:tcPr>
          <w:p w:rsidR="005C2FF4" w:rsidRPr="00E51C9D" w:rsidRDefault="005C2FF4" w:rsidP="005C2FF4">
            <w:pPr>
              <w:pStyle w:val="aff1"/>
              <w:ind w:hanging="15"/>
              <w:jc w:val="center"/>
              <w:rPr>
                <w:color w:val="auto"/>
              </w:rPr>
            </w:pPr>
            <w:r w:rsidRPr="00E51C9D">
              <w:rPr>
                <w:color w:val="auto"/>
              </w:rPr>
              <w:t>15 м</w:t>
            </w:r>
          </w:p>
        </w:tc>
        <w:tc>
          <w:tcPr>
            <w:tcW w:w="850" w:type="dxa"/>
            <w:vMerge w:val="restart"/>
            <w:vAlign w:val="center"/>
          </w:tcPr>
          <w:p w:rsidR="005C2FF4" w:rsidRPr="00E51C9D" w:rsidRDefault="005C2FF4" w:rsidP="005C2FF4">
            <w:pPr>
              <w:pStyle w:val="aff1"/>
              <w:ind w:hanging="15"/>
              <w:jc w:val="center"/>
              <w:rPr>
                <w:color w:val="auto"/>
              </w:rPr>
            </w:pPr>
            <w:r w:rsidRPr="00E51C9D">
              <w:rPr>
                <w:color w:val="auto"/>
              </w:rPr>
              <w:t>60 %</w:t>
            </w:r>
          </w:p>
        </w:tc>
      </w:tr>
      <w:tr w:rsidR="005C2FF4" w:rsidRPr="00E51C9D" w:rsidTr="000D798A">
        <w:trPr>
          <w:trHeight w:val="20"/>
          <w:jc w:val="center"/>
        </w:trPr>
        <w:tc>
          <w:tcPr>
            <w:tcW w:w="2649" w:type="dxa"/>
            <w:shd w:val="clear" w:color="auto" w:fill="auto"/>
          </w:tcPr>
          <w:p w:rsidR="005C2FF4" w:rsidRPr="00E51C9D" w:rsidRDefault="005C2FF4" w:rsidP="005C2FF4">
            <w:pPr>
              <w:pStyle w:val="aff1"/>
              <w:ind w:hanging="15"/>
              <w:rPr>
                <w:color w:val="auto"/>
              </w:rPr>
            </w:pPr>
            <w:r w:rsidRPr="00E51C9D">
              <w:rPr>
                <w:color w:val="auto"/>
              </w:rPr>
              <w:t>Дома социального обслуживания</w:t>
            </w:r>
          </w:p>
        </w:tc>
        <w:tc>
          <w:tcPr>
            <w:tcW w:w="851" w:type="dxa"/>
            <w:shd w:val="clear" w:color="auto" w:fill="auto"/>
          </w:tcPr>
          <w:p w:rsidR="005C2FF4" w:rsidRPr="00E51C9D" w:rsidRDefault="005C2FF4" w:rsidP="005C2FF4">
            <w:pPr>
              <w:pStyle w:val="aff1"/>
              <w:ind w:hanging="15"/>
              <w:jc w:val="center"/>
              <w:rPr>
                <w:color w:val="auto"/>
              </w:rPr>
            </w:pPr>
            <w:r w:rsidRPr="00E51C9D">
              <w:rPr>
                <w:color w:val="auto"/>
              </w:rPr>
              <w:t>3.2.1</w:t>
            </w:r>
          </w:p>
        </w:tc>
        <w:tc>
          <w:tcPr>
            <w:tcW w:w="1134" w:type="dxa"/>
            <w:vMerge/>
          </w:tcPr>
          <w:p w:rsidR="005C2FF4" w:rsidRPr="00E51C9D" w:rsidRDefault="005C2FF4" w:rsidP="006F7766">
            <w:pPr>
              <w:pStyle w:val="aff1"/>
              <w:ind w:hanging="15"/>
              <w:jc w:val="center"/>
              <w:rPr>
                <w:color w:val="auto"/>
              </w:rPr>
            </w:pPr>
          </w:p>
        </w:tc>
        <w:tc>
          <w:tcPr>
            <w:tcW w:w="850" w:type="dxa"/>
            <w:vMerge/>
          </w:tcPr>
          <w:p w:rsidR="005C2FF4" w:rsidRPr="00E51C9D" w:rsidRDefault="005C2FF4" w:rsidP="006F7766">
            <w:pPr>
              <w:pStyle w:val="aff1"/>
              <w:ind w:hanging="15"/>
              <w:jc w:val="center"/>
              <w:rPr>
                <w:color w:val="auto"/>
              </w:rPr>
            </w:pPr>
          </w:p>
        </w:tc>
        <w:tc>
          <w:tcPr>
            <w:tcW w:w="1259" w:type="dxa"/>
            <w:vMerge/>
          </w:tcPr>
          <w:p w:rsidR="005C2FF4" w:rsidRPr="00E51C9D" w:rsidRDefault="005C2FF4" w:rsidP="006F7766">
            <w:pPr>
              <w:pStyle w:val="aff1"/>
              <w:ind w:hanging="15"/>
              <w:jc w:val="center"/>
              <w:rPr>
                <w:color w:val="auto"/>
              </w:rPr>
            </w:pPr>
          </w:p>
        </w:tc>
        <w:tc>
          <w:tcPr>
            <w:tcW w:w="843" w:type="dxa"/>
            <w:vMerge/>
          </w:tcPr>
          <w:p w:rsidR="005C2FF4" w:rsidRPr="00E51C9D" w:rsidRDefault="005C2FF4" w:rsidP="006F7766">
            <w:pPr>
              <w:pStyle w:val="aff1"/>
              <w:ind w:hanging="15"/>
              <w:jc w:val="center"/>
              <w:rPr>
                <w:color w:val="auto"/>
              </w:rPr>
            </w:pPr>
          </w:p>
        </w:tc>
        <w:tc>
          <w:tcPr>
            <w:tcW w:w="709" w:type="dxa"/>
            <w:vMerge/>
          </w:tcPr>
          <w:p w:rsidR="005C2FF4" w:rsidRPr="00E51C9D" w:rsidRDefault="005C2FF4" w:rsidP="006F7766">
            <w:pPr>
              <w:pStyle w:val="aff1"/>
              <w:ind w:hanging="15"/>
              <w:jc w:val="center"/>
              <w:rPr>
                <w:color w:val="auto"/>
              </w:rPr>
            </w:pPr>
          </w:p>
        </w:tc>
        <w:tc>
          <w:tcPr>
            <w:tcW w:w="820" w:type="dxa"/>
            <w:vMerge/>
          </w:tcPr>
          <w:p w:rsidR="005C2FF4" w:rsidRPr="00E51C9D" w:rsidRDefault="005C2FF4" w:rsidP="006F7766">
            <w:pPr>
              <w:pStyle w:val="aff1"/>
              <w:ind w:hanging="15"/>
              <w:jc w:val="center"/>
              <w:rPr>
                <w:color w:val="auto"/>
              </w:rPr>
            </w:pPr>
          </w:p>
        </w:tc>
        <w:tc>
          <w:tcPr>
            <w:tcW w:w="850" w:type="dxa"/>
            <w:vMerge/>
          </w:tcPr>
          <w:p w:rsidR="005C2FF4" w:rsidRPr="00E51C9D" w:rsidRDefault="005C2FF4" w:rsidP="002127AA">
            <w:pPr>
              <w:pStyle w:val="aff1"/>
              <w:ind w:hanging="15"/>
              <w:jc w:val="center"/>
              <w:rPr>
                <w:color w:val="auto"/>
              </w:rPr>
            </w:pPr>
          </w:p>
        </w:tc>
      </w:tr>
      <w:tr w:rsidR="005C2FF4" w:rsidRPr="00E51C9D" w:rsidTr="000D798A">
        <w:trPr>
          <w:trHeight w:val="20"/>
          <w:jc w:val="center"/>
        </w:trPr>
        <w:tc>
          <w:tcPr>
            <w:tcW w:w="2649" w:type="dxa"/>
            <w:shd w:val="clear" w:color="auto" w:fill="auto"/>
          </w:tcPr>
          <w:p w:rsidR="005C2FF4" w:rsidRPr="00E51C9D" w:rsidRDefault="005C2FF4" w:rsidP="005C2FF4">
            <w:pPr>
              <w:pStyle w:val="aff1"/>
              <w:ind w:hanging="15"/>
              <w:rPr>
                <w:color w:val="auto"/>
              </w:rPr>
            </w:pPr>
            <w:r w:rsidRPr="00E51C9D">
              <w:rPr>
                <w:color w:val="auto"/>
              </w:rPr>
              <w:t>Оказание социальной помощи</w:t>
            </w:r>
          </w:p>
        </w:tc>
        <w:tc>
          <w:tcPr>
            <w:tcW w:w="851" w:type="dxa"/>
            <w:shd w:val="clear" w:color="auto" w:fill="auto"/>
          </w:tcPr>
          <w:p w:rsidR="005C2FF4" w:rsidRPr="00E51C9D" w:rsidRDefault="005C2FF4" w:rsidP="005C2FF4">
            <w:pPr>
              <w:pStyle w:val="aff1"/>
              <w:ind w:hanging="15"/>
              <w:jc w:val="center"/>
              <w:rPr>
                <w:color w:val="auto"/>
              </w:rPr>
            </w:pPr>
            <w:r w:rsidRPr="00E51C9D">
              <w:rPr>
                <w:color w:val="auto"/>
              </w:rPr>
              <w:t>3.2.2</w:t>
            </w:r>
          </w:p>
        </w:tc>
        <w:tc>
          <w:tcPr>
            <w:tcW w:w="1134" w:type="dxa"/>
            <w:vMerge/>
          </w:tcPr>
          <w:p w:rsidR="005C2FF4" w:rsidRPr="00E51C9D" w:rsidRDefault="005C2FF4" w:rsidP="006F7766">
            <w:pPr>
              <w:pStyle w:val="aff1"/>
              <w:ind w:hanging="15"/>
              <w:jc w:val="center"/>
              <w:rPr>
                <w:color w:val="auto"/>
              </w:rPr>
            </w:pPr>
          </w:p>
        </w:tc>
        <w:tc>
          <w:tcPr>
            <w:tcW w:w="850" w:type="dxa"/>
            <w:vMerge/>
          </w:tcPr>
          <w:p w:rsidR="005C2FF4" w:rsidRPr="00E51C9D" w:rsidRDefault="005C2FF4" w:rsidP="006F7766">
            <w:pPr>
              <w:pStyle w:val="aff1"/>
              <w:ind w:hanging="15"/>
              <w:jc w:val="center"/>
              <w:rPr>
                <w:color w:val="auto"/>
              </w:rPr>
            </w:pPr>
          </w:p>
        </w:tc>
        <w:tc>
          <w:tcPr>
            <w:tcW w:w="1259" w:type="dxa"/>
            <w:vMerge/>
          </w:tcPr>
          <w:p w:rsidR="005C2FF4" w:rsidRPr="00E51C9D" w:rsidRDefault="005C2FF4" w:rsidP="006F7766">
            <w:pPr>
              <w:pStyle w:val="aff1"/>
              <w:ind w:hanging="15"/>
              <w:jc w:val="center"/>
              <w:rPr>
                <w:color w:val="auto"/>
              </w:rPr>
            </w:pPr>
          </w:p>
        </w:tc>
        <w:tc>
          <w:tcPr>
            <w:tcW w:w="843" w:type="dxa"/>
            <w:vMerge/>
          </w:tcPr>
          <w:p w:rsidR="005C2FF4" w:rsidRPr="00E51C9D" w:rsidRDefault="005C2FF4" w:rsidP="006F7766">
            <w:pPr>
              <w:pStyle w:val="aff1"/>
              <w:ind w:hanging="15"/>
              <w:jc w:val="center"/>
              <w:rPr>
                <w:color w:val="auto"/>
              </w:rPr>
            </w:pPr>
          </w:p>
        </w:tc>
        <w:tc>
          <w:tcPr>
            <w:tcW w:w="709" w:type="dxa"/>
            <w:vMerge/>
          </w:tcPr>
          <w:p w:rsidR="005C2FF4" w:rsidRPr="00E51C9D" w:rsidRDefault="005C2FF4" w:rsidP="006F7766">
            <w:pPr>
              <w:pStyle w:val="aff1"/>
              <w:ind w:hanging="15"/>
              <w:jc w:val="center"/>
              <w:rPr>
                <w:color w:val="auto"/>
              </w:rPr>
            </w:pPr>
          </w:p>
        </w:tc>
        <w:tc>
          <w:tcPr>
            <w:tcW w:w="820" w:type="dxa"/>
            <w:vMerge/>
          </w:tcPr>
          <w:p w:rsidR="005C2FF4" w:rsidRPr="00E51C9D" w:rsidRDefault="005C2FF4" w:rsidP="006F7766">
            <w:pPr>
              <w:pStyle w:val="aff1"/>
              <w:ind w:hanging="15"/>
              <w:jc w:val="center"/>
              <w:rPr>
                <w:color w:val="auto"/>
              </w:rPr>
            </w:pPr>
          </w:p>
        </w:tc>
        <w:tc>
          <w:tcPr>
            <w:tcW w:w="850" w:type="dxa"/>
            <w:vMerge/>
          </w:tcPr>
          <w:p w:rsidR="005C2FF4" w:rsidRPr="00E51C9D" w:rsidRDefault="005C2FF4" w:rsidP="002127AA">
            <w:pPr>
              <w:pStyle w:val="aff1"/>
              <w:ind w:hanging="15"/>
              <w:jc w:val="center"/>
              <w:rPr>
                <w:color w:val="auto"/>
              </w:rPr>
            </w:pPr>
          </w:p>
        </w:tc>
      </w:tr>
      <w:tr w:rsidR="005C2FF4" w:rsidRPr="00E51C9D" w:rsidTr="000D798A">
        <w:trPr>
          <w:trHeight w:val="20"/>
          <w:jc w:val="center"/>
        </w:trPr>
        <w:tc>
          <w:tcPr>
            <w:tcW w:w="2649" w:type="dxa"/>
            <w:shd w:val="clear" w:color="auto" w:fill="auto"/>
          </w:tcPr>
          <w:p w:rsidR="005C2FF4" w:rsidRPr="00E51C9D" w:rsidRDefault="005C2FF4" w:rsidP="005C2FF4">
            <w:pPr>
              <w:pStyle w:val="aff1"/>
              <w:ind w:hanging="15"/>
              <w:rPr>
                <w:color w:val="auto"/>
              </w:rPr>
            </w:pPr>
            <w:r w:rsidRPr="00E51C9D">
              <w:rPr>
                <w:color w:val="auto"/>
              </w:rPr>
              <w:t>Оказание услуг связи</w:t>
            </w:r>
          </w:p>
        </w:tc>
        <w:tc>
          <w:tcPr>
            <w:tcW w:w="851" w:type="dxa"/>
            <w:shd w:val="clear" w:color="auto" w:fill="auto"/>
          </w:tcPr>
          <w:p w:rsidR="005C2FF4" w:rsidRPr="00E51C9D" w:rsidRDefault="005C2FF4" w:rsidP="005C2FF4">
            <w:pPr>
              <w:pStyle w:val="aff1"/>
              <w:ind w:hanging="15"/>
              <w:jc w:val="center"/>
              <w:rPr>
                <w:color w:val="auto"/>
              </w:rPr>
            </w:pPr>
            <w:r w:rsidRPr="00E51C9D">
              <w:rPr>
                <w:color w:val="auto"/>
              </w:rPr>
              <w:t>3.2.3</w:t>
            </w:r>
          </w:p>
        </w:tc>
        <w:tc>
          <w:tcPr>
            <w:tcW w:w="1134" w:type="dxa"/>
            <w:vMerge/>
          </w:tcPr>
          <w:p w:rsidR="005C2FF4" w:rsidRPr="00E51C9D" w:rsidRDefault="005C2FF4" w:rsidP="006F7766">
            <w:pPr>
              <w:pStyle w:val="aff1"/>
              <w:ind w:hanging="15"/>
              <w:jc w:val="center"/>
              <w:rPr>
                <w:color w:val="auto"/>
              </w:rPr>
            </w:pPr>
          </w:p>
        </w:tc>
        <w:tc>
          <w:tcPr>
            <w:tcW w:w="850" w:type="dxa"/>
            <w:vMerge/>
          </w:tcPr>
          <w:p w:rsidR="005C2FF4" w:rsidRPr="00E51C9D" w:rsidRDefault="005C2FF4" w:rsidP="006F7766">
            <w:pPr>
              <w:pStyle w:val="aff1"/>
              <w:ind w:hanging="15"/>
              <w:jc w:val="center"/>
              <w:rPr>
                <w:color w:val="auto"/>
              </w:rPr>
            </w:pPr>
          </w:p>
        </w:tc>
        <w:tc>
          <w:tcPr>
            <w:tcW w:w="1259" w:type="dxa"/>
            <w:vMerge/>
          </w:tcPr>
          <w:p w:rsidR="005C2FF4" w:rsidRPr="00E51C9D" w:rsidRDefault="005C2FF4" w:rsidP="006F7766">
            <w:pPr>
              <w:pStyle w:val="aff1"/>
              <w:ind w:hanging="15"/>
              <w:jc w:val="center"/>
              <w:rPr>
                <w:color w:val="auto"/>
              </w:rPr>
            </w:pPr>
          </w:p>
        </w:tc>
        <w:tc>
          <w:tcPr>
            <w:tcW w:w="843" w:type="dxa"/>
            <w:vMerge/>
          </w:tcPr>
          <w:p w:rsidR="005C2FF4" w:rsidRPr="00E51C9D" w:rsidRDefault="005C2FF4" w:rsidP="006F7766">
            <w:pPr>
              <w:pStyle w:val="aff1"/>
              <w:ind w:hanging="15"/>
              <w:jc w:val="center"/>
              <w:rPr>
                <w:color w:val="auto"/>
              </w:rPr>
            </w:pPr>
          </w:p>
        </w:tc>
        <w:tc>
          <w:tcPr>
            <w:tcW w:w="709" w:type="dxa"/>
            <w:vMerge/>
          </w:tcPr>
          <w:p w:rsidR="005C2FF4" w:rsidRPr="00E51C9D" w:rsidRDefault="005C2FF4" w:rsidP="006F7766">
            <w:pPr>
              <w:pStyle w:val="aff1"/>
              <w:ind w:hanging="15"/>
              <w:jc w:val="center"/>
              <w:rPr>
                <w:color w:val="auto"/>
              </w:rPr>
            </w:pPr>
          </w:p>
        </w:tc>
        <w:tc>
          <w:tcPr>
            <w:tcW w:w="820" w:type="dxa"/>
            <w:vMerge/>
          </w:tcPr>
          <w:p w:rsidR="005C2FF4" w:rsidRPr="00E51C9D" w:rsidRDefault="005C2FF4" w:rsidP="006F7766">
            <w:pPr>
              <w:pStyle w:val="aff1"/>
              <w:ind w:hanging="15"/>
              <w:jc w:val="center"/>
              <w:rPr>
                <w:color w:val="auto"/>
              </w:rPr>
            </w:pPr>
          </w:p>
        </w:tc>
        <w:tc>
          <w:tcPr>
            <w:tcW w:w="850" w:type="dxa"/>
            <w:vMerge/>
          </w:tcPr>
          <w:p w:rsidR="005C2FF4" w:rsidRPr="00E51C9D" w:rsidRDefault="005C2FF4" w:rsidP="002127AA">
            <w:pPr>
              <w:pStyle w:val="aff1"/>
              <w:ind w:hanging="15"/>
              <w:jc w:val="center"/>
              <w:rPr>
                <w:color w:val="auto"/>
              </w:rPr>
            </w:pPr>
          </w:p>
        </w:tc>
      </w:tr>
      <w:tr w:rsidR="005C2FF4" w:rsidRPr="00E51C9D" w:rsidTr="000D798A">
        <w:trPr>
          <w:trHeight w:val="20"/>
          <w:jc w:val="center"/>
        </w:trPr>
        <w:tc>
          <w:tcPr>
            <w:tcW w:w="2649" w:type="dxa"/>
            <w:shd w:val="clear" w:color="auto" w:fill="auto"/>
          </w:tcPr>
          <w:p w:rsidR="005C2FF4" w:rsidRPr="00E51C9D" w:rsidRDefault="005C2FF4" w:rsidP="005C2FF4">
            <w:pPr>
              <w:pStyle w:val="aff1"/>
              <w:ind w:hanging="15"/>
              <w:rPr>
                <w:color w:val="auto"/>
              </w:rPr>
            </w:pPr>
            <w:r w:rsidRPr="00E51C9D">
              <w:rPr>
                <w:color w:val="auto"/>
              </w:rPr>
              <w:t>Общежития</w:t>
            </w:r>
          </w:p>
        </w:tc>
        <w:tc>
          <w:tcPr>
            <w:tcW w:w="851" w:type="dxa"/>
            <w:shd w:val="clear" w:color="auto" w:fill="auto"/>
          </w:tcPr>
          <w:p w:rsidR="005C2FF4" w:rsidRPr="00E51C9D" w:rsidRDefault="005C2FF4" w:rsidP="005C2FF4">
            <w:pPr>
              <w:pStyle w:val="aff1"/>
              <w:ind w:hanging="15"/>
              <w:jc w:val="center"/>
              <w:rPr>
                <w:color w:val="auto"/>
              </w:rPr>
            </w:pPr>
            <w:r w:rsidRPr="00E51C9D">
              <w:rPr>
                <w:color w:val="auto"/>
              </w:rPr>
              <w:t>3.2.4</w:t>
            </w:r>
          </w:p>
        </w:tc>
        <w:tc>
          <w:tcPr>
            <w:tcW w:w="1134" w:type="dxa"/>
            <w:vMerge/>
          </w:tcPr>
          <w:p w:rsidR="005C2FF4" w:rsidRPr="00E51C9D" w:rsidRDefault="005C2FF4" w:rsidP="006F7766">
            <w:pPr>
              <w:pStyle w:val="aff1"/>
              <w:ind w:hanging="15"/>
              <w:jc w:val="center"/>
              <w:rPr>
                <w:color w:val="auto"/>
              </w:rPr>
            </w:pPr>
          </w:p>
        </w:tc>
        <w:tc>
          <w:tcPr>
            <w:tcW w:w="850" w:type="dxa"/>
            <w:vMerge/>
          </w:tcPr>
          <w:p w:rsidR="005C2FF4" w:rsidRPr="00E51C9D" w:rsidRDefault="005C2FF4" w:rsidP="006F7766">
            <w:pPr>
              <w:pStyle w:val="aff1"/>
              <w:ind w:hanging="15"/>
              <w:jc w:val="center"/>
              <w:rPr>
                <w:color w:val="auto"/>
              </w:rPr>
            </w:pPr>
          </w:p>
        </w:tc>
        <w:tc>
          <w:tcPr>
            <w:tcW w:w="1259" w:type="dxa"/>
            <w:vMerge/>
          </w:tcPr>
          <w:p w:rsidR="005C2FF4" w:rsidRPr="00E51C9D" w:rsidRDefault="005C2FF4" w:rsidP="006F7766">
            <w:pPr>
              <w:pStyle w:val="aff1"/>
              <w:ind w:hanging="15"/>
              <w:jc w:val="center"/>
              <w:rPr>
                <w:color w:val="auto"/>
              </w:rPr>
            </w:pPr>
          </w:p>
        </w:tc>
        <w:tc>
          <w:tcPr>
            <w:tcW w:w="843" w:type="dxa"/>
            <w:vMerge/>
          </w:tcPr>
          <w:p w:rsidR="005C2FF4" w:rsidRPr="00E51C9D" w:rsidRDefault="005C2FF4" w:rsidP="006F7766">
            <w:pPr>
              <w:pStyle w:val="aff1"/>
              <w:ind w:hanging="15"/>
              <w:jc w:val="center"/>
              <w:rPr>
                <w:color w:val="auto"/>
              </w:rPr>
            </w:pPr>
          </w:p>
        </w:tc>
        <w:tc>
          <w:tcPr>
            <w:tcW w:w="709" w:type="dxa"/>
            <w:vMerge/>
          </w:tcPr>
          <w:p w:rsidR="005C2FF4" w:rsidRPr="00E51C9D" w:rsidRDefault="005C2FF4" w:rsidP="006F7766">
            <w:pPr>
              <w:pStyle w:val="aff1"/>
              <w:ind w:hanging="15"/>
              <w:jc w:val="center"/>
              <w:rPr>
                <w:color w:val="auto"/>
              </w:rPr>
            </w:pPr>
          </w:p>
        </w:tc>
        <w:tc>
          <w:tcPr>
            <w:tcW w:w="820" w:type="dxa"/>
            <w:vMerge/>
          </w:tcPr>
          <w:p w:rsidR="005C2FF4" w:rsidRPr="00E51C9D" w:rsidRDefault="005C2FF4" w:rsidP="006F7766">
            <w:pPr>
              <w:pStyle w:val="aff1"/>
              <w:ind w:hanging="15"/>
              <w:jc w:val="center"/>
              <w:rPr>
                <w:color w:val="auto"/>
              </w:rPr>
            </w:pPr>
          </w:p>
        </w:tc>
        <w:tc>
          <w:tcPr>
            <w:tcW w:w="850" w:type="dxa"/>
            <w:vMerge/>
          </w:tcPr>
          <w:p w:rsidR="005C2FF4" w:rsidRPr="00E51C9D" w:rsidRDefault="005C2FF4" w:rsidP="002127AA">
            <w:pPr>
              <w:pStyle w:val="aff1"/>
              <w:ind w:hanging="15"/>
              <w:jc w:val="center"/>
              <w:rPr>
                <w:color w:val="auto"/>
              </w:rPr>
            </w:pPr>
          </w:p>
        </w:tc>
      </w:tr>
      <w:tr w:rsidR="005C2FF4" w:rsidRPr="00E51C9D" w:rsidTr="000D798A">
        <w:trPr>
          <w:trHeight w:val="20"/>
          <w:jc w:val="center"/>
        </w:trPr>
        <w:tc>
          <w:tcPr>
            <w:tcW w:w="2649" w:type="dxa"/>
            <w:shd w:val="clear" w:color="auto" w:fill="auto"/>
          </w:tcPr>
          <w:p w:rsidR="005C2FF4" w:rsidRPr="00E51C9D" w:rsidRDefault="005C2FF4" w:rsidP="006F7766">
            <w:pPr>
              <w:pStyle w:val="aff1"/>
              <w:ind w:hanging="15"/>
              <w:rPr>
                <w:color w:val="auto"/>
              </w:rPr>
            </w:pPr>
            <w:r w:rsidRPr="00E51C9D">
              <w:rPr>
                <w:color w:val="auto"/>
              </w:rPr>
              <w:t>Амбулаторно-поликлиническое обслуживание</w:t>
            </w:r>
          </w:p>
        </w:tc>
        <w:tc>
          <w:tcPr>
            <w:tcW w:w="851" w:type="dxa"/>
            <w:shd w:val="clear" w:color="auto" w:fill="auto"/>
          </w:tcPr>
          <w:p w:rsidR="005C2FF4" w:rsidRPr="00E51C9D" w:rsidRDefault="005C2FF4" w:rsidP="006F7766">
            <w:pPr>
              <w:pStyle w:val="aff1"/>
              <w:ind w:hanging="15"/>
              <w:jc w:val="center"/>
              <w:rPr>
                <w:color w:val="auto"/>
              </w:rPr>
            </w:pPr>
            <w:r w:rsidRPr="00E51C9D">
              <w:rPr>
                <w:color w:val="auto"/>
              </w:rPr>
              <w:t>3.4.1</w:t>
            </w:r>
          </w:p>
        </w:tc>
        <w:tc>
          <w:tcPr>
            <w:tcW w:w="1134" w:type="dxa"/>
            <w:vMerge/>
          </w:tcPr>
          <w:p w:rsidR="005C2FF4" w:rsidRPr="00E51C9D" w:rsidRDefault="005C2FF4" w:rsidP="00520497">
            <w:pPr>
              <w:pStyle w:val="aff1"/>
              <w:ind w:hanging="15"/>
              <w:jc w:val="center"/>
              <w:rPr>
                <w:color w:val="auto"/>
              </w:rPr>
            </w:pPr>
          </w:p>
        </w:tc>
        <w:tc>
          <w:tcPr>
            <w:tcW w:w="850" w:type="dxa"/>
            <w:vMerge/>
          </w:tcPr>
          <w:p w:rsidR="005C2FF4" w:rsidRPr="00E51C9D" w:rsidRDefault="005C2FF4" w:rsidP="00520497">
            <w:pPr>
              <w:pStyle w:val="aff1"/>
              <w:ind w:hanging="15"/>
              <w:jc w:val="center"/>
              <w:rPr>
                <w:color w:val="auto"/>
              </w:rPr>
            </w:pPr>
          </w:p>
        </w:tc>
        <w:tc>
          <w:tcPr>
            <w:tcW w:w="1259" w:type="dxa"/>
            <w:vMerge/>
          </w:tcPr>
          <w:p w:rsidR="005C2FF4" w:rsidRPr="00E51C9D" w:rsidRDefault="005C2FF4" w:rsidP="00520497">
            <w:pPr>
              <w:pStyle w:val="aff1"/>
              <w:ind w:hanging="15"/>
              <w:jc w:val="center"/>
              <w:rPr>
                <w:color w:val="auto"/>
              </w:rPr>
            </w:pPr>
          </w:p>
        </w:tc>
        <w:tc>
          <w:tcPr>
            <w:tcW w:w="843" w:type="dxa"/>
            <w:vMerge/>
          </w:tcPr>
          <w:p w:rsidR="005C2FF4" w:rsidRPr="00E51C9D" w:rsidRDefault="005C2FF4" w:rsidP="00520497">
            <w:pPr>
              <w:pStyle w:val="aff1"/>
              <w:ind w:hanging="15"/>
              <w:jc w:val="center"/>
              <w:rPr>
                <w:color w:val="auto"/>
              </w:rPr>
            </w:pPr>
          </w:p>
        </w:tc>
        <w:tc>
          <w:tcPr>
            <w:tcW w:w="709" w:type="dxa"/>
            <w:vMerge/>
          </w:tcPr>
          <w:p w:rsidR="005C2FF4" w:rsidRPr="00E51C9D" w:rsidRDefault="005C2FF4" w:rsidP="00520497">
            <w:pPr>
              <w:pStyle w:val="aff1"/>
              <w:ind w:hanging="15"/>
              <w:jc w:val="center"/>
              <w:rPr>
                <w:color w:val="auto"/>
              </w:rPr>
            </w:pPr>
          </w:p>
        </w:tc>
        <w:tc>
          <w:tcPr>
            <w:tcW w:w="820" w:type="dxa"/>
            <w:vMerge/>
          </w:tcPr>
          <w:p w:rsidR="005C2FF4" w:rsidRPr="00E51C9D" w:rsidRDefault="005C2FF4" w:rsidP="00520497">
            <w:pPr>
              <w:pStyle w:val="aff1"/>
              <w:ind w:hanging="15"/>
              <w:jc w:val="center"/>
              <w:rPr>
                <w:color w:val="auto"/>
              </w:rPr>
            </w:pPr>
          </w:p>
        </w:tc>
        <w:tc>
          <w:tcPr>
            <w:tcW w:w="850" w:type="dxa"/>
            <w:vMerge/>
          </w:tcPr>
          <w:p w:rsidR="005C2FF4" w:rsidRPr="00E51C9D" w:rsidRDefault="005C2FF4" w:rsidP="00520497">
            <w:pPr>
              <w:pStyle w:val="aff1"/>
              <w:ind w:hanging="15"/>
              <w:jc w:val="center"/>
              <w:rPr>
                <w:color w:val="auto"/>
              </w:rPr>
            </w:pPr>
          </w:p>
        </w:tc>
      </w:tr>
      <w:tr w:rsidR="005C2FF4" w:rsidRPr="00E51C9D" w:rsidTr="000D798A">
        <w:trPr>
          <w:trHeight w:val="20"/>
          <w:jc w:val="center"/>
        </w:trPr>
        <w:tc>
          <w:tcPr>
            <w:tcW w:w="2649" w:type="dxa"/>
            <w:shd w:val="clear" w:color="auto" w:fill="auto"/>
          </w:tcPr>
          <w:p w:rsidR="005C2FF4" w:rsidRPr="00E51C9D" w:rsidRDefault="005C2FF4" w:rsidP="006F7766">
            <w:pPr>
              <w:pStyle w:val="aff1"/>
              <w:ind w:hanging="15"/>
              <w:rPr>
                <w:color w:val="auto"/>
              </w:rPr>
            </w:pPr>
            <w:r w:rsidRPr="00E51C9D">
              <w:rPr>
                <w:color w:val="auto"/>
              </w:rPr>
              <w:t>Дошкольное, начальное и среднее общее образование</w:t>
            </w:r>
          </w:p>
        </w:tc>
        <w:tc>
          <w:tcPr>
            <w:tcW w:w="851" w:type="dxa"/>
            <w:shd w:val="clear" w:color="auto" w:fill="auto"/>
          </w:tcPr>
          <w:p w:rsidR="005C2FF4" w:rsidRPr="00E51C9D" w:rsidRDefault="005C2FF4" w:rsidP="006F7766">
            <w:pPr>
              <w:pStyle w:val="aff1"/>
              <w:ind w:hanging="15"/>
              <w:jc w:val="center"/>
              <w:rPr>
                <w:color w:val="auto"/>
              </w:rPr>
            </w:pPr>
            <w:r w:rsidRPr="00E51C9D">
              <w:rPr>
                <w:color w:val="auto"/>
              </w:rPr>
              <w:t>3.5.1</w:t>
            </w:r>
          </w:p>
        </w:tc>
        <w:tc>
          <w:tcPr>
            <w:tcW w:w="1134" w:type="dxa"/>
            <w:vMerge/>
          </w:tcPr>
          <w:p w:rsidR="005C2FF4" w:rsidRPr="00E51C9D" w:rsidRDefault="005C2FF4" w:rsidP="006F7766">
            <w:pPr>
              <w:pStyle w:val="aff1"/>
              <w:ind w:hanging="15"/>
              <w:jc w:val="center"/>
              <w:rPr>
                <w:color w:val="auto"/>
              </w:rPr>
            </w:pPr>
          </w:p>
        </w:tc>
        <w:tc>
          <w:tcPr>
            <w:tcW w:w="850" w:type="dxa"/>
            <w:vMerge/>
          </w:tcPr>
          <w:p w:rsidR="005C2FF4" w:rsidRPr="00E51C9D" w:rsidRDefault="005C2FF4" w:rsidP="006F7766">
            <w:pPr>
              <w:pStyle w:val="aff1"/>
              <w:ind w:hanging="15"/>
              <w:jc w:val="center"/>
              <w:rPr>
                <w:color w:val="auto"/>
              </w:rPr>
            </w:pPr>
          </w:p>
        </w:tc>
        <w:tc>
          <w:tcPr>
            <w:tcW w:w="1259" w:type="dxa"/>
            <w:vMerge/>
          </w:tcPr>
          <w:p w:rsidR="005C2FF4" w:rsidRPr="00E51C9D" w:rsidRDefault="005C2FF4" w:rsidP="006F7766">
            <w:pPr>
              <w:pStyle w:val="aff1"/>
              <w:ind w:hanging="15"/>
              <w:jc w:val="center"/>
              <w:rPr>
                <w:color w:val="auto"/>
              </w:rPr>
            </w:pPr>
          </w:p>
        </w:tc>
        <w:tc>
          <w:tcPr>
            <w:tcW w:w="843" w:type="dxa"/>
            <w:vMerge/>
          </w:tcPr>
          <w:p w:rsidR="005C2FF4" w:rsidRPr="00E51C9D" w:rsidRDefault="005C2FF4" w:rsidP="006F7766">
            <w:pPr>
              <w:pStyle w:val="aff1"/>
              <w:ind w:hanging="15"/>
              <w:jc w:val="center"/>
              <w:rPr>
                <w:color w:val="auto"/>
              </w:rPr>
            </w:pPr>
          </w:p>
        </w:tc>
        <w:tc>
          <w:tcPr>
            <w:tcW w:w="709" w:type="dxa"/>
            <w:vMerge/>
          </w:tcPr>
          <w:p w:rsidR="005C2FF4" w:rsidRPr="00E51C9D" w:rsidRDefault="005C2FF4" w:rsidP="006F7766">
            <w:pPr>
              <w:pStyle w:val="aff1"/>
              <w:ind w:hanging="15"/>
              <w:jc w:val="center"/>
              <w:rPr>
                <w:color w:val="auto"/>
              </w:rPr>
            </w:pPr>
          </w:p>
        </w:tc>
        <w:tc>
          <w:tcPr>
            <w:tcW w:w="820" w:type="dxa"/>
            <w:vMerge/>
          </w:tcPr>
          <w:p w:rsidR="005C2FF4" w:rsidRPr="00E51C9D" w:rsidRDefault="005C2FF4" w:rsidP="006F7766">
            <w:pPr>
              <w:pStyle w:val="aff1"/>
              <w:ind w:hanging="15"/>
              <w:jc w:val="center"/>
              <w:rPr>
                <w:color w:val="auto"/>
              </w:rPr>
            </w:pPr>
          </w:p>
        </w:tc>
        <w:tc>
          <w:tcPr>
            <w:tcW w:w="850" w:type="dxa"/>
            <w:vMerge/>
          </w:tcPr>
          <w:p w:rsidR="005C2FF4" w:rsidRPr="00E51C9D" w:rsidRDefault="005C2FF4" w:rsidP="006F7766">
            <w:pPr>
              <w:pStyle w:val="aff1"/>
              <w:ind w:hanging="15"/>
              <w:jc w:val="center"/>
              <w:rPr>
                <w:color w:val="auto"/>
              </w:rPr>
            </w:pPr>
          </w:p>
        </w:tc>
      </w:tr>
      <w:tr w:rsidR="005C2FF4" w:rsidRPr="00E51C9D" w:rsidTr="000D798A">
        <w:trPr>
          <w:trHeight w:val="20"/>
          <w:jc w:val="center"/>
        </w:trPr>
        <w:tc>
          <w:tcPr>
            <w:tcW w:w="2649" w:type="dxa"/>
            <w:shd w:val="clear" w:color="auto" w:fill="auto"/>
          </w:tcPr>
          <w:p w:rsidR="005C2FF4" w:rsidRPr="00E51C9D" w:rsidRDefault="005C2FF4" w:rsidP="005C2FF4">
            <w:pPr>
              <w:pStyle w:val="aff1"/>
              <w:ind w:hanging="15"/>
              <w:rPr>
                <w:color w:val="auto"/>
              </w:rPr>
            </w:pPr>
            <w:r w:rsidRPr="00E51C9D">
              <w:rPr>
                <w:color w:val="auto"/>
              </w:rPr>
              <w:t>Культурное развитие</w:t>
            </w:r>
          </w:p>
        </w:tc>
        <w:tc>
          <w:tcPr>
            <w:tcW w:w="851" w:type="dxa"/>
            <w:shd w:val="clear" w:color="auto" w:fill="auto"/>
          </w:tcPr>
          <w:p w:rsidR="005C2FF4" w:rsidRPr="00E51C9D" w:rsidRDefault="005C2FF4" w:rsidP="005C2FF4">
            <w:pPr>
              <w:pStyle w:val="aff1"/>
              <w:ind w:hanging="15"/>
              <w:jc w:val="center"/>
              <w:rPr>
                <w:color w:val="auto"/>
              </w:rPr>
            </w:pPr>
            <w:r w:rsidRPr="00E51C9D">
              <w:rPr>
                <w:color w:val="auto"/>
              </w:rPr>
              <w:t>3.6</w:t>
            </w:r>
          </w:p>
        </w:tc>
        <w:tc>
          <w:tcPr>
            <w:tcW w:w="1134" w:type="dxa"/>
            <w:vMerge/>
          </w:tcPr>
          <w:p w:rsidR="005C2FF4" w:rsidRPr="00E51C9D" w:rsidRDefault="005C2FF4" w:rsidP="00520497">
            <w:pPr>
              <w:pStyle w:val="aff1"/>
              <w:ind w:hanging="15"/>
              <w:jc w:val="center"/>
              <w:rPr>
                <w:color w:val="auto"/>
              </w:rPr>
            </w:pPr>
          </w:p>
        </w:tc>
        <w:tc>
          <w:tcPr>
            <w:tcW w:w="850" w:type="dxa"/>
            <w:vMerge/>
          </w:tcPr>
          <w:p w:rsidR="005C2FF4" w:rsidRPr="00E51C9D" w:rsidRDefault="005C2FF4" w:rsidP="00520497">
            <w:pPr>
              <w:pStyle w:val="aff1"/>
              <w:ind w:hanging="15"/>
              <w:jc w:val="center"/>
              <w:rPr>
                <w:color w:val="auto"/>
              </w:rPr>
            </w:pPr>
          </w:p>
        </w:tc>
        <w:tc>
          <w:tcPr>
            <w:tcW w:w="1259" w:type="dxa"/>
            <w:vMerge/>
          </w:tcPr>
          <w:p w:rsidR="005C2FF4" w:rsidRPr="00E51C9D" w:rsidRDefault="005C2FF4" w:rsidP="00520497">
            <w:pPr>
              <w:pStyle w:val="aff1"/>
              <w:ind w:hanging="15"/>
              <w:jc w:val="center"/>
              <w:rPr>
                <w:color w:val="auto"/>
              </w:rPr>
            </w:pPr>
          </w:p>
        </w:tc>
        <w:tc>
          <w:tcPr>
            <w:tcW w:w="843" w:type="dxa"/>
            <w:vMerge/>
          </w:tcPr>
          <w:p w:rsidR="005C2FF4" w:rsidRPr="00E51C9D" w:rsidRDefault="005C2FF4" w:rsidP="00520497">
            <w:pPr>
              <w:pStyle w:val="aff1"/>
              <w:ind w:hanging="15"/>
              <w:jc w:val="center"/>
              <w:rPr>
                <w:color w:val="auto"/>
              </w:rPr>
            </w:pPr>
          </w:p>
        </w:tc>
        <w:tc>
          <w:tcPr>
            <w:tcW w:w="709" w:type="dxa"/>
            <w:vMerge/>
          </w:tcPr>
          <w:p w:rsidR="005C2FF4" w:rsidRPr="00E51C9D" w:rsidRDefault="005C2FF4" w:rsidP="00520497">
            <w:pPr>
              <w:pStyle w:val="aff1"/>
              <w:ind w:hanging="15"/>
              <w:jc w:val="center"/>
              <w:rPr>
                <w:color w:val="auto"/>
              </w:rPr>
            </w:pPr>
          </w:p>
        </w:tc>
        <w:tc>
          <w:tcPr>
            <w:tcW w:w="820" w:type="dxa"/>
            <w:vMerge/>
          </w:tcPr>
          <w:p w:rsidR="005C2FF4" w:rsidRPr="00E51C9D" w:rsidRDefault="005C2FF4" w:rsidP="00520497">
            <w:pPr>
              <w:pStyle w:val="aff1"/>
              <w:ind w:hanging="15"/>
              <w:jc w:val="center"/>
              <w:rPr>
                <w:color w:val="auto"/>
              </w:rPr>
            </w:pPr>
          </w:p>
        </w:tc>
        <w:tc>
          <w:tcPr>
            <w:tcW w:w="850" w:type="dxa"/>
            <w:vMerge/>
          </w:tcPr>
          <w:p w:rsidR="005C2FF4" w:rsidRPr="00E51C9D" w:rsidRDefault="005C2FF4" w:rsidP="00520497">
            <w:pPr>
              <w:pStyle w:val="aff1"/>
              <w:ind w:hanging="15"/>
              <w:jc w:val="center"/>
              <w:rPr>
                <w:color w:val="auto"/>
              </w:rPr>
            </w:pPr>
          </w:p>
        </w:tc>
      </w:tr>
      <w:tr w:rsidR="005C2FF4" w:rsidRPr="00E51C9D" w:rsidTr="000D798A">
        <w:trPr>
          <w:trHeight w:val="20"/>
          <w:jc w:val="center"/>
        </w:trPr>
        <w:tc>
          <w:tcPr>
            <w:tcW w:w="2649" w:type="dxa"/>
            <w:shd w:val="clear" w:color="auto" w:fill="auto"/>
          </w:tcPr>
          <w:p w:rsidR="005C2FF4" w:rsidRPr="00E51C9D" w:rsidRDefault="005C2FF4" w:rsidP="005C2FF4">
            <w:pPr>
              <w:pStyle w:val="aff1"/>
              <w:ind w:hanging="15"/>
              <w:rPr>
                <w:color w:val="auto"/>
              </w:rPr>
            </w:pPr>
            <w:r w:rsidRPr="00E51C9D">
              <w:rPr>
                <w:color w:val="auto"/>
              </w:rPr>
              <w:t xml:space="preserve">Объекты </w:t>
            </w:r>
            <w:proofErr w:type="spellStart"/>
            <w:r w:rsidRPr="00E51C9D">
              <w:rPr>
                <w:color w:val="auto"/>
              </w:rPr>
              <w:t>культурно-досуговой</w:t>
            </w:r>
            <w:proofErr w:type="spellEnd"/>
            <w:r w:rsidRPr="00E51C9D">
              <w:rPr>
                <w:color w:val="auto"/>
              </w:rPr>
              <w:t xml:space="preserve"> деятельности</w:t>
            </w:r>
          </w:p>
        </w:tc>
        <w:tc>
          <w:tcPr>
            <w:tcW w:w="851" w:type="dxa"/>
            <w:shd w:val="clear" w:color="auto" w:fill="auto"/>
          </w:tcPr>
          <w:p w:rsidR="005C2FF4" w:rsidRPr="00E51C9D" w:rsidRDefault="005C2FF4" w:rsidP="005C2FF4">
            <w:pPr>
              <w:pStyle w:val="aff1"/>
              <w:ind w:hanging="15"/>
              <w:jc w:val="center"/>
              <w:rPr>
                <w:color w:val="auto"/>
              </w:rPr>
            </w:pPr>
            <w:r w:rsidRPr="00E51C9D">
              <w:rPr>
                <w:color w:val="auto"/>
              </w:rPr>
              <w:t>3.6.1</w:t>
            </w:r>
          </w:p>
        </w:tc>
        <w:tc>
          <w:tcPr>
            <w:tcW w:w="1134" w:type="dxa"/>
            <w:vMerge/>
          </w:tcPr>
          <w:p w:rsidR="005C2FF4" w:rsidRPr="00E51C9D" w:rsidRDefault="005C2FF4" w:rsidP="00520497">
            <w:pPr>
              <w:pStyle w:val="aff1"/>
              <w:ind w:hanging="15"/>
              <w:jc w:val="center"/>
              <w:rPr>
                <w:color w:val="auto"/>
              </w:rPr>
            </w:pPr>
          </w:p>
        </w:tc>
        <w:tc>
          <w:tcPr>
            <w:tcW w:w="850" w:type="dxa"/>
            <w:vMerge/>
          </w:tcPr>
          <w:p w:rsidR="005C2FF4" w:rsidRPr="00E51C9D" w:rsidRDefault="005C2FF4" w:rsidP="00520497">
            <w:pPr>
              <w:pStyle w:val="aff1"/>
              <w:ind w:hanging="15"/>
              <w:jc w:val="center"/>
              <w:rPr>
                <w:color w:val="auto"/>
              </w:rPr>
            </w:pPr>
          </w:p>
        </w:tc>
        <w:tc>
          <w:tcPr>
            <w:tcW w:w="1259" w:type="dxa"/>
            <w:vMerge/>
          </w:tcPr>
          <w:p w:rsidR="005C2FF4" w:rsidRPr="00E51C9D" w:rsidRDefault="005C2FF4" w:rsidP="00520497">
            <w:pPr>
              <w:pStyle w:val="aff1"/>
              <w:ind w:hanging="15"/>
              <w:jc w:val="center"/>
              <w:rPr>
                <w:color w:val="auto"/>
              </w:rPr>
            </w:pPr>
          </w:p>
        </w:tc>
        <w:tc>
          <w:tcPr>
            <w:tcW w:w="843" w:type="dxa"/>
            <w:vMerge/>
          </w:tcPr>
          <w:p w:rsidR="005C2FF4" w:rsidRPr="00E51C9D" w:rsidRDefault="005C2FF4" w:rsidP="00520497">
            <w:pPr>
              <w:pStyle w:val="aff1"/>
              <w:ind w:hanging="15"/>
              <w:jc w:val="center"/>
              <w:rPr>
                <w:color w:val="auto"/>
              </w:rPr>
            </w:pPr>
          </w:p>
        </w:tc>
        <w:tc>
          <w:tcPr>
            <w:tcW w:w="709" w:type="dxa"/>
            <w:vMerge/>
          </w:tcPr>
          <w:p w:rsidR="005C2FF4" w:rsidRPr="00E51C9D" w:rsidRDefault="005C2FF4" w:rsidP="00520497">
            <w:pPr>
              <w:pStyle w:val="aff1"/>
              <w:ind w:hanging="15"/>
              <w:jc w:val="center"/>
              <w:rPr>
                <w:color w:val="auto"/>
              </w:rPr>
            </w:pPr>
          </w:p>
        </w:tc>
        <w:tc>
          <w:tcPr>
            <w:tcW w:w="820" w:type="dxa"/>
            <w:vMerge/>
          </w:tcPr>
          <w:p w:rsidR="005C2FF4" w:rsidRPr="00E51C9D" w:rsidRDefault="005C2FF4" w:rsidP="00520497">
            <w:pPr>
              <w:pStyle w:val="aff1"/>
              <w:ind w:hanging="15"/>
              <w:jc w:val="center"/>
              <w:rPr>
                <w:color w:val="auto"/>
              </w:rPr>
            </w:pPr>
          </w:p>
        </w:tc>
        <w:tc>
          <w:tcPr>
            <w:tcW w:w="850" w:type="dxa"/>
            <w:vMerge/>
          </w:tcPr>
          <w:p w:rsidR="005C2FF4" w:rsidRPr="00E51C9D" w:rsidRDefault="005C2FF4" w:rsidP="00520497">
            <w:pPr>
              <w:pStyle w:val="aff1"/>
              <w:ind w:hanging="15"/>
              <w:jc w:val="center"/>
              <w:rPr>
                <w:color w:val="auto"/>
              </w:rPr>
            </w:pPr>
          </w:p>
        </w:tc>
      </w:tr>
      <w:tr w:rsidR="005C2FF4" w:rsidRPr="00E51C9D" w:rsidTr="000D798A">
        <w:trPr>
          <w:trHeight w:val="20"/>
          <w:jc w:val="center"/>
        </w:trPr>
        <w:tc>
          <w:tcPr>
            <w:tcW w:w="2649" w:type="dxa"/>
            <w:shd w:val="clear" w:color="auto" w:fill="auto"/>
          </w:tcPr>
          <w:p w:rsidR="005C2FF4" w:rsidRPr="00E51C9D" w:rsidRDefault="005C2FF4" w:rsidP="005C2FF4">
            <w:pPr>
              <w:pStyle w:val="aff1"/>
              <w:ind w:hanging="15"/>
              <w:rPr>
                <w:color w:val="auto"/>
              </w:rPr>
            </w:pPr>
            <w:r w:rsidRPr="00E51C9D">
              <w:rPr>
                <w:color w:val="auto"/>
              </w:rPr>
              <w:t>Парки культуры и отдыха</w:t>
            </w:r>
          </w:p>
        </w:tc>
        <w:tc>
          <w:tcPr>
            <w:tcW w:w="851" w:type="dxa"/>
            <w:shd w:val="clear" w:color="auto" w:fill="auto"/>
          </w:tcPr>
          <w:p w:rsidR="005C2FF4" w:rsidRPr="00E51C9D" w:rsidRDefault="005C2FF4" w:rsidP="005C2FF4">
            <w:pPr>
              <w:pStyle w:val="aff1"/>
              <w:ind w:hanging="15"/>
              <w:jc w:val="center"/>
              <w:rPr>
                <w:color w:val="auto"/>
              </w:rPr>
            </w:pPr>
            <w:r w:rsidRPr="00E51C9D">
              <w:rPr>
                <w:color w:val="auto"/>
              </w:rPr>
              <w:t>3.6.2</w:t>
            </w:r>
          </w:p>
        </w:tc>
        <w:tc>
          <w:tcPr>
            <w:tcW w:w="1134" w:type="dxa"/>
            <w:vMerge/>
          </w:tcPr>
          <w:p w:rsidR="005C2FF4" w:rsidRPr="00E51C9D" w:rsidRDefault="005C2FF4" w:rsidP="00520497">
            <w:pPr>
              <w:pStyle w:val="aff1"/>
              <w:ind w:hanging="15"/>
              <w:jc w:val="center"/>
              <w:rPr>
                <w:color w:val="auto"/>
              </w:rPr>
            </w:pPr>
          </w:p>
        </w:tc>
        <w:tc>
          <w:tcPr>
            <w:tcW w:w="850" w:type="dxa"/>
            <w:vMerge/>
          </w:tcPr>
          <w:p w:rsidR="005C2FF4" w:rsidRPr="00E51C9D" w:rsidRDefault="005C2FF4" w:rsidP="00520497">
            <w:pPr>
              <w:pStyle w:val="aff1"/>
              <w:ind w:hanging="15"/>
              <w:jc w:val="center"/>
              <w:rPr>
                <w:color w:val="auto"/>
              </w:rPr>
            </w:pPr>
          </w:p>
        </w:tc>
        <w:tc>
          <w:tcPr>
            <w:tcW w:w="1259" w:type="dxa"/>
            <w:vMerge/>
          </w:tcPr>
          <w:p w:rsidR="005C2FF4" w:rsidRPr="00E51C9D" w:rsidRDefault="005C2FF4" w:rsidP="00520497">
            <w:pPr>
              <w:pStyle w:val="aff1"/>
              <w:ind w:hanging="15"/>
              <w:jc w:val="center"/>
              <w:rPr>
                <w:color w:val="auto"/>
              </w:rPr>
            </w:pPr>
          </w:p>
        </w:tc>
        <w:tc>
          <w:tcPr>
            <w:tcW w:w="843" w:type="dxa"/>
            <w:vMerge/>
          </w:tcPr>
          <w:p w:rsidR="005C2FF4" w:rsidRPr="00E51C9D" w:rsidRDefault="005C2FF4" w:rsidP="00520497">
            <w:pPr>
              <w:pStyle w:val="aff1"/>
              <w:ind w:hanging="15"/>
              <w:jc w:val="center"/>
              <w:rPr>
                <w:color w:val="auto"/>
              </w:rPr>
            </w:pPr>
          </w:p>
        </w:tc>
        <w:tc>
          <w:tcPr>
            <w:tcW w:w="709" w:type="dxa"/>
            <w:vMerge/>
          </w:tcPr>
          <w:p w:rsidR="005C2FF4" w:rsidRPr="00E51C9D" w:rsidRDefault="005C2FF4" w:rsidP="00520497">
            <w:pPr>
              <w:pStyle w:val="aff1"/>
              <w:ind w:hanging="15"/>
              <w:jc w:val="center"/>
              <w:rPr>
                <w:color w:val="auto"/>
              </w:rPr>
            </w:pPr>
          </w:p>
        </w:tc>
        <w:tc>
          <w:tcPr>
            <w:tcW w:w="820" w:type="dxa"/>
            <w:vMerge/>
          </w:tcPr>
          <w:p w:rsidR="005C2FF4" w:rsidRPr="00E51C9D" w:rsidRDefault="005C2FF4" w:rsidP="00520497">
            <w:pPr>
              <w:pStyle w:val="aff1"/>
              <w:ind w:hanging="15"/>
              <w:jc w:val="center"/>
              <w:rPr>
                <w:color w:val="auto"/>
              </w:rPr>
            </w:pPr>
          </w:p>
        </w:tc>
        <w:tc>
          <w:tcPr>
            <w:tcW w:w="850" w:type="dxa"/>
            <w:vMerge/>
          </w:tcPr>
          <w:p w:rsidR="005C2FF4" w:rsidRPr="00E51C9D" w:rsidRDefault="005C2FF4" w:rsidP="00520497">
            <w:pPr>
              <w:pStyle w:val="aff1"/>
              <w:ind w:hanging="15"/>
              <w:jc w:val="center"/>
              <w:rPr>
                <w:color w:val="auto"/>
              </w:rPr>
            </w:pPr>
          </w:p>
        </w:tc>
      </w:tr>
      <w:tr w:rsidR="005C2FF4" w:rsidRPr="00E51C9D" w:rsidTr="000D798A">
        <w:trPr>
          <w:trHeight w:val="20"/>
          <w:jc w:val="center"/>
        </w:trPr>
        <w:tc>
          <w:tcPr>
            <w:tcW w:w="2649" w:type="dxa"/>
            <w:shd w:val="clear" w:color="auto" w:fill="auto"/>
          </w:tcPr>
          <w:p w:rsidR="005C2FF4" w:rsidRPr="00E51C9D" w:rsidRDefault="005C2FF4" w:rsidP="005C2FF4">
            <w:pPr>
              <w:pStyle w:val="aff1"/>
              <w:ind w:hanging="15"/>
              <w:rPr>
                <w:color w:val="auto"/>
              </w:rPr>
            </w:pPr>
            <w:r w:rsidRPr="00E51C9D">
              <w:rPr>
                <w:color w:val="auto"/>
              </w:rPr>
              <w:t>Цирки и зверинцы</w:t>
            </w:r>
          </w:p>
        </w:tc>
        <w:tc>
          <w:tcPr>
            <w:tcW w:w="851" w:type="dxa"/>
            <w:shd w:val="clear" w:color="auto" w:fill="auto"/>
          </w:tcPr>
          <w:p w:rsidR="005C2FF4" w:rsidRPr="00E51C9D" w:rsidRDefault="005C2FF4" w:rsidP="005C2FF4">
            <w:pPr>
              <w:pStyle w:val="aff1"/>
              <w:ind w:hanging="15"/>
              <w:jc w:val="center"/>
              <w:rPr>
                <w:color w:val="auto"/>
              </w:rPr>
            </w:pPr>
            <w:r w:rsidRPr="00E51C9D">
              <w:rPr>
                <w:color w:val="auto"/>
              </w:rPr>
              <w:t>3.6.3</w:t>
            </w:r>
          </w:p>
        </w:tc>
        <w:tc>
          <w:tcPr>
            <w:tcW w:w="1134" w:type="dxa"/>
            <w:vMerge/>
          </w:tcPr>
          <w:p w:rsidR="005C2FF4" w:rsidRPr="00E51C9D" w:rsidRDefault="005C2FF4" w:rsidP="00520497">
            <w:pPr>
              <w:pStyle w:val="aff1"/>
              <w:ind w:hanging="15"/>
              <w:jc w:val="center"/>
              <w:rPr>
                <w:color w:val="auto"/>
              </w:rPr>
            </w:pPr>
          </w:p>
        </w:tc>
        <w:tc>
          <w:tcPr>
            <w:tcW w:w="850" w:type="dxa"/>
            <w:vMerge/>
          </w:tcPr>
          <w:p w:rsidR="005C2FF4" w:rsidRPr="00E51C9D" w:rsidRDefault="005C2FF4" w:rsidP="00520497">
            <w:pPr>
              <w:pStyle w:val="aff1"/>
              <w:ind w:hanging="15"/>
              <w:jc w:val="center"/>
              <w:rPr>
                <w:color w:val="auto"/>
              </w:rPr>
            </w:pPr>
          </w:p>
        </w:tc>
        <w:tc>
          <w:tcPr>
            <w:tcW w:w="1259" w:type="dxa"/>
            <w:vMerge/>
          </w:tcPr>
          <w:p w:rsidR="005C2FF4" w:rsidRPr="00E51C9D" w:rsidRDefault="005C2FF4" w:rsidP="00520497">
            <w:pPr>
              <w:pStyle w:val="aff1"/>
              <w:ind w:hanging="15"/>
              <w:jc w:val="center"/>
              <w:rPr>
                <w:color w:val="auto"/>
              </w:rPr>
            </w:pPr>
          </w:p>
        </w:tc>
        <w:tc>
          <w:tcPr>
            <w:tcW w:w="843" w:type="dxa"/>
            <w:vMerge/>
          </w:tcPr>
          <w:p w:rsidR="005C2FF4" w:rsidRPr="00E51C9D" w:rsidRDefault="005C2FF4" w:rsidP="00520497">
            <w:pPr>
              <w:pStyle w:val="aff1"/>
              <w:ind w:hanging="15"/>
              <w:jc w:val="center"/>
              <w:rPr>
                <w:color w:val="auto"/>
              </w:rPr>
            </w:pPr>
          </w:p>
        </w:tc>
        <w:tc>
          <w:tcPr>
            <w:tcW w:w="709" w:type="dxa"/>
            <w:vMerge/>
          </w:tcPr>
          <w:p w:rsidR="005C2FF4" w:rsidRPr="00E51C9D" w:rsidRDefault="005C2FF4" w:rsidP="00520497">
            <w:pPr>
              <w:pStyle w:val="aff1"/>
              <w:ind w:hanging="15"/>
              <w:jc w:val="center"/>
              <w:rPr>
                <w:color w:val="auto"/>
              </w:rPr>
            </w:pPr>
          </w:p>
        </w:tc>
        <w:tc>
          <w:tcPr>
            <w:tcW w:w="820" w:type="dxa"/>
            <w:vMerge/>
          </w:tcPr>
          <w:p w:rsidR="005C2FF4" w:rsidRPr="00E51C9D" w:rsidRDefault="005C2FF4" w:rsidP="00520497">
            <w:pPr>
              <w:pStyle w:val="aff1"/>
              <w:ind w:hanging="15"/>
              <w:jc w:val="center"/>
              <w:rPr>
                <w:color w:val="auto"/>
              </w:rPr>
            </w:pPr>
          </w:p>
        </w:tc>
        <w:tc>
          <w:tcPr>
            <w:tcW w:w="850" w:type="dxa"/>
            <w:vMerge/>
          </w:tcPr>
          <w:p w:rsidR="005C2FF4" w:rsidRPr="00E51C9D" w:rsidRDefault="005C2FF4" w:rsidP="00520497">
            <w:pPr>
              <w:pStyle w:val="aff1"/>
              <w:ind w:hanging="15"/>
              <w:jc w:val="center"/>
              <w:rPr>
                <w:color w:val="auto"/>
              </w:rPr>
            </w:pPr>
          </w:p>
        </w:tc>
      </w:tr>
      <w:tr w:rsidR="005C2FF4" w:rsidRPr="00E51C9D" w:rsidTr="000D798A">
        <w:trPr>
          <w:cantSplit/>
          <w:trHeight w:val="411"/>
          <w:jc w:val="center"/>
        </w:trPr>
        <w:tc>
          <w:tcPr>
            <w:tcW w:w="2649" w:type="dxa"/>
            <w:shd w:val="clear" w:color="auto" w:fill="auto"/>
          </w:tcPr>
          <w:p w:rsidR="005C2FF4" w:rsidRPr="00E51C9D" w:rsidRDefault="005C2FF4" w:rsidP="006F7766">
            <w:pPr>
              <w:pStyle w:val="aff1"/>
              <w:ind w:hanging="15"/>
              <w:rPr>
                <w:color w:val="auto"/>
              </w:rPr>
            </w:pPr>
            <w:r w:rsidRPr="00E51C9D">
              <w:rPr>
                <w:color w:val="auto"/>
              </w:rPr>
              <w:t>Обеспечение научной деятельности</w:t>
            </w:r>
          </w:p>
        </w:tc>
        <w:tc>
          <w:tcPr>
            <w:tcW w:w="851" w:type="dxa"/>
            <w:shd w:val="clear" w:color="auto" w:fill="auto"/>
          </w:tcPr>
          <w:p w:rsidR="005C2FF4" w:rsidRPr="00E51C9D" w:rsidRDefault="005C2FF4" w:rsidP="006F7766">
            <w:pPr>
              <w:pStyle w:val="aff1"/>
              <w:ind w:hanging="15"/>
              <w:jc w:val="center"/>
              <w:rPr>
                <w:color w:val="auto"/>
              </w:rPr>
            </w:pPr>
            <w:r w:rsidRPr="00E51C9D">
              <w:rPr>
                <w:color w:val="auto"/>
              </w:rPr>
              <w:t>3.9</w:t>
            </w:r>
          </w:p>
        </w:tc>
        <w:tc>
          <w:tcPr>
            <w:tcW w:w="1134" w:type="dxa"/>
            <w:vMerge/>
          </w:tcPr>
          <w:p w:rsidR="005C2FF4" w:rsidRPr="00E51C9D" w:rsidRDefault="005C2FF4" w:rsidP="00520497">
            <w:pPr>
              <w:pStyle w:val="aff1"/>
              <w:ind w:hanging="15"/>
              <w:jc w:val="center"/>
              <w:rPr>
                <w:color w:val="auto"/>
              </w:rPr>
            </w:pPr>
          </w:p>
        </w:tc>
        <w:tc>
          <w:tcPr>
            <w:tcW w:w="850" w:type="dxa"/>
            <w:vMerge/>
          </w:tcPr>
          <w:p w:rsidR="005C2FF4" w:rsidRPr="00E51C9D" w:rsidRDefault="005C2FF4" w:rsidP="00520497">
            <w:pPr>
              <w:pStyle w:val="aff1"/>
              <w:ind w:hanging="15"/>
              <w:jc w:val="center"/>
              <w:rPr>
                <w:color w:val="auto"/>
              </w:rPr>
            </w:pPr>
          </w:p>
        </w:tc>
        <w:tc>
          <w:tcPr>
            <w:tcW w:w="1259" w:type="dxa"/>
            <w:vMerge/>
          </w:tcPr>
          <w:p w:rsidR="005C2FF4" w:rsidRPr="00E51C9D" w:rsidRDefault="005C2FF4" w:rsidP="00520497">
            <w:pPr>
              <w:pStyle w:val="aff1"/>
              <w:ind w:hanging="15"/>
              <w:jc w:val="center"/>
              <w:rPr>
                <w:color w:val="auto"/>
              </w:rPr>
            </w:pPr>
          </w:p>
        </w:tc>
        <w:tc>
          <w:tcPr>
            <w:tcW w:w="843" w:type="dxa"/>
            <w:vMerge/>
          </w:tcPr>
          <w:p w:rsidR="005C2FF4" w:rsidRPr="00E51C9D" w:rsidRDefault="005C2FF4" w:rsidP="00520497">
            <w:pPr>
              <w:pStyle w:val="aff1"/>
              <w:ind w:hanging="15"/>
              <w:jc w:val="center"/>
              <w:rPr>
                <w:color w:val="auto"/>
              </w:rPr>
            </w:pPr>
          </w:p>
        </w:tc>
        <w:tc>
          <w:tcPr>
            <w:tcW w:w="709" w:type="dxa"/>
            <w:vMerge/>
          </w:tcPr>
          <w:p w:rsidR="005C2FF4" w:rsidRPr="00E51C9D" w:rsidRDefault="005C2FF4" w:rsidP="00520497">
            <w:pPr>
              <w:pStyle w:val="aff1"/>
              <w:ind w:hanging="15"/>
              <w:jc w:val="center"/>
              <w:rPr>
                <w:color w:val="auto"/>
              </w:rPr>
            </w:pPr>
          </w:p>
        </w:tc>
        <w:tc>
          <w:tcPr>
            <w:tcW w:w="820" w:type="dxa"/>
            <w:vMerge/>
          </w:tcPr>
          <w:p w:rsidR="005C2FF4" w:rsidRPr="00E51C9D" w:rsidRDefault="005C2FF4" w:rsidP="00520497">
            <w:pPr>
              <w:pStyle w:val="aff1"/>
              <w:ind w:hanging="15"/>
              <w:jc w:val="center"/>
              <w:rPr>
                <w:color w:val="auto"/>
              </w:rPr>
            </w:pPr>
          </w:p>
        </w:tc>
        <w:tc>
          <w:tcPr>
            <w:tcW w:w="850" w:type="dxa"/>
            <w:vMerge/>
          </w:tcPr>
          <w:p w:rsidR="005C2FF4" w:rsidRPr="00E51C9D" w:rsidRDefault="005C2FF4" w:rsidP="00520497">
            <w:pPr>
              <w:pStyle w:val="aff1"/>
              <w:ind w:hanging="15"/>
              <w:jc w:val="center"/>
              <w:rPr>
                <w:color w:val="auto"/>
              </w:rPr>
            </w:pPr>
          </w:p>
        </w:tc>
      </w:tr>
      <w:tr w:rsidR="005C2FF4" w:rsidRPr="00E51C9D" w:rsidTr="005C2FF4">
        <w:trPr>
          <w:cantSplit/>
          <w:trHeight w:val="411"/>
          <w:jc w:val="center"/>
        </w:trPr>
        <w:tc>
          <w:tcPr>
            <w:tcW w:w="2649" w:type="dxa"/>
            <w:shd w:val="clear" w:color="auto" w:fill="auto"/>
          </w:tcPr>
          <w:p w:rsidR="005C2FF4" w:rsidRPr="00E51C9D" w:rsidRDefault="005C2FF4" w:rsidP="005C2FF4">
            <w:pPr>
              <w:pStyle w:val="aff1"/>
              <w:ind w:hanging="15"/>
              <w:rPr>
                <w:color w:val="auto"/>
              </w:rPr>
            </w:pPr>
            <w:r w:rsidRPr="00E51C9D">
              <w:rPr>
                <w:color w:val="auto"/>
              </w:rPr>
              <w:t>Бытовое обслуживание</w:t>
            </w:r>
          </w:p>
        </w:tc>
        <w:tc>
          <w:tcPr>
            <w:tcW w:w="851" w:type="dxa"/>
            <w:shd w:val="clear" w:color="auto" w:fill="auto"/>
          </w:tcPr>
          <w:p w:rsidR="005C2FF4" w:rsidRPr="00E51C9D" w:rsidRDefault="005C2FF4" w:rsidP="005C2FF4">
            <w:pPr>
              <w:pStyle w:val="aff1"/>
              <w:ind w:hanging="15"/>
              <w:jc w:val="center"/>
              <w:rPr>
                <w:color w:val="auto"/>
              </w:rPr>
            </w:pPr>
            <w:r w:rsidRPr="00E51C9D">
              <w:rPr>
                <w:color w:val="auto"/>
              </w:rPr>
              <w:t>3.3</w:t>
            </w:r>
          </w:p>
        </w:tc>
        <w:tc>
          <w:tcPr>
            <w:tcW w:w="1134" w:type="dxa"/>
            <w:vMerge w:val="restart"/>
            <w:vAlign w:val="center"/>
          </w:tcPr>
          <w:p w:rsidR="005C2FF4" w:rsidRPr="00E51C9D" w:rsidRDefault="005C2FF4" w:rsidP="005C2FF4">
            <w:pPr>
              <w:pStyle w:val="aff1"/>
              <w:ind w:hanging="15"/>
              <w:jc w:val="center"/>
              <w:rPr>
                <w:color w:val="auto"/>
              </w:rPr>
            </w:pPr>
            <w:r w:rsidRPr="00E51C9D">
              <w:rPr>
                <w:color w:val="auto"/>
              </w:rPr>
              <w:t>300/</w:t>
            </w:r>
          </w:p>
          <w:p w:rsidR="005C2FF4" w:rsidRPr="00E51C9D" w:rsidRDefault="005C2FF4" w:rsidP="005C2FF4">
            <w:pPr>
              <w:pStyle w:val="aff1"/>
              <w:ind w:hanging="15"/>
              <w:jc w:val="center"/>
              <w:rPr>
                <w:color w:val="auto"/>
              </w:rPr>
            </w:pPr>
            <w:r w:rsidRPr="00E51C9D">
              <w:rPr>
                <w:color w:val="auto"/>
              </w:rPr>
              <w:lastRenderedPageBreak/>
              <w:t>5000</w:t>
            </w:r>
          </w:p>
          <w:p w:rsidR="005C2FF4" w:rsidRPr="00E51C9D" w:rsidRDefault="005C2FF4" w:rsidP="005C2FF4">
            <w:pPr>
              <w:pStyle w:val="aff1"/>
              <w:ind w:hanging="15"/>
              <w:jc w:val="center"/>
              <w:rPr>
                <w:color w:val="auto"/>
              </w:rPr>
            </w:pPr>
            <w:r w:rsidRPr="00E51C9D">
              <w:rPr>
                <w:color w:val="auto"/>
              </w:rPr>
              <w:t>кв.м</w:t>
            </w:r>
          </w:p>
        </w:tc>
        <w:tc>
          <w:tcPr>
            <w:tcW w:w="850" w:type="dxa"/>
            <w:vMerge w:val="restart"/>
            <w:vAlign w:val="center"/>
          </w:tcPr>
          <w:p w:rsidR="005C2FF4" w:rsidRPr="00E51C9D" w:rsidRDefault="005C2FF4" w:rsidP="005C2FF4">
            <w:pPr>
              <w:pStyle w:val="aff1"/>
              <w:ind w:hanging="15"/>
              <w:jc w:val="center"/>
              <w:rPr>
                <w:color w:val="auto"/>
              </w:rPr>
            </w:pPr>
            <w:r w:rsidRPr="00E51C9D">
              <w:rPr>
                <w:color w:val="auto"/>
              </w:rPr>
              <w:lastRenderedPageBreak/>
              <w:t>12 м</w:t>
            </w:r>
          </w:p>
        </w:tc>
        <w:tc>
          <w:tcPr>
            <w:tcW w:w="1259" w:type="dxa"/>
            <w:vMerge w:val="restart"/>
            <w:vAlign w:val="center"/>
          </w:tcPr>
          <w:p w:rsidR="005C2FF4" w:rsidRPr="00E51C9D" w:rsidRDefault="005C2FF4" w:rsidP="005C2FF4">
            <w:pPr>
              <w:pStyle w:val="aff1"/>
              <w:ind w:hanging="15"/>
              <w:jc w:val="center"/>
              <w:rPr>
                <w:color w:val="auto"/>
              </w:rPr>
            </w:pPr>
            <w:r w:rsidRPr="00E51C9D">
              <w:rPr>
                <w:color w:val="auto"/>
              </w:rPr>
              <w:t>5  м</w:t>
            </w:r>
          </w:p>
        </w:tc>
        <w:tc>
          <w:tcPr>
            <w:tcW w:w="843" w:type="dxa"/>
            <w:vMerge w:val="restart"/>
            <w:vAlign w:val="center"/>
          </w:tcPr>
          <w:p w:rsidR="005C2FF4" w:rsidRPr="00E51C9D" w:rsidRDefault="005C2FF4" w:rsidP="005C2FF4">
            <w:pPr>
              <w:pStyle w:val="aff1"/>
              <w:ind w:hanging="15"/>
              <w:jc w:val="center"/>
              <w:rPr>
                <w:color w:val="auto"/>
              </w:rPr>
            </w:pPr>
            <w:r w:rsidRPr="00E51C9D">
              <w:rPr>
                <w:color w:val="auto"/>
              </w:rPr>
              <w:t>3 м</w:t>
            </w:r>
          </w:p>
        </w:tc>
        <w:tc>
          <w:tcPr>
            <w:tcW w:w="709" w:type="dxa"/>
            <w:vMerge w:val="restart"/>
            <w:vAlign w:val="center"/>
          </w:tcPr>
          <w:p w:rsidR="005C2FF4" w:rsidRPr="00E51C9D" w:rsidRDefault="005C2FF4" w:rsidP="005C2FF4">
            <w:pPr>
              <w:pStyle w:val="aff1"/>
              <w:ind w:hanging="15"/>
              <w:jc w:val="center"/>
              <w:rPr>
                <w:color w:val="auto"/>
              </w:rPr>
            </w:pPr>
            <w:r w:rsidRPr="00E51C9D">
              <w:rPr>
                <w:color w:val="auto"/>
              </w:rPr>
              <w:t>2</w:t>
            </w:r>
          </w:p>
        </w:tc>
        <w:tc>
          <w:tcPr>
            <w:tcW w:w="820" w:type="dxa"/>
            <w:vMerge w:val="restart"/>
            <w:vAlign w:val="center"/>
          </w:tcPr>
          <w:p w:rsidR="005C2FF4" w:rsidRPr="00E51C9D" w:rsidRDefault="005C2FF4" w:rsidP="005C2FF4">
            <w:pPr>
              <w:pStyle w:val="aff1"/>
              <w:ind w:hanging="15"/>
              <w:jc w:val="center"/>
              <w:rPr>
                <w:color w:val="auto"/>
              </w:rPr>
            </w:pPr>
            <w:r w:rsidRPr="00E51C9D">
              <w:rPr>
                <w:color w:val="auto"/>
              </w:rPr>
              <w:t>10 м</w:t>
            </w:r>
          </w:p>
        </w:tc>
        <w:tc>
          <w:tcPr>
            <w:tcW w:w="850" w:type="dxa"/>
            <w:vMerge w:val="restart"/>
            <w:vAlign w:val="center"/>
          </w:tcPr>
          <w:p w:rsidR="005C2FF4" w:rsidRPr="00E51C9D" w:rsidRDefault="005C2FF4" w:rsidP="005C2FF4">
            <w:pPr>
              <w:pStyle w:val="aff1"/>
              <w:ind w:hanging="15"/>
              <w:jc w:val="center"/>
              <w:rPr>
                <w:color w:val="auto"/>
              </w:rPr>
            </w:pPr>
            <w:r w:rsidRPr="00E51C9D">
              <w:rPr>
                <w:color w:val="auto"/>
              </w:rPr>
              <w:t>60 %</w:t>
            </w:r>
          </w:p>
        </w:tc>
      </w:tr>
      <w:tr w:rsidR="005C2FF4" w:rsidRPr="00E51C9D" w:rsidTr="000D798A">
        <w:trPr>
          <w:cantSplit/>
          <w:trHeight w:val="411"/>
          <w:jc w:val="center"/>
        </w:trPr>
        <w:tc>
          <w:tcPr>
            <w:tcW w:w="2649" w:type="dxa"/>
            <w:shd w:val="clear" w:color="auto" w:fill="auto"/>
          </w:tcPr>
          <w:p w:rsidR="005C2FF4" w:rsidRPr="00E51C9D" w:rsidRDefault="005C2FF4" w:rsidP="006F7766">
            <w:pPr>
              <w:pStyle w:val="aff1"/>
              <w:ind w:hanging="15"/>
              <w:rPr>
                <w:color w:val="auto"/>
              </w:rPr>
            </w:pPr>
            <w:r w:rsidRPr="00E51C9D">
              <w:rPr>
                <w:color w:val="auto"/>
              </w:rPr>
              <w:lastRenderedPageBreak/>
              <w:t>Амбулаторное ветеринарное обслуживание</w:t>
            </w:r>
          </w:p>
        </w:tc>
        <w:tc>
          <w:tcPr>
            <w:tcW w:w="851" w:type="dxa"/>
            <w:shd w:val="clear" w:color="auto" w:fill="auto"/>
          </w:tcPr>
          <w:p w:rsidR="005C2FF4" w:rsidRPr="00E51C9D" w:rsidRDefault="005C2FF4" w:rsidP="006F7766">
            <w:pPr>
              <w:pStyle w:val="aff1"/>
              <w:ind w:hanging="15"/>
              <w:jc w:val="center"/>
              <w:rPr>
                <w:color w:val="auto"/>
              </w:rPr>
            </w:pPr>
            <w:r w:rsidRPr="00E51C9D">
              <w:rPr>
                <w:color w:val="auto"/>
              </w:rPr>
              <w:t>3.10.1</w:t>
            </w:r>
          </w:p>
        </w:tc>
        <w:tc>
          <w:tcPr>
            <w:tcW w:w="1134" w:type="dxa"/>
            <w:vMerge/>
          </w:tcPr>
          <w:p w:rsidR="005C2FF4" w:rsidRPr="00E51C9D" w:rsidRDefault="005C2FF4" w:rsidP="00520497">
            <w:pPr>
              <w:pStyle w:val="aff1"/>
              <w:ind w:hanging="15"/>
              <w:jc w:val="center"/>
              <w:rPr>
                <w:color w:val="auto"/>
              </w:rPr>
            </w:pPr>
          </w:p>
        </w:tc>
        <w:tc>
          <w:tcPr>
            <w:tcW w:w="850" w:type="dxa"/>
            <w:vMerge/>
          </w:tcPr>
          <w:p w:rsidR="005C2FF4" w:rsidRPr="00E51C9D" w:rsidRDefault="005C2FF4" w:rsidP="00520497">
            <w:pPr>
              <w:pStyle w:val="aff1"/>
              <w:ind w:hanging="15"/>
              <w:jc w:val="center"/>
              <w:rPr>
                <w:color w:val="auto"/>
              </w:rPr>
            </w:pPr>
          </w:p>
        </w:tc>
        <w:tc>
          <w:tcPr>
            <w:tcW w:w="1259" w:type="dxa"/>
            <w:vMerge/>
          </w:tcPr>
          <w:p w:rsidR="005C2FF4" w:rsidRPr="00E51C9D" w:rsidRDefault="005C2FF4" w:rsidP="00520497">
            <w:pPr>
              <w:pStyle w:val="aff1"/>
              <w:ind w:hanging="15"/>
              <w:jc w:val="center"/>
              <w:rPr>
                <w:color w:val="auto"/>
              </w:rPr>
            </w:pPr>
          </w:p>
        </w:tc>
        <w:tc>
          <w:tcPr>
            <w:tcW w:w="843" w:type="dxa"/>
            <w:vMerge/>
          </w:tcPr>
          <w:p w:rsidR="005C2FF4" w:rsidRPr="00E51C9D" w:rsidRDefault="005C2FF4" w:rsidP="00520497">
            <w:pPr>
              <w:pStyle w:val="aff1"/>
              <w:ind w:hanging="15"/>
              <w:jc w:val="center"/>
              <w:rPr>
                <w:color w:val="auto"/>
              </w:rPr>
            </w:pPr>
          </w:p>
        </w:tc>
        <w:tc>
          <w:tcPr>
            <w:tcW w:w="709" w:type="dxa"/>
            <w:vMerge/>
          </w:tcPr>
          <w:p w:rsidR="005C2FF4" w:rsidRPr="00E51C9D" w:rsidRDefault="005C2FF4" w:rsidP="00520497">
            <w:pPr>
              <w:pStyle w:val="aff1"/>
              <w:ind w:hanging="15"/>
              <w:jc w:val="center"/>
              <w:rPr>
                <w:color w:val="auto"/>
              </w:rPr>
            </w:pPr>
          </w:p>
        </w:tc>
        <w:tc>
          <w:tcPr>
            <w:tcW w:w="820" w:type="dxa"/>
            <w:vMerge/>
          </w:tcPr>
          <w:p w:rsidR="005C2FF4" w:rsidRPr="00E51C9D" w:rsidRDefault="005C2FF4" w:rsidP="00520497">
            <w:pPr>
              <w:pStyle w:val="aff1"/>
              <w:ind w:hanging="15"/>
              <w:jc w:val="center"/>
              <w:rPr>
                <w:color w:val="auto"/>
              </w:rPr>
            </w:pPr>
          </w:p>
        </w:tc>
        <w:tc>
          <w:tcPr>
            <w:tcW w:w="850" w:type="dxa"/>
            <w:vMerge/>
          </w:tcPr>
          <w:p w:rsidR="005C2FF4" w:rsidRPr="00E51C9D" w:rsidRDefault="005C2FF4" w:rsidP="00520497">
            <w:pPr>
              <w:pStyle w:val="aff1"/>
              <w:ind w:hanging="15"/>
              <w:jc w:val="center"/>
              <w:rPr>
                <w:color w:val="auto"/>
              </w:rPr>
            </w:pPr>
          </w:p>
        </w:tc>
      </w:tr>
      <w:tr w:rsidR="00066321" w:rsidRPr="00E51C9D" w:rsidTr="00F64B11">
        <w:trPr>
          <w:cantSplit/>
          <w:trHeight w:val="411"/>
          <w:jc w:val="center"/>
        </w:trPr>
        <w:tc>
          <w:tcPr>
            <w:tcW w:w="2649" w:type="dxa"/>
            <w:shd w:val="clear" w:color="auto" w:fill="auto"/>
          </w:tcPr>
          <w:p w:rsidR="00066321" w:rsidRPr="00E51C9D" w:rsidRDefault="00066321" w:rsidP="00DC0284">
            <w:pPr>
              <w:pStyle w:val="aff1"/>
              <w:ind w:hanging="15"/>
              <w:rPr>
                <w:color w:val="auto"/>
              </w:rPr>
            </w:pPr>
            <w:r w:rsidRPr="00E51C9D">
              <w:rPr>
                <w:color w:val="auto"/>
              </w:rPr>
              <w:lastRenderedPageBreak/>
              <w:t>Государственное управление</w:t>
            </w:r>
          </w:p>
        </w:tc>
        <w:tc>
          <w:tcPr>
            <w:tcW w:w="851" w:type="dxa"/>
            <w:shd w:val="clear" w:color="auto" w:fill="auto"/>
          </w:tcPr>
          <w:p w:rsidR="00066321" w:rsidRPr="00E51C9D" w:rsidRDefault="00066321" w:rsidP="00DC0284">
            <w:pPr>
              <w:pStyle w:val="aff1"/>
              <w:ind w:hanging="15"/>
              <w:jc w:val="center"/>
              <w:rPr>
                <w:color w:val="auto"/>
              </w:rPr>
            </w:pPr>
            <w:r w:rsidRPr="00E51C9D">
              <w:rPr>
                <w:color w:val="auto"/>
              </w:rPr>
              <w:t>3.8.1</w:t>
            </w:r>
          </w:p>
        </w:tc>
        <w:tc>
          <w:tcPr>
            <w:tcW w:w="1134" w:type="dxa"/>
            <w:vMerge w:val="restart"/>
            <w:vAlign w:val="center"/>
          </w:tcPr>
          <w:p w:rsidR="00066321" w:rsidRPr="00E51C9D" w:rsidRDefault="00066321" w:rsidP="00F64B11">
            <w:pPr>
              <w:pStyle w:val="aff1"/>
              <w:ind w:hanging="15"/>
              <w:jc w:val="center"/>
              <w:rPr>
                <w:color w:val="auto"/>
              </w:rPr>
            </w:pPr>
            <w:r w:rsidRPr="00E51C9D">
              <w:rPr>
                <w:color w:val="auto"/>
              </w:rPr>
              <w:t>300/</w:t>
            </w:r>
          </w:p>
          <w:p w:rsidR="00066321" w:rsidRPr="00E51C9D" w:rsidRDefault="00066321" w:rsidP="00F64B11">
            <w:pPr>
              <w:pStyle w:val="aff1"/>
              <w:ind w:hanging="15"/>
              <w:jc w:val="center"/>
              <w:rPr>
                <w:color w:val="auto"/>
              </w:rPr>
            </w:pPr>
            <w:r w:rsidRPr="00E51C9D">
              <w:rPr>
                <w:color w:val="auto"/>
              </w:rPr>
              <w:t>10000</w:t>
            </w:r>
          </w:p>
          <w:p w:rsidR="00066321" w:rsidRPr="00E51C9D" w:rsidRDefault="00066321" w:rsidP="00F64B11">
            <w:pPr>
              <w:pStyle w:val="aff1"/>
              <w:ind w:hanging="15"/>
              <w:jc w:val="center"/>
              <w:rPr>
                <w:color w:val="auto"/>
              </w:rPr>
            </w:pPr>
            <w:r w:rsidRPr="00E51C9D">
              <w:rPr>
                <w:color w:val="auto"/>
              </w:rPr>
              <w:t>кв.м</w:t>
            </w:r>
          </w:p>
          <w:p w:rsidR="00066321" w:rsidRPr="00E51C9D" w:rsidRDefault="00066321" w:rsidP="00F64B11">
            <w:pPr>
              <w:pStyle w:val="aff1"/>
              <w:ind w:hanging="15"/>
              <w:jc w:val="center"/>
              <w:rPr>
                <w:color w:val="auto"/>
                <w:lang w:val="en-US"/>
              </w:rPr>
            </w:pPr>
          </w:p>
        </w:tc>
        <w:tc>
          <w:tcPr>
            <w:tcW w:w="850" w:type="dxa"/>
            <w:vMerge w:val="restart"/>
            <w:vAlign w:val="center"/>
          </w:tcPr>
          <w:p w:rsidR="00066321" w:rsidRPr="00E51C9D" w:rsidRDefault="00066321" w:rsidP="00F64B11">
            <w:pPr>
              <w:pStyle w:val="aff1"/>
              <w:ind w:hanging="15"/>
              <w:jc w:val="center"/>
              <w:rPr>
                <w:color w:val="auto"/>
              </w:rPr>
            </w:pPr>
            <w:r w:rsidRPr="00E51C9D">
              <w:rPr>
                <w:color w:val="auto"/>
              </w:rPr>
              <w:t>12 м</w:t>
            </w:r>
          </w:p>
        </w:tc>
        <w:tc>
          <w:tcPr>
            <w:tcW w:w="1259" w:type="dxa"/>
            <w:vMerge w:val="restart"/>
            <w:vAlign w:val="center"/>
          </w:tcPr>
          <w:p w:rsidR="00066321" w:rsidRPr="00E51C9D" w:rsidRDefault="00066321" w:rsidP="00F64B11">
            <w:pPr>
              <w:pStyle w:val="aff1"/>
              <w:ind w:hanging="15"/>
              <w:jc w:val="center"/>
              <w:rPr>
                <w:color w:val="auto"/>
              </w:rPr>
            </w:pPr>
            <w:r w:rsidRPr="00E51C9D">
              <w:rPr>
                <w:color w:val="auto"/>
              </w:rPr>
              <w:t>5  м</w:t>
            </w:r>
          </w:p>
          <w:p w:rsidR="00066321" w:rsidRPr="00E51C9D" w:rsidRDefault="00066321" w:rsidP="00F64B11">
            <w:pPr>
              <w:pStyle w:val="aff1"/>
              <w:ind w:hanging="15"/>
              <w:jc w:val="center"/>
              <w:rPr>
                <w:color w:val="auto"/>
              </w:rPr>
            </w:pPr>
          </w:p>
        </w:tc>
        <w:tc>
          <w:tcPr>
            <w:tcW w:w="843" w:type="dxa"/>
            <w:vMerge w:val="restart"/>
            <w:vAlign w:val="center"/>
          </w:tcPr>
          <w:p w:rsidR="00066321" w:rsidRPr="00E51C9D" w:rsidRDefault="00066321" w:rsidP="00F64B11">
            <w:pPr>
              <w:pStyle w:val="aff1"/>
              <w:ind w:hanging="15"/>
              <w:jc w:val="center"/>
              <w:rPr>
                <w:color w:val="auto"/>
              </w:rPr>
            </w:pPr>
            <w:r w:rsidRPr="00E51C9D">
              <w:rPr>
                <w:color w:val="auto"/>
              </w:rPr>
              <w:t>3 м</w:t>
            </w:r>
          </w:p>
          <w:p w:rsidR="00066321" w:rsidRPr="00E51C9D" w:rsidRDefault="00066321" w:rsidP="00F64B11">
            <w:pPr>
              <w:pStyle w:val="aff1"/>
              <w:ind w:hanging="15"/>
              <w:jc w:val="center"/>
              <w:rPr>
                <w:color w:val="auto"/>
              </w:rPr>
            </w:pPr>
          </w:p>
        </w:tc>
        <w:tc>
          <w:tcPr>
            <w:tcW w:w="709" w:type="dxa"/>
            <w:vMerge w:val="restart"/>
            <w:vAlign w:val="center"/>
          </w:tcPr>
          <w:p w:rsidR="00066321" w:rsidRPr="00E51C9D" w:rsidRDefault="00066321" w:rsidP="00F64B11">
            <w:pPr>
              <w:pStyle w:val="aff1"/>
              <w:ind w:hanging="15"/>
              <w:jc w:val="center"/>
              <w:rPr>
                <w:color w:val="auto"/>
              </w:rPr>
            </w:pPr>
            <w:r w:rsidRPr="00E51C9D">
              <w:rPr>
                <w:color w:val="auto"/>
              </w:rPr>
              <w:t>3</w:t>
            </w:r>
          </w:p>
          <w:p w:rsidR="00066321" w:rsidRPr="00E51C9D" w:rsidRDefault="00066321" w:rsidP="00F64B11">
            <w:pPr>
              <w:pStyle w:val="aff1"/>
              <w:ind w:hanging="15"/>
              <w:jc w:val="center"/>
              <w:rPr>
                <w:color w:val="auto"/>
              </w:rPr>
            </w:pPr>
          </w:p>
        </w:tc>
        <w:tc>
          <w:tcPr>
            <w:tcW w:w="820" w:type="dxa"/>
            <w:vMerge w:val="restart"/>
            <w:vAlign w:val="center"/>
          </w:tcPr>
          <w:p w:rsidR="00066321" w:rsidRPr="00E51C9D" w:rsidRDefault="00066321" w:rsidP="00F64B11">
            <w:pPr>
              <w:pStyle w:val="aff1"/>
              <w:ind w:hanging="15"/>
              <w:jc w:val="center"/>
              <w:rPr>
                <w:color w:val="auto"/>
              </w:rPr>
            </w:pPr>
            <w:r w:rsidRPr="00E51C9D">
              <w:rPr>
                <w:color w:val="auto"/>
              </w:rPr>
              <w:t>15 м</w:t>
            </w:r>
          </w:p>
          <w:p w:rsidR="00066321" w:rsidRPr="00E51C9D" w:rsidRDefault="00066321" w:rsidP="00F64B11">
            <w:pPr>
              <w:pStyle w:val="aff1"/>
              <w:ind w:hanging="15"/>
              <w:jc w:val="center"/>
              <w:rPr>
                <w:color w:val="auto"/>
              </w:rPr>
            </w:pPr>
          </w:p>
        </w:tc>
        <w:tc>
          <w:tcPr>
            <w:tcW w:w="850" w:type="dxa"/>
            <w:vMerge w:val="restart"/>
            <w:vAlign w:val="center"/>
          </w:tcPr>
          <w:p w:rsidR="00066321" w:rsidRPr="00E51C9D" w:rsidRDefault="00066321" w:rsidP="00F64B11">
            <w:pPr>
              <w:pStyle w:val="aff1"/>
              <w:ind w:hanging="15"/>
              <w:jc w:val="center"/>
              <w:rPr>
                <w:color w:val="auto"/>
              </w:rPr>
            </w:pPr>
            <w:r w:rsidRPr="00E51C9D">
              <w:rPr>
                <w:color w:val="auto"/>
              </w:rPr>
              <w:t>60 %</w:t>
            </w:r>
          </w:p>
          <w:p w:rsidR="00066321" w:rsidRPr="00E51C9D" w:rsidRDefault="00066321" w:rsidP="00F64B11">
            <w:pPr>
              <w:pStyle w:val="aff1"/>
              <w:ind w:hanging="15"/>
              <w:jc w:val="center"/>
              <w:rPr>
                <w:color w:val="auto"/>
              </w:rPr>
            </w:pPr>
          </w:p>
        </w:tc>
      </w:tr>
      <w:tr w:rsidR="00066321" w:rsidRPr="00E51C9D" w:rsidTr="00F64B11">
        <w:trPr>
          <w:cantSplit/>
          <w:trHeight w:val="411"/>
          <w:jc w:val="center"/>
        </w:trPr>
        <w:tc>
          <w:tcPr>
            <w:tcW w:w="2649" w:type="dxa"/>
            <w:shd w:val="clear" w:color="auto" w:fill="auto"/>
          </w:tcPr>
          <w:p w:rsidR="00066321" w:rsidRPr="00E51C9D" w:rsidRDefault="00066321" w:rsidP="00AF3D2F">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Предпринимательство</w:t>
            </w:r>
          </w:p>
        </w:tc>
        <w:tc>
          <w:tcPr>
            <w:tcW w:w="851" w:type="dxa"/>
            <w:shd w:val="clear" w:color="auto" w:fill="auto"/>
          </w:tcPr>
          <w:p w:rsidR="00066321" w:rsidRPr="00E51C9D" w:rsidRDefault="00066321" w:rsidP="00AF3D2F">
            <w:pPr>
              <w:pStyle w:val="aff1"/>
              <w:ind w:hanging="15"/>
              <w:jc w:val="center"/>
              <w:rPr>
                <w:color w:val="auto"/>
              </w:rPr>
            </w:pPr>
            <w:r w:rsidRPr="00E51C9D">
              <w:rPr>
                <w:color w:val="auto"/>
              </w:rPr>
              <w:t>4.0</w:t>
            </w:r>
          </w:p>
        </w:tc>
        <w:tc>
          <w:tcPr>
            <w:tcW w:w="1134" w:type="dxa"/>
            <w:vMerge/>
            <w:vAlign w:val="center"/>
          </w:tcPr>
          <w:p w:rsidR="00066321" w:rsidRPr="00E51C9D" w:rsidRDefault="00066321" w:rsidP="00F64B11">
            <w:pPr>
              <w:pStyle w:val="aff1"/>
              <w:ind w:hanging="15"/>
              <w:jc w:val="center"/>
              <w:rPr>
                <w:color w:val="auto"/>
              </w:rPr>
            </w:pPr>
          </w:p>
        </w:tc>
        <w:tc>
          <w:tcPr>
            <w:tcW w:w="850" w:type="dxa"/>
            <w:vMerge/>
            <w:vAlign w:val="center"/>
          </w:tcPr>
          <w:p w:rsidR="00066321" w:rsidRPr="00E51C9D" w:rsidRDefault="00066321" w:rsidP="00F64B11">
            <w:pPr>
              <w:pStyle w:val="aff1"/>
              <w:ind w:hanging="15"/>
              <w:jc w:val="center"/>
              <w:rPr>
                <w:color w:val="auto"/>
              </w:rPr>
            </w:pPr>
          </w:p>
        </w:tc>
        <w:tc>
          <w:tcPr>
            <w:tcW w:w="1259" w:type="dxa"/>
            <w:vMerge/>
            <w:vAlign w:val="center"/>
          </w:tcPr>
          <w:p w:rsidR="00066321" w:rsidRPr="00E51C9D" w:rsidRDefault="00066321" w:rsidP="00F64B11">
            <w:pPr>
              <w:pStyle w:val="aff1"/>
              <w:ind w:hanging="15"/>
              <w:jc w:val="center"/>
              <w:rPr>
                <w:color w:val="auto"/>
              </w:rPr>
            </w:pPr>
          </w:p>
        </w:tc>
        <w:tc>
          <w:tcPr>
            <w:tcW w:w="843" w:type="dxa"/>
            <w:vMerge/>
            <w:vAlign w:val="center"/>
          </w:tcPr>
          <w:p w:rsidR="00066321" w:rsidRPr="00E51C9D" w:rsidRDefault="00066321" w:rsidP="00F64B11">
            <w:pPr>
              <w:pStyle w:val="aff1"/>
              <w:ind w:hanging="15"/>
              <w:jc w:val="center"/>
              <w:rPr>
                <w:color w:val="auto"/>
              </w:rPr>
            </w:pPr>
          </w:p>
        </w:tc>
        <w:tc>
          <w:tcPr>
            <w:tcW w:w="709" w:type="dxa"/>
            <w:vMerge/>
            <w:vAlign w:val="center"/>
          </w:tcPr>
          <w:p w:rsidR="00066321" w:rsidRPr="00E51C9D" w:rsidRDefault="00066321" w:rsidP="00F64B11">
            <w:pPr>
              <w:pStyle w:val="aff1"/>
              <w:ind w:hanging="15"/>
              <w:jc w:val="center"/>
              <w:rPr>
                <w:color w:val="auto"/>
              </w:rPr>
            </w:pPr>
          </w:p>
        </w:tc>
        <w:tc>
          <w:tcPr>
            <w:tcW w:w="820" w:type="dxa"/>
            <w:vMerge/>
            <w:vAlign w:val="center"/>
          </w:tcPr>
          <w:p w:rsidR="00066321" w:rsidRPr="00E51C9D" w:rsidRDefault="00066321" w:rsidP="00F64B11">
            <w:pPr>
              <w:pStyle w:val="aff1"/>
              <w:ind w:hanging="15"/>
              <w:jc w:val="center"/>
              <w:rPr>
                <w:color w:val="auto"/>
              </w:rPr>
            </w:pPr>
          </w:p>
        </w:tc>
        <w:tc>
          <w:tcPr>
            <w:tcW w:w="850" w:type="dxa"/>
            <w:vMerge/>
            <w:vAlign w:val="center"/>
          </w:tcPr>
          <w:p w:rsidR="00066321" w:rsidRPr="00E51C9D" w:rsidRDefault="00066321" w:rsidP="00F64B11">
            <w:pPr>
              <w:pStyle w:val="aff1"/>
              <w:ind w:hanging="15"/>
              <w:jc w:val="center"/>
              <w:rPr>
                <w:color w:val="auto"/>
              </w:rPr>
            </w:pPr>
          </w:p>
        </w:tc>
      </w:tr>
      <w:tr w:rsidR="00066321" w:rsidRPr="00E51C9D" w:rsidTr="000D798A">
        <w:trPr>
          <w:cantSplit/>
          <w:trHeight w:val="411"/>
          <w:jc w:val="center"/>
        </w:trPr>
        <w:tc>
          <w:tcPr>
            <w:tcW w:w="2649" w:type="dxa"/>
            <w:shd w:val="clear" w:color="auto" w:fill="auto"/>
          </w:tcPr>
          <w:p w:rsidR="00066321" w:rsidRPr="00E51C9D" w:rsidRDefault="00066321" w:rsidP="0098155E">
            <w:pPr>
              <w:pStyle w:val="aff1"/>
              <w:ind w:hanging="15"/>
              <w:rPr>
                <w:color w:val="auto"/>
              </w:rPr>
            </w:pPr>
            <w:r w:rsidRPr="00E51C9D">
              <w:rPr>
                <w:color w:val="auto"/>
              </w:rPr>
              <w:t>Деловое управление</w:t>
            </w:r>
          </w:p>
        </w:tc>
        <w:tc>
          <w:tcPr>
            <w:tcW w:w="851" w:type="dxa"/>
            <w:shd w:val="clear" w:color="auto" w:fill="auto"/>
          </w:tcPr>
          <w:p w:rsidR="00066321" w:rsidRPr="00E51C9D" w:rsidRDefault="00066321" w:rsidP="0098155E">
            <w:pPr>
              <w:pStyle w:val="aff1"/>
              <w:ind w:hanging="15"/>
              <w:jc w:val="center"/>
              <w:rPr>
                <w:color w:val="auto"/>
              </w:rPr>
            </w:pPr>
            <w:r w:rsidRPr="00E51C9D">
              <w:rPr>
                <w:color w:val="auto"/>
              </w:rPr>
              <w:t>4.1</w:t>
            </w:r>
          </w:p>
        </w:tc>
        <w:tc>
          <w:tcPr>
            <w:tcW w:w="1134" w:type="dxa"/>
            <w:vMerge/>
          </w:tcPr>
          <w:p w:rsidR="00066321" w:rsidRPr="00E51C9D" w:rsidRDefault="00066321" w:rsidP="00520497">
            <w:pPr>
              <w:pStyle w:val="aff1"/>
              <w:ind w:hanging="15"/>
              <w:jc w:val="center"/>
              <w:rPr>
                <w:color w:val="auto"/>
              </w:rPr>
            </w:pPr>
          </w:p>
        </w:tc>
        <w:tc>
          <w:tcPr>
            <w:tcW w:w="850" w:type="dxa"/>
            <w:vMerge/>
          </w:tcPr>
          <w:p w:rsidR="00066321" w:rsidRPr="00E51C9D" w:rsidRDefault="00066321" w:rsidP="00520497">
            <w:pPr>
              <w:pStyle w:val="aff1"/>
              <w:ind w:hanging="15"/>
              <w:jc w:val="center"/>
              <w:rPr>
                <w:color w:val="auto"/>
              </w:rPr>
            </w:pPr>
          </w:p>
        </w:tc>
        <w:tc>
          <w:tcPr>
            <w:tcW w:w="1259" w:type="dxa"/>
            <w:vMerge/>
          </w:tcPr>
          <w:p w:rsidR="00066321" w:rsidRPr="00E51C9D" w:rsidRDefault="00066321" w:rsidP="00520497">
            <w:pPr>
              <w:pStyle w:val="aff1"/>
              <w:ind w:hanging="15"/>
              <w:jc w:val="center"/>
              <w:rPr>
                <w:color w:val="auto"/>
              </w:rPr>
            </w:pPr>
          </w:p>
        </w:tc>
        <w:tc>
          <w:tcPr>
            <w:tcW w:w="843" w:type="dxa"/>
            <w:vMerge/>
          </w:tcPr>
          <w:p w:rsidR="00066321" w:rsidRPr="00E51C9D" w:rsidRDefault="00066321" w:rsidP="00520497">
            <w:pPr>
              <w:pStyle w:val="aff1"/>
              <w:ind w:hanging="15"/>
              <w:jc w:val="center"/>
              <w:rPr>
                <w:color w:val="auto"/>
              </w:rPr>
            </w:pPr>
          </w:p>
        </w:tc>
        <w:tc>
          <w:tcPr>
            <w:tcW w:w="709" w:type="dxa"/>
            <w:vMerge/>
          </w:tcPr>
          <w:p w:rsidR="00066321" w:rsidRPr="00E51C9D" w:rsidRDefault="00066321" w:rsidP="00520497">
            <w:pPr>
              <w:pStyle w:val="aff1"/>
              <w:ind w:hanging="15"/>
              <w:jc w:val="center"/>
              <w:rPr>
                <w:color w:val="auto"/>
              </w:rPr>
            </w:pPr>
          </w:p>
        </w:tc>
        <w:tc>
          <w:tcPr>
            <w:tcW w:w="820" w:type="dxa"/>
            <w:vMerge/>
          </w:tcPr>
          <w:p w:rsidR="00066321" w:rsidRPr="00E51C9D" w:rsidRDefault="00066321" w:rsidP="00520497">
            <w:pPr>
              <w:pStyle w:val="aff1"/>
              <w:ind w:hanging="15"/>
              <w:jc w:val="center"/>
              <w:rPr>
                <w:color w:val="auto"/>
              </w:rPr>
            </w:pPr>
          </w:p>
        </w:tc>
        <w:tc>
          <w:tcPr>
            <w:tcW w:w="850" w:type="dxa"/>
            <w:vMerge/>
          </w:tcPr>
          <w:p w:rsidR="00066321" w:rsidRPr="00E51C9D" w:rsidRDefault="00066321" w:rsidP="00520497">
            <w:pPr>
              <w:pStyle w:val="aff1"/>
              <w:ind w:hanging="15"/>
              <w:jc w:val="center"/>
              <w:rPr>
                <w:color w:val="auto"/>
              </w:rPr>
            </w:pPr>
          </w:p>
        </w:tc>
      </w:tr>
      <w:tr w:rsidR="00066321" w:rsidRPr="00E51C9D" w:rsidTr="000D798A">
        <w:trPr>
          <w:cantSplit/>
          <w:trHeight w:val="411"/>
          <w:jc w:val="center"/>
        </w:trPr>
        <w:tc>
          <w:tcPr>
            <w:tcW w:w="2649" w:type="dxa"/>
            <w:shd w:val="clear" w:color="auto" w:fill="auto"/>
          </w:tcPr>
          <w:p w:rsidR="00066321" w:rsidRPr="00E51C9D" w:rsidRDefault="00066321" w:rsidP="006F7766">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Объекты торговли (торговые центры, торгово-развлекательные центры (комплексы)</w:t>
            </w:r>
          </w:p>
        </w:tc>
        <w:tc>
          <w:tcPr>
            <w:tcW w:w="851" w:type="dxa"/>
            <w:shd w:val="clear" w:color="auto" w:fill="auto"/>
          </w:tcPr>
          <w:p w:rsidR="00066321" w:rsidRPr="00E51C9D" w:rsidRDefault="00066321" w:rsidP="006F7766">
            <w:pPr>
              <w:pStyle w:val="aff1"/>
              <w:ind w:hanging="15"/>
              <w:jc w:val="center"/>
              <w:rPr>
                <w:color w:val="auto"/>
              </w:rPr>
            </w:pPr>
            <w:r w:rsidRPr="00E51C9D">
              <w:rPr>
                <w:color w:val="auto"/>
              </w:rPr>
              <w:t>4.2</w:t>
            </w:r>
          </w:p>
        </w:tc>
        <w:tc>
          <w:tcPr>
            <w:tcW w:w="1134" w:type="dxa"/>
            <w:vMerge/>
          </w:tcPr>
          <w:p w:rsidR="00066321" w:rsidRPr="00E51C9D" w:rsidRDefault="00066321" w:rsidP="00520497">
            <w:pPr>
              <w:pStyle w:val="aff1"/>
              <w:ind w:hanging="15"/>
              <w:jc w:val="center"/>
              <w:rPr>
                <w:color w:val="auto"/>
              </w:rPr>
            </w:pPr>
          </w:p>
        </w:tc>
        <w:tc>
          <w:tcPr>
            <w:tcW w:w="850" w:type="dxa"/>
            <w:vMerge/>
          </w:tcPr>
          <w:p w:rsidR="00066321" w:rsidRPr="00E51C9D" w:rsidRDefault="00066321" w:rsidP="00520497">
            <w:pPr>
              <w:pStyle w:val="aff1"/>
              <w:ind w:hanging="15"/>
              <w:jc w:val="center"/>
              <w:rPr>
                <w:color w:val="auto"/>
              </w:rPr>
            </w:pPr>
          </w:p>
        </w:tc>
        <w:tc>
          <w:tcPr>
            <w:tcW w:w="1259" w:type="dxa"/>
            <w:vMerge/>
          </w:tcPr>
          <w:p w:rsidR="00066321" w:rsidRPr="00E51C9D" w:rsidRDefault="00066321" w:rsidP="00520497">
            <w:pPr>
              <w:pStyle w:val="aff1"/>
              <w:ind w:hanging="15"/>
              <w:jc w:val="center"/>
              <w:rPr>
                <w:color w:val="auto"/>
              </w:rPr>
            </w:pPr>
          </w:p>
        </w:tc>
        <w:tc>
          <w:tcPr>
            <w:tcW w:w="843" w:type="dxa"/>
            <w:vMerge/>
          </w:tcPr>
          <w:p w:rsidR="00066321" w:rsidRPr="00E51C9D" w:rsidRDefault="00066321" w:rsidP="00520497">
            <w:pPr>
              <w:pStyle w:val="aff1"/>
              <w:ind w:hanging="15"/>
              <w:jc w:val="center"/>
              <w:rPr>
                <w:color w:val="auto"/>
              </w:rPr>
            </w:pPr>
          </w:p>
        </w:tc>
        <w:tc>
          <w:tcPr>
            <w:tcW w:w="709" w:type="dxa"/>
            <w:vMerge/>
          </w:tcPr>
          <w:p w:rsidR="00066321" w:rsidRPr="00E51C9D" w:rsidRDefault="00066321" w:rsidP="00520497">
            <w:pPr>
              <w:pStyle w:val="aff1"/>
              <w:ind w:hanging="15"/>
              <w:jc w:val="center"/>
              <w:rPr>
                <w:color w:val="auto"/>
              </w:rPr>
            </w:pPr>
          </w:p>
        </w:tc>
        <w:tc>
          <w:tcPr>
            <w:tcW w:w="820" w:type="dxa"/>
            <w:vMerge/>
          </w:tcPr>
          <w:p w:rsidR="00066321" w:rsidRPr="00E51C9D" w:rsidRDefault="00066321" w:rsidP="00520497">
            <w:pPr>
              <w:pStyle w:val="aff1"/>
              <w:ind w:hanging="15"/>
              <w:jc w:val="center"/>
              <w:rPr>
                <w:color w:val="auto"/>
              </w:rPr>
            </w:pPr>
          </w:p>
        </w:tc>
        <w:tc>
          <w:tcPr>
            <w:tcW w:w="850" w:type="dxa"/>
            <w:vMerge/>
          </w:tcPr>
          <w:p w:rsidR="00066321" w:rsidRPr="00E51C9D" w:rsidRDefault="00066321" w:rsidP="00520497">
            <w:pPr>
              <w:pStyle w:val="aff1"/>
              <w:ind w:hanging="15"/>
              <w:jc w:val="center"/>
              <w:rPr>
                <w:color w:val="auto"/>
              </w:rPr>
            </w:pPr>
          </w:p>
        </w:tc>
      </w:tr>
      <w:tr w:rsidR="00066321" w:rsidRPr="00E51C9D" w:rsidTr="000D798A">
        <w:trPr>
          <w:cantSplit/>
          <w:trHeight w:val="411"/>
          <w:jc w:val="center"/>
        </w:trPr>
        <w:tc>
          <w:tcPr>
            <w:tcW w:w="2649" w:type="dxa"/>
            <w:shd w:val="clear" w:color="auto" w:fill="auto"/>
          </w:tcPr>
          <w:p w:rsidR="00066321" w:rsidRPr="00E51C9D" w:rsidRDefault="00066321" w:rsidP="006F7766">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Рынки</w:t>
            </w:r>
          </w:p>
        </w:tc>
        <w:tc>
          <w:tcPr>
            <w:tcW w:w="851" w:type="dxa"/>
            <w:shd w:val="clear" w:color="auto" w:fill="auto"/>
          </w:tcPr>
          <w:p w:rsidR="00066321" w:rsidRPr="00E51C9D" w:rsidRDefault="00066321" w:rsidP="006F7766">
            <w:pPr>
              <w:pStyle w:val="aff1"/>
              <w:ind w:hanging="15"/>
              <w:jc w:val="center"/>
              <w:rPr>
                <w:color w:val="auto"/>
              </w:rPr>
            </w:pPr>
            <w:r w:rsidRPr="00E51C9D">
              <w:rPr>
                <w:color w:val="auto"/>
              </w:rPr>
              <w:t>4.3</w:t>
            </w:r>
          </w:p>
        </w:tc>
        <w:tc>
          <w:tcPr>
            <w:tcW w:w="1134" w:type="dxa"/>
            <w:vMerge/>
          </w:tcPr>
          <w:p w:rsidR="00066321" w:rsidRPr="00E51C9D" w:rsidRDefault="00066321" w:rsidP="00520497">
            <w:pPr>
              <w:pStyle w:val="aff1"/>
              <w:ind w:hanging="15"/>
              <w:jc w:val="center"/>
              <w:rPr>
                <w:color w:val="auto"/>
              </w:rPr>
            </w:pPr>
          </w:p>
        </w:tc>
        <w:tc>
          <w:tcPr>
            <w:tcW w:w="850" w:type="dxa"/>
            <w:vMerge/>
          </w:tcPr>
          <w:p w:rsidR="00066321" w:rsidRPr="00E51C9D" w:rsidRDefault="00066321" w:rsidP="00520497">
            <w:pPr>
              <w:pStyle w:val="aff1"/>
              <w:ind w:hanging="15"/>
              <w:jc w:val="center"/>
              <w:rPr>
                <w:color w:val="auto"/>
              </w:rPr>
            </w:pPr>
          </w:p>
        </w:tc>
        <w:tc>
          <w:tcPr>
            <w:tcW w:w="1259" w:type="dxa"/>
            <w:vMerge/>
          </w:tcPr>
          <w:p w:rsidR="00066321" w:rsidRPr="00E51C9D" w:rsidRDefault="00066321" w:rsidP="00520497">
            <w:pPr>
              <w:pStyle w:val="aff1"/>
              <w:ind w:hanging="15"/>
              <w:jc w:val="center"/>
              <w:rPr>
                <w:color w:val="auto"/>
              </w:rPr>
            </w:pPr>
          </w:p>
        </w:tc>
        <w:tc>
          <w:tcPr>
            <w:tcW w:w="843" w:type="dxa"/>
            <w:vMerge/>
          </w:tcPr>
          <w:p w:rsidR="00066321" w:rsidRPr="00E51C9D" w:rsidRDefault="00066321" w:rsidP="00520497">
            <w:pPr>
              <w:pStyle w:val="aff1"/>
              <w:ind w:hanging="15"/>
              <w:jc w:val="center"/>
              <w:rPr>
                <w:color w:val="auto"/>
              </w:rPr>
            </w:pPr>
          </w:p>
        </w:tc>
        <w:tc>
          <w:tcPr>
            <w:tcW w:w="709" w:type="dxa"/>
            <w:vMerge/>
          </w:tcPr>
          <w:p w:rsidR="00066321" w:rsidRPr="00E51C9D" w:rsidRDefault="00066321" w:rsidP="00520497">
            <w:pPr>
              <w:pStyle w:val="aff1"/>
              <w:ind w:hanging="15"/>
              <w:jc w:val="center"/>
              <w:rPr>
                <w:color w:val="auto"/>
              </w:rPr>
            </w:pPr>
          </w:p>
        </w:tc>
        <w:tc>
          <w:tcPr>
            <w:tcW w:w="820" w:type="dxa"/>
            <w:vMerge/>
          </w:tcPr>
          <w:p w:rsidR="00066321" w:rsidRPr="00E51C9D" w:rsidRDefault="00066321" w:rsidP="00520497">
            <w:pPr>
              <w:pStyle w:val="aff1"/>
              <w:ind w:hanging="15"/>
              <w:jc w:val="center"/>
              <w:rPr>
                <w:color w:val="auto"/>
              </w:rPr>
            </w:pPr>
          </w:p>
        </w:tc>
        <w:tc>
          <w:tcPr>
            <w:tcW w:w="850" w:type="dxa"/>
            <w:vMerge/>
          </w:tcPr>
          <w:p w:rsidR="00066321" w:rsidRPr="00E51C9D" w:rsidRDefault="00066321" w:rsidP="00520497">
            <w:pPr>
              <w:pStyle w:val="aff1"/>
              <w:ind w:hanging="15"/>
              <w:jc w:val="center"/>
              <w:rPr>
                <w:color w:val="auto"/>
              </w:rPr>
            </w:pPr>
          </w:p>
        </w:tc>
      </w:tr>
      <w:tr w:rsidR="00066321" w:rsidRPr="00E51C9D" w:rsidTr="000D798A">
        <w:trPr>
          <w:cantSplit/>
          <w:trHeight w:val="411"/>
          <w:jc w:val="center"/>
        </w:trPr>
        <w:tc>
          <w:tcPr>
            <w:tcW w:w="2649" w:type="dxa"/>
            <w:shd w:val="clear" w:color="auto" w:fill="auto"/>
          </w:tcPr>
          <w:p w:rsidR="00066321" w:rsidRPr="00E51C9D" w:rsidRDefault="00066321" w:rsidP="006F7766">
            <w:pPr>
              <w:pStyle w:val="aff1"/>
              <w:ind w:hanging="15"/>
              <w:rPr>
                <w:color w:val="auto"/>
              </w:rPr>
            </w:pPr>
            <w:r w:rsidRPr="00E51C9D">
              <w:rPr>
                <w:color w:val="auto"/>
              </w:rPr>
              <w:t>Магазины*</w:t>
            </w:r>
          </w:p>
        </w:tc>
        <w:tc>
          <w:tcPr>
            <w:tcW w:w="851" w:type="dxa"/>
            <w:shd w:val="clear" w:color="auto" w:fill="auto"/>
          </w:tcPr>
          <w:p w:rsidR="00066321" w:rsidRPr="00E51C9D" w:rsidRDefault="00066321" w:rsidP="006F7766">
            <w:pPr>
              <w:pStyle w:val="aff1"/>
              <w:ind w:hanging="15"/>
              <w:jc w:val="center"/>
              <w:rPr>
                <w:color w:val="auto"/>
              </w:rPr>
            </w:pPr>
            <w:r w:rsidRPr="00E51C9D">
              <w:rPr>
                <w:color w:val="auto"/>
              </w:rPr>
              <w:t>4.4</w:t>
            </w:r>
          </w:p>
        </w:tc>
        <w:tc>
          <w:tcPr>
            <w:tcW w:w="1134" w:type="dxa"/>
          </w:tcPr>
          <w:p w:rsidR="00066321" w:rsidRPr="00E51C9D" w:rsidRDefault="00066321" w:rsidP="00520497">
            <w:pPr>
              <w:pStyle w:val="aff1"/>
              <w:ind w:hanging="15"/>
              <w:jc w:val="center"/>
              <w:rPr>
                <w:color w:val="auto"/>
              </w:rPr>
            </w:pPr>
            <w:r w:rsidRPr="00E51C9D">
              <w:rPr>
                <w:color w:val="auto"/>
              </w:rPr>
              <w:t>300/</w:t>
            </w:r>
          </w:p>
          <w:p w:rsidR="00066321" w:rsidRPr="00E51C9D" w:rsidRDefault="00066321" w:rsidP="00520497">
            <w:pPr>
              <w:pStyle w:val="aff1"/>
              <w:ind w:hanging="15"/>
              <w:jc w:val="center"/>
              <w:rPr>
                <w:color w:val="auto"/>
              </w:rPr>
            </w:pPr>
            <w:r w:rsidRPr="00E51C9D">
              <w:rPr>
                <w:color w:val="auto"/>
              </w:rPr>
              <w:t>5000</w:t>
            </w:r>
          </w:p>
          <w:p w:rsidR="00066321" w:rsidRPr="00E51C9D" w:rsidRDefault="00066321" w:rsidP="00520497">
            <w:pPr>
              <w:pStyle w:val="aff1"/>
              <w:ind w:hanging="15"/>
              <w:jc w:val="center"/>
              <w:rPr>
                <w:color w:val="auto"/>
              </w:rPr>
            </w:pPr>
            <w:r w:rsidRPr="00E51C9D">
              <w:rPr>
                <w:color w:val="auto"/>
              </w:rPr>
              <w:t>кв.м</w:t>
            </w:r>
          </w:p>
        </w:tc>
        <w:tc>
          <w:tcPr>
            <w:tcW w:w="850" w:type="dxa"/>
          </w:tcPr>
          <w:p w:rsidR="00066321" w:rsidRPr="00E51C9D" w:rsidRDefault="00066321" w:rsidP="00520497">
            <w:pPr>
              <w:pStyle w:val="aff1"/>
              <w:ind w:hanging="15"/>
              <w:jc w:val="center"/>
              <w:rPr>
                <w:color w:val="auto"/>
              </w:rPr>
            </w:pPr>
            <w:r w:rsidRPr="00E51C9D">
              <w:rPr>
                <w:color w:val="auto"/>
              </w:rPr>
              <w:t>12 м</w:t>
            </w:r>
          </w:p>
        </w:tc>
        <w:tc>
          <w:tcPr>
            <w:tcW w:w="1259" w:type="dxa"/>
          </w:tcPr>
          <w:p w:rsidR="00066321" w:rsidRPr="00E51C9D" w:rsidRDefault="00066321" w:rsidP="00520497">
            <w:pPr>
              <w:pStyle w:val="aff1"/>
              <w:ind w:hanging="15"/>
              <w:jc w:val="center"/>
              <w:rPr>
                <w:color w:val="auto"/>
              </w:rPr>
            </w:pPr>
            <w:r w:rsidRPr="00E51C9D">
              <w:rPr>
                <w:color w:val="auto"/>
              </w:rPr>
              <w:t>5  м</w:t>
            </w:r>
          </w:p>
        </w:tc>
        <w:tc>
          <w:tcPr>
            <w:tcW w:w="843" w:type="dxa"/>
          </w:tcPr>
          <w:p w:rsidR="00066321" w:rsidRPr="00E51C9D" w:rsidRDefault="00066321" w:rsidP="00520497">
            <w:pPr>
              <w:pStyle w:val="aff1"/>
              <w:ind w:hanging="15"/>
              <w:jc w:val="center"/>
              <w:rPr>
                <w:color w:val="auto"/>
              </w:rPr>
            </w:pPr>
            <w:r w:rsidRPr="00E51C9D">
              <w:rPr>
                <w:color w:val="auto"/>
              </w:rPr>
              <w:t>3 м</w:t>
            </w:r>
          </w:p>
        </w:tc>
        <w:tc>
          <w:tcPr>
            <w:tcW w:w="709" w:type="dxa"/>
          </w:tcPr>
          <w:p w:rsidR="00066321" w:rsidRPr="00E51C9D" w:rsidRDefault="00066321" w:rsidP="00520497">
            <w:pPr>
              <w:pStyle w:val="aff1"/>
              <w:ind w:hanging="15"/>
              <w:jc w:val="center"/>
              <w:rPr>
                <w:color w:val="auto"/>
              </w:rPr>
            </w:pPr>
            <w:r w:rsidRPr="00E51C9D">
              <w:rPr>
                <w:color w:val="auto"/>
              </w:rPr>
              <w:t>2</w:t>
            </w:r>
          </w:p>
        </w:tc>
        <w:tc>
          <w:tcPr>
            <w:tcW w:w="820" w:type="dxa"/>
          </w:tcPr>
          <w:p w:rsidR="00066321" w:rsidRPr="00E51C9D" w:rsidRDefault="00066321" w:rsidP="00520497">
            <w:pPr>
              <w:pStyle w:val="aff1"/>
              <w:ind w:hanging="15"/>
              <w:jc w:val="center"/>
              <w:rPr>
                <w:color w:val="auto"/>
              </w:rPr>
            </w:pPr>
            <w:r w:rsidRPr="00E51C9D">
              <w:rPr>
                <w:color w:val="auto"/>
              </w:rPr>
              <w:t>10 м</w:t>
            </w:r>
          </w:p>
          <w:p w:rsidR="00066321" w:rsidRPr="00E51C9D" w:rsidRDefault="00066321" w:rsidP="00520497">
            <w:pPr>
              <w:pStyle w:val="aff1"/>
              <w:ind w:hanging="15"/>
              <w:jc w:val="center"/>
              <w:rPr>
                <w:color w:val="auto"/>
              </w:rPr>
            </w:pPr>
          </w:p>
        </w:tc>
        <w:tc>
          <w:tcPr>
            <w:tcW w:w="850" w:type="dxa"/>
          </w:tcPr>
          <w:p w:rsidR="00066321" w:rsidRPr="00E51C9D" w:rsidRDefault="00066321" w:rsidP="00520497">
            <w:pPr>
              <w:pStyle w:val="aff1"/>
              <w:ind w:hanging="15"/>
              <w:jc w:val="center"/>
              <w:rPr>
                <w:color w:val="auto"/>
              </w:rPr>
            </w:pPr>
            <w:r w:rsidRPr="00E51C9D">
              <w:rPr>
                <w:color w:val="auto"/>
              </w:rPr>
              <w:t>60 %</w:t>
            </w:r>
          </w:p>
        </w:tc>
      </w:tr>
      <w:tr w:rsidR="00066321" w:rsidRPr="00E51C9D" w:rsidTr="00520497">
        <w:trPr>
          <w:cantSplit/>
          <w:trHeight w:val="411"/>
          <w:jc w:val="center"/>
        </w:trPr>
        <w:tc>
          <w:tcPr>
            <w:tcW w:w="9965" w:type="dxa"/>
            <w:gridSpan w:val="9"/>
            <w:shd w:val="clear" w:color="auto" w:fill="auto"/>
          </w:tcPr>
          <w:p w:rsidR="00066321" w:rsidRPr="00E51C9D" w:rsidRDefault="00066321" w:rsidP="003F389B">
            <w:pPr>
              <w:pStyle w:val="aff1"/>
              <w:ind w:hanging="15"/>
              <w:jc w:val="left"/>
              <w:rPr>
                <w:color w:val="auto"/>
              </w:rPr>
            </w:pPr>
            <w:r w:rsidRPr="00E51C9D">
              <w:rPr>
                <w:color w:val="auto"/>
              </w:rPr>
              <w:t>*при размещении объектов некапитального строительства, предназначенных для продажи товаров с количеством блоков не более 3-х штук:</w:t>
            </w:r>
          </w:p>
        </w:tc>
      </w:tr>
      <w:tr w:rsidR="00066321" w:rsidRPr="00E51C9D" w:rsidTr="00520497">
        <w:trPr>
          <w:cantSplit/>
          <w:trHeight w:val="411"/>
          <w:jc w:val="center"/>
        </w:trPr>
        <w:tc>
          <w:tcPr>
            <w:tcW w:w="3500" w:type="dxa"/>
            <w:gridSpan w:val="2"/>
            <w:shd w:val="clear" w:color="auto" w:fill="auto"/>
          </w:tcPr>
          <w:p w:rsidR="00066321" w:rsidRPr="00E51C9D" w:rsidRDefault="00066321" w:rsidP="006F7766">
            <w:pPr>
              <w:pStyle w:val="aff1"/>
              <w:ind w:hanging="15"/>
              <w:jc w:val="center"/>
              <w:rPr>
                <w:color w:val="auto"/>
              </w:rPr>
            </w:pPr>
          </w:p>
        </w:tc>
        <w:tc>
          <w:tcPr>
            <w:tcW w:w="1134" w:type="dxa"/>
          </w:tcPr>
          <w:p w:rsidR="00066321" w:rsidRPr="00E51C9D" w:rsidRDefault="00066321" w:rsidP="00520497">
            <w:pPr>
              <w:pStyle w:val="aff1"/>
              <w:ind w:firstLine="0"/>
              <w:jc w:val="center"/>
              <w:rPr>
                <w:color w:val="auto"/>
              </w:rPr>
            </w:pPr>
            <w:r w:rsidRPr="00E51C9D">
              <w:rPr>
                <w:color w:val="auto"/>
              </w:rPr>
              <w:t>20/250 кв.м</w:t>
            </w:r>
          </w:p>
        </w:tc>
        <w:tc>
          <w:tcPr>
            <w:tcW w:w="850" w:type="dxa"/>
          </w:tcPr>
          <w:p w:rsidR="00066321" w:rsidRPr="00E51C9D" w:rsidRDefault="00066321" w:rsidP="00520497">
            <w:pPr>
              <w:pStyle w:val="aff1"/>
              <w:ind w:firstLine="0"/>
              <w:jc w:val="center"/>
              <w:rPr>
                <w:color w:val="auto"/>
              </w:rPr>
            </w:pPr>
            <w:r w:rsidRPr="00E51C9D">
              <w:rPr>
                <w:color w:val="auto"/>
              </w:rPr>
              <w:t>-</w:t>
            </w:r>
          </w:p>
        </w:tc>
        <w:tc>
          <w:tcPr>
            <w:tcW w:w="1259" w:type="dxa"/>
          </w:tcPr>
          <w:p w:rsidR="00066321" w:rsidRPr="00E51C9D" w:rsidRDefault="00066321" w:rsidP="00520497">
            <w:pPr>
              <w:pStyle w:val="aff1"/>
              <w:ind w:firstLine="0"/>
              <w:jc w:val="center"/>
              <w:rPr>
                <w:color w:val="auto"/>
              </w:rPr>
            </w:pPr>
            <w:r w:rsidRPr="00E51C9D">
              <w:rPr>
                <w:color w:val="auto"/>
              </w:rPr>
              <w:t>1 м</w:t>
            </w:r>
          </w:p>
        </w:tc>
        <w:tc>
          <w:tcPr>
            <w:tcW w:w="843" w:type="dxa"/>
          </w:tcPr>
          <w:p w:rsidR="00066321" w:rsidRPr="00E51C9D" w:rsidRDefault="00066321" w:rsidP="00520497">
            <w:pPr>
              <w:pStyle w:val="aff1"/>
              <w:ind w:firstLine="0"/>
              <w:jc w:val="center"/>
              <w:rPr>
                <w:color w:val="auto"/>
              </w:rPr>
            </w:pPr>
            <w:r w:rsidRPr="00E51C9D">
              <w:rPr>
                <w:color w:val="auto"/>
              </w:rPr>
              <w:t>1 м</w:t>
            </w:r>
          </w:p>
        </w:tc>
        <w:tc>
          <w:tcPr>
            <w:tcW w:w="709" w:type="dxa"/>
          </w:tcPr>
          <w:p w:rsidR="00066321" w:rsidRPr="00E51C9D" w:rsidRDefault="00066321" w:rsidP="00520497">
            <w:pPr>
              <w:pStyle w:val="aff1"/>
              <w:ind w:firstLine="0"/>
              <w:jc w:val="center"/>
              <w:rPr>
                <w:color w:val="auto"/>
              </w:rPr>
            </w:pPr>
            <w:r w:rsidRPr="00E51C9D">
              <w:rPr>
                <w:color w:val="auto"/>
              </w:rPr>
              <w:t>1</w:t>
            </w:r>
          </w:p>
        </w:tc>
        <w:tc>
          <w:tcPr>
            <w:tcW w:w="820" w:type="dxa"/>
          </w:tcPr>
          <w:p w:rsidR="00066321" w:rsidRPr="00E51C9D" w:rsidRDefault="00066321" w:rsidP="00520497">
            <w:pPr>
              <w:pStyle w:val="aff1"/>
              <w:ind w:firstLine="0"/>
              <w:jc w:val="center"/>
              <w:rPr>
                <w:color w:val="auto"/>
              </w:rPr>
            </w:pPr>
            <w:r w:rsidRPr="00E51C9D">
              <w:rPr>
                <w:color w:val="auto"/>
              </w:rPr>
              <w:t>5</w:t>
            </w:r>
          </w:p>
        </w:tc>
        <w:tc>
          <w:tcPr>
            <w:tcW w:w="850" w:type="dxa"/>
          </w:tcPr>
          <w:p w:rsidR="00066321" w:rsidRPr="00E51C9D" w:rsidRDefault="00066321" w:rsidP="00520497">
            <w:pPr>
              <w:pStyle w:val="aff1"/>
              <w:ind w:firstLine="0"/>
              <w:jc w:val="center"/>
              <w:rPr>
                <w:color w:val="auto"/>
              </w:rPr>
            </w:pPr>
            <w:r w:rsidRPr="00E51C9D">
              <w:rPr>
                <w:color w:val="auto"/>
              </w:rPr>
              <w:t>90 %</w:t>
            </w:r>
          </w:p>
        </w:tc>
      </w:tr>
      <w:tr w:rsidR="00066321" w:rsidRPr="00E51C9D" w:rsidTr="000D798A">
        <w:trPr>
          <w:cantSplit/>
          <w:trHeight w:val="411"/>
          <w:jc w:val="center"/>
        </w:trPr>
        <w:tc>
          <w:tcPr>
            <w:tcW w:w="2649" w:type="dxa"/>
            <w:shd w:val="clear" w:color="auto" w:fill="auto"/>
          </w:tcPr>
          <w:p w:rsidR="00066321" w:rsidRPr="00E51C9D" w:rsidRDefault="00066321" w:rsidP="006F7766">
            <w:pPr>
              <w:pStyle w:val="aff1"/>
              <w:ind w:hanging="15"/>
              <w:rPr>
                <w:color w:val="auto"/>
              </w:rPr>
            </w:pPr>
            <w:r w:rsidRPr="00E51C9D">
              <w:rPr>
                <w:color w:val="auto"/>
              </w:rPr>
              <w:t>Банковская и страховая деятельность</w:t>
            </w:r>
          </w:p>
        </w:tc>
        <w:tc>
          <w:tcPr>
            <w:tcW w:w="851" w:type="dxa"/>
            <w:shd w:val="clear" w:color="auto" w:fill="auto"/>
          </w:tcPr>
          <w:p w:rsidR="00066321" w:rsidRPr="00E51C9D" w:rsidRDefault="00066321" w:rsidP="006F7766">
            <w:pPr>
              <w:pStyle w:val="aff1"/>
              <w:ind w:hanging="15"/>
              <w:jc w:val="center"/>
              <w:rPr>
                <w:color w:val="auto"/>
              </w:rPr>
            </w:pPr>
            <w:r w:rsidRPr="00E51C9D">
              <w:rPr>
                <w:color w:val="auto"/>
              </w:rPr>
              <w:t>4.5</w:t>
            </w:r>
          </w:p>
        </w:tc>
        <w:tc>
          <w:tcPr>
            <w:tcW w:w="1134" w:type="dxa"/>
          </w:tcPr>
          <w:p w:rsidR="00066321" w:rsidRPr="00E51C9D" w:rsidRDefault="00066321" w:rsidP="006F7766">
            <w:pPr>
              <w:pStyle w:val="aff1"/>
              <w:ind w:hanging="15"/>
              <w:jc w:val="center"/>
              <w:rPr>
                <w:color w:val="auto"/>
              </w:rPr>
            </w:pPr>
            <w:r w:rsidRPr="00E51C9D">
              <w:rPr>
                <w:color w:val="auto"/>
              </w:rPr>
              <w:t>300/</w:t>
            </w:r>
          </w:p>
          <w:p w:rsidR="00066321" w:rsidRPr="00E51C9D" w:rsidRDefault="00066321" w:rsidP="006F7766">
            <w:pPr>
              <w:pStyle w:val="aff1"/>
              <w:ind w:hanging="15"/>
              <w:jc w:val="center"/>
              <w:rPr>
                <w:color w:val="auto"/>
              </w:rPr>
            </w:pPr>
            <w:r w:rsidRPr="00E51C9D">
              <w:rPr>
                <w:color w:val="auto"/>
              </w:rPr>
              <w:t>5000</w:t>
            </w:r>
          </w:p>
          <w:p w:rsidR="00066321" w:rsidRPr="00E51C9D" w:rsidRDefault="00066321" w:rsidP="006F7766">
            <w:pPr>
              <w:pStyle w:val="aff1"/>
              <w:ind w:hanging="15"/>
              <w:jc w:val="center"/>
              <w:rPr>
                <w:color w:val="auto"/>
              </w:rPr>
            </w:pPr>
            <w:r w:rsidRPr="00E51C9D">
              <w:rPr>
                <w:color w:val="auto"/>
              </w:rPr>
              <w:t>кв.м</w:t>
            </w:r>
          </w:p>
        </w:tc>
        <w:tc>
          <w:tcPr>
            <w:tcW w:w="850" w:type="dxa"/>
          </w:tcPr>
          <w:p w:rsidR="00066321" w:rsidRPr="00E51C9D" w:rsidRDefault="00066321" w:rsidP="006F7766">
            <w:pPr>
              <w:pStyle w:val="aff1"/>
              <w:ind w:hanging="15"/>
              <w:jc w:val="center"/>
              <w:rPr>
                <w:color w:val="auto"/>
              </w:rPr>
            </w:pPr>
            <w:r w:rsidRPr="00E51C9D">
              <w:rPr>
                <w:color w:val="auto"/>
              </w:rPr>
              <w:t>12 м</w:t>
            </w:r>
          </w:p>
        </w:tc>
        <w:tc>
          <w:tcPr>
            <w:tcW w:w="1259" w:type="dxa"/>
          </w:tcPr>
          <w:p w:rsidR="00066321" w:rsidRPr="00E51C9D" w:rsidRDefault="00066321" w:rsidP="006F7766">
            <w:pPr>
              <w:pStyle w:val="aff1"/>
              <w:ind w:hanging="15"/>
              <w:jc w:val="center"/>
              <w:rPr>
                <w:color w:val="auto"/>
              </w:rPr>
            </w:pPr>
            <w:r w:rsidRPr="00E51C9D">
              <w:rPr>
                <w:color w:val="auto"/>
              </w:rPr>
              <w:t>5  м</w:t>
            </w:r>
          </w:p>
        </w:tc>
        <w:tc>
          <w:tcPr>
            <w:tcW w:w="843" w:type="dxa"/>
          </w:tcPr>
          <w:p w:rsidR="00066321" w:rsidRPr="00E51C9D" w:rsidRDefault="00066321" w:rsidP="006F7766">
            <w:pPr>
              <w:pStyle w:val="aff1"/>
              <w:ind w:hanging="15"/>
              <w:jc w:val="center"/>
              <w:rPr>
                <w:color w:val="auto"/>
              </w:rPr>
            </w:pPr>
            <w:r w:rsidRPr="00E51C9D">
              <w:rPr>
                <w:color w:val="auto"/>
              </w:rPr>
              <w:t>3 м</w:t>
            </w:r>
          </w:p>
        </w:tc>
        <w:tc>
          <w:tcPr>
            <w:tcW w:w="709" w:type="dxa"/>
          </w:tcPr>
          <w:p w:rsidR="00066321" w:rsidRPr="00E51C9D" w:rsidRDefault="00066321" w:rsidP="00520497">
            <w:pPr>
              <w:pStyle w:val="aff1"/>
              <w:ind w:hanging="15"/>
              <w:jc w:val="center"/>
              <w:rPr>
                <w:color w:val="auto"/>
              </w:rPr>
            </w:pPr>
            <w:r w:rsidRPr="00E51C9D">
              <w:rPr>
                <w:color w:val="auto"/>
              </w:rPr>
              <w:t>2</w:t>
            </w:r>
          </w:p>
        </w:tc>
        <w:tc>
          <w:tcPr>
            <w:tcW w:w="820" w:type="dxa"/>
          </w:tcPr>
          <w:p w:rsidR="00066321" w:rsidRPr="00E51C9D" w:rsidRDefault="00066321" w:rsidP="00520497">
            <w:pPr>
              <w:pStyle w:val="aff1"/>
              <w:ind w:hanging="15"/>
              <w:jc w:val="center"/>
              <w:rPr>
                <w:color w:val="auto"/>
              </w:rPr>
            </w:pPr>
            <w:r w:rsidRPr="00E51C9D">
              <w:rPr>
                <w:color w:val="auto"/>
              </w:rPr>
              <w:t>10 м</w:t>
            </w:r>
          </w:p>
          <w:p w:rsidR="00066321" w:rsidRPr="00E51C9D" w:rsidRDefault="00066321" w:rsidP="00520497">
            <w:pPr>
              <w:pStyle w:val="aff1"/>
              <w:ind w:hanging="15"/>
              <w:jc w:val="center"/>
              <w:rPr>
                <w:color w:val="auto"/>
              </w:rPr>
            </w:pPr>
          </w:p>
        </w:tc>
        <w:tc>
          <w:tcPr>
            <w:tcW w:w="850" w:type="dxa"/>
          </w:tcPr>
          <w:p w:rsidR="00066321" w:rsidRPr="00E51C9D" w:rsidRDefault="00066321" w:rsidP="006F7766">
            <w:pPr>
              <w:pStyle w:val="aff1"/>
              <w:ind w:hanging="15"/>
              <w:jc w:val="center"/>
              <w:rPr>
                <w:color w:val="auto"/>
              </w:rPr>
            </w:pPr>
            <w:r w:rsidRPr="00E51C9D">
              <w:rPr>
                <w:color w:val="auto"/>
              </w:rPr>
              <w:t>60 %</w:t>
            </w:r>
          </w:p>
        </w:tc>
      </w:tr>
      <w:tr w:rsidR="00066321" w:rsidRPr="00E51C9D" w:rsidTr="000D798A">
        <w:trPr>
          <w:cantSplit/>
          <w:trHeight w:val="411"/>
          <w:jc w:val="center"/>
        </w:trPr>
        <w:tc>
          <w:tcPr>
            <w:tcW w:w="2649" w:type="dxa"/>
            <w:shd w:val="clear" w:color="auto" w:fill="auto"/>
          </w:tcPr>
          <w:p w:rsidR="00066321" w:rsidRPr="00E51C9D" w:rsidRDefault="00066321" w:rsidP="001756D6">
            <w:pPr>
              <w:pStyle w:val="aff1"/>
              <w:ind w:hanging="15"/>
              <w:rPr>
                <w:color w:val="auto"/>
                <w:sz w:val="22"/>
                <w:szCs w:val="22"/>
              </w:rPr>
            </w:pPr>
            <w:r w:rsidRPr="00E51C9D">
              <w:rPr>
                <w:color w:val="auto"/>
                <w:sz w:val="22"/>
                <w:szCs w:val="22"/>
              </w:rPr>
              <w:t>Общественное питание</w:t>
            </w:r>
          </w:p>
        </w:tc>
        <w:tc>
          <w:tcPr>
            <w:tcW w:w="851" w:type="dxa"/>
            <w:shd w:val="clear" w:color="auto" w:fill="auto"/>
          </w:tcPr>
          <w:p w:rsidR="00066321" w:rsidRPr="00E51C9D" w:rsidRDefault="00066321" w:rsidP="001756D6">
            <w:pPr>
              <w:pStyle w:val="aff1"/>
              <w:ind w:hanging="15"/>
              <w:jc w:val="center"/>
              <w:rPr>
                <w:color w:val="auto"/>
                <w:sz w:val="22"/>
                <w:szCs w:val="22"/>
              </w:rPr>
            </w:pPr>
            <w:r w:rsidRPr="00E51C9D">
              <w:rPr>
                <w:color w:val="auto"/>
                <w:sz w:val="22"/>
                <w:szCs w:val="22"/>
              </w:rPr>
              <w:t>4.6</w:t>
            </w:r>
          </w:p>
        </w:tc>
        <w:tc>
          <w:tcPr>
            <w:tcW w:w="1134" w:type="dxa"/>
          </w:tcPr>
          <w:p w:rsidR="00066321" w:rsidRPr="00E51C9D" w:rsidRDefault="00066321" w:rsidP="00520497">
            <w:pPr>
              <w:pStyle w:val="aff1"/>
              <w:ind w:hanging="15"/>
              <w:jc w:val="center"/>
              <w:rPr>
                <w:color w:val="auto"/>
              </w:rPr>
            </w:pPr>
            <w:r w:rsidRPr="00E51C9D">
              <w:rPr>
                <w:color w:val="auto"/>
              </w:rPr>
              <w:t>300/</w:t>
            </w:r>
          </w:p>
          <w:p w:rsidR="00066321" w:rsidRPr="00E51C9D" w:rsidRDefault="00066321" w:rsidP="00520497">
            <w:pPr>
              <w:pStyle w:val="aff1"/>
              <w:ind w:hanging="15"/>
              <w:jc w:val="center"/>
              <w:rPr>
                <w:color w:val="auto"/>
              </w:rPr>
            </w:pPr>
            <w:r w:rsidRPr="00E51C9D">
              <w:rPr>
                <w:color w:val="auto"/>
              </w:rPr>
              <w:t>5000</w:t>
            </w:r>
          </w:p>
          <w:p w:rsidR="00066321" w:rsidRPr="00E51C9D" w:rsidRDefault="00066321" w:rsidP="00520497">
            <w:pPr>
              <w:pStyle w:val="aff1"/>
              <w:ind w:hanging="15"/>
              <w:jc w:val="center"/>
              <w:rPr>
                <w:color w:val="auto"/>
              </w:rPr>
            </w:pPr>
            <w:r w:rsidRPr="00E51C9D">
              <w:rPr>
                <w:color w:val="auto"/>
              </w:rPr>
              <w:t>кв.м</w:t>
            </w:r>
          </w:p>
        </w:tc>
        <w:tc>
          <w:tcPr>
            <w:tcW w:w="850" w:type="dxa"/>
          </w:tcPr>
          <w:p w:rsidR="00066321" w:rsidRPr="00E51C9D" w:rsidRDefault="00066321" w:rsidP="00520497">
            <w:pPr>
              <w:pStyle w:val="aff1"/>
              <w:ind w:hanging="15"/>
              <w:jc w:val="center"/>
              <w:rPr>
                <w:color w:val="auto"/>
              </w:rPr>
            </w:pPr>
            <w:r w:rsidRPr="00E51C9D">
              <w:rPr>
                <w:color w:val="auto"/>
              </w:rPr>
              <w:t>12 м</w:t>
            </w:r>
          </w:p>
        </w:tc>
        <w:tc>
          <w:tcPr>
            <w:tcW w:w="1259" w:type="dxa"/>
          </w:tcPr>
          <w:p w:rsidR="00066321" w:rsidRPr="00E51C9D" w:rsidRDefault="00066321" w:rsidP="00520497">
            <w:pPr>
              <w:pStyle w:val="aff1"/>
              <w:ind w:hanging="15"/>
              <w:jc w:val="center"/>
              <w:rPr>
                <w:color w:val="auto"/>
              </w:rPr>
            </w:pPr>
            <w:r w:rsidRPr="00E51C9D">
              <w:rPr>
                <w:color w:val="auto"/>
              </w:rPr>
              <w:t>5  м</w:t>
            </w:r>
          </w:p>
        </w:tc>
        <w:tc>
          <w:tcPr>
            <w:tcW w:w="843" w:type="dxa"/>
          </w:tcPr>
          <w:p w:rsidR="00066321" w:rsidRPr="00E51C9D" w:rsidRDefault="00066321" w:rsidP="00520497">
            <w:pPr>
              <w:pStyle w:val="aff1"/>
              <w:ind w:hanging="15"/>
              <w:jc w:val="center"/>
              <w:rPr>
                <w:color w:val="auto"/>
              </w:rPr>
            </w:pPr>
            <w:r w:rsidRPr="00E51C9D">
              <w:rPr>
                <w:color w:val="auto"/>
              </w:rPr>
              <w:t>3 м</w:t>
            </w:r>
          </w:p>
        </w:tc>
        <w:tc>
          <w:tcPr>
            <w:tcW w:w="709" w:type="dxa"/>
          </w:tcPr>
          <w:p w:rsidR="00066321" w:rsidRPr="00E51C9D" w:rsidRDefault="00066321" w:rsidP="00520497">
            <w:pPr>
              <w:pStyle w:val="aff1"/>
              <w:ind w:hanging="15"/>
              <w:jc w:val="center"/>
              <w:rPr>
                <w:color w:val="auto"/>
              </w:rPr>
            </w:pPr>
            <w:r w:rsidRPr="00E51C9D">
              <w:rPr>
                <w:color w:val="auto"/>
              </w:rPr>
              <w:t>2</w:t>
            </w:r>
          </w:p>
        </w:tc>
        <w:tc>
          <w:tcPr>
            <w:tcW w:w="820" w:type="dxa"/>
          </w:tcPr>
          <w:p w:rsidR="00066321" w:rsidRPr="00E51C9D" w:rsidRDefault="00066321" w:rsidP="00520497">
            <w:pPr>
              <w:pStyle w:val="aff1"/>
              <w:ind w:hanging="15"/>
              <w:jc w:val="center"/>
              <w:rPr>
                <w:color w:val="auto"/>
              </w:rPr>
            </w:pPr>
            <w:r w:rsidRPr="00E51C9D">
              <w:rPr>
                <w:color w:val="auto"/>
              </w:rPr>
              <w:t>10 м</w:t>
            </w:r>
          </w:p>
          <w:p w:rsidR="00066321" w:rsidRPr="00E51C9D" w:rsidRDefault="00066321" w:rsidP="00520497">
            <w:pPr>
              <w:pStyle w:val="aff1"/>
              <w:ind w:hanging="15"/>
              <w:jc w:val="center"/>
              <w:rPr>
                <w:color w:val="auto"/>
              </w:rPr>
            </w:pPr>
          </w:p>
        </w:tc>
        <w:tc>
          <w:tcPr>
            <w:tcW w:w="850" w:type="dxa"/>
          </w:tcPr>
          <w:p w:rsidR="00066321" w:rsidRPr="00E51C9D" w:rsidRDefault="00066321" w:rsidP="00520497">
            <w:pPr>
              <w:pStyle w:val="aff1"/>
              <w:ind w:hanging="15"/>
              <w:jc w:val="center"/>
              <w:rPr>
                <w:color w:val="auto"/>
              </w:rPr>
            </w:pPr>
            <w:r w:rsidRPr="00E51C9D">
              <w:rPr>
                <w:color w:val="auto"/>
              </w:rPr>
              <w:t>60 %</w:t>
            </w:r>
          </w:p>
        </w:tc>
      </w:tr>
      <w:tr w:rsidR="00066321" w:rsidRPr="00E51C9D" w:rsidTr="000D798A">
        <w:trPr>
          <w:trHeight w:val="20"/>
          <w:jc w:val="center"/>
        </w:trPr>
        <w:tc>
          <w:tcPr>
            <w:tcW w:w="2649" w:type="dxa"/>
            <w:shd w:val="clear" w:color="auto" w:fill="auto"/>
          </w:tcPr>
          <w:p w:rsidR="00066321" w:rsidRPr="00E51C9D" w:rsidRDefault="00066321" w:rsidP="006F7766">
            <w:pPr>
              <w:pStyle w:val="aff1"/>
              <w:ind w:hanging="15"/>
              <w:rPr>
                <w:color w:val="auto"/>
              </w:rPr>
            </w:pPr>
            <w:r w:rsidRPr="00E51C9D">
              <w:rPr>
                <w:color w:val="auto"/>
              </w:rPr>
              <w:t>Гостиничное обслуживание</w:t>
            </w:r>
          </w:p>
        </w:tc>
        <w:tc>
          <w:tcPr>
            <w:tcW w:w="851" w:type="dxa"/>
            <w:shd w:val="clear" w:color="auto" w:fill="auto"/>
          </w:tcPr>
          <w:p w:rsidR="00066321" w:rsidRPr="00E51C9D" w:rsidRDefault="00066321" w:rsidP="006F7766">
            <w:pPr>
              <w:pStyle w:val="aff1"/>
              <w:ind w:hanging="15"/>
              <w:jc w:val="center"/>
              <w:rPr>
                <w:color w:val="auto"/>
              </w:rPr>
            </w:pPr>
            <w:r w:rsidRPr="00E51C9D">
              <w:rPr>
                <w:color w:val="auto"/>
              </w:rPr>
              <w:t>4.7</w:t>
            </w:r>
          </w:p>
        </w:tc>
        <w:tc>
          <w:tcPr>
            <w:tcW w:w="1134" w:type="dxa"/>
          </w:tcPr>
          <w:p w:rsidR="00066321" w:rsidRPr="00E51C9D" w:rsidRDefault="00066321" w:rsidP="006F7766">
            <w:pPr>
              <w:pStyle w:val="aff1"/>
              <w:ind w:hanging="15"/>
              <w:jc w:val="center"/>
              <w:rPr>
                <w:color w:val="auto"/>
              </w:rPr>
            </w:pPr>
            <w:r w:rsidRPr="00E51C9D">
              <w:rPr>
                <w:color w:val="auto"/>
              </w:rPr>
              <w:t>300/</w:t>
            </w:r>
          </w:p>
          <w:p w:rsidR="00066321" w:rsidRPr="00E51C9D" w:rsidRDefault="00066321" w:rsidP="006F7766">
            <w:pPr>
              <w:pStyle w:val="aff1"/>
              <w:ind w:hanging="15"/>
              <w:jc w:val="center"/>
              <w:rPr>
                <w:color w:val="auto"/>
              </w:rPr>
            </w:pPr>
            <w:r w:rsidRPr="00E51C9D">
              <w:rPr>
                <w:color w:val="auto"/>
              </w:rPr>
              <w:t>5000</w:t>
            </w:r>
          </w:p>
          <w:p w:rsidR="00066321" w:rsidRPr="00E51C9D" w:rsidRDefault="00066321" w:rsidP="006F7766">
            <w:pPr>
              <w:pStyle w:val="aff1"/>
              <w:ind w:hanging="15"/>
              <w:jc w:val="center"/>
              <w:rPr>
                <w:color w:val="auto"/>
              </w:rPr>
            </w:pPr>
            <w:r w:rsidRPr="00E51C9D">
              <w:rPr>
                <w:color w:val="auto"/>
              </w:rPr>
              <w:t>кв.м</w:t>
            </w:r>
          </w:p>
        </w:tc>
        <w:tc>
          <w:tcPr>
            <w:tcW w:w="850" w:type="dxa"/>
          </w:tcPr>
          <w:p w:rsidR="00066321" w:rsidRPr="00E51C9D" w:rsidRDefault="00066321" w:rsidP="006F7766">
            <w:pPr>
              <w:pStyle w:val="aff1"/>
              <w:ind w:hanging="15"/>
              <w:jc w:val="center"/>
              <w:rPr>
                <w:color w:val="auto"/>
              </w:rPr>
            </w:pPr>
            <w:r w:rsidRPr="00E51C9D">
              <w:rPr>
                <w:color w:val="auto"/>
              </w:rPr>
              <w:t>12 м</w:t>
            </w:r>
          </w:p>
        </w:tc>
        <w:tc>
          <w:tcPr>
            <w:tcW w:w="1259" w:type="dxa"/>
          </w:tcPr>
          <w:p w:rsidR="00066321" w:rsidRPr="00E51C9D" w:rsidRDefault="00066321" w:rsidP="006F7766">
            <w:pPr>
              <w:pStyle w:val="aff1"/>
              <w:ind w:hanging="15"/>
              <w:jc w:val="center"/>
              <w:rPr>
                <w:color w:val="auto"/>
              </w:rPr>
            </w:pPr>
            <w:r w:rsidRPr="00E51C9D">
              <w:rPr>
                <w:color w:val="auto"/>
              </w:rPr>
              <w:t>5  м</w:t>
            </w:r>
          </w:p>
        </w:tc>
        <w:tc>
          <w:tcPr>
            <w:tcW w:w="843" w:type="dxa"/>
          </w:tcPr>
          <w:p w:rsidR="00066321" w:rsidRPr="00E51C9D" w:rsidRDefault="00066321" w:rsidP="006F7766">
            <w:pPr>
              <w:pStyle w:val="aff1"/>
              <w:ind w:hanging="15"/>
              <w:jc w:val="center"/>
              <w:rPr>
                <w:color w:val="auto"/>
              </w:rPr>
            </w:pPr>
            <w:r w:rsidRPr="00E51C9D">
              <w:rPr>
                <w:color w:val="auto"/>
              </w:rPr>
              <w:t>3 м</w:t>
            </w:r>
          </w:p>
        </w:tc>
        <w:tc>
          <w:tcPr>
            <w:tcW w:w="709" w:type="dxa"/>
          </w:tcPr>
          <w:p w:rsidR="00066321" w:rsidRPr="00E51C9D" w:rsidRDefault="00066321" w:rsidP="006F7766">
            <w:pPr>
              <w:pStyle w:val="aff1"/>
              <w:ind w:hanging="15"/>
              <w:jc w:val="center"/>
              <w:rPr>
                <w:color w:val="auto"/>
              </w:rPr>
            </w:pPr>
            <w:r w:rsidRPr="00E51C9D">
              <w:rPr>
                <w:color w:val="auto"/>
              </w:rPr>
              <w:t>3</w:t>
            </w:r>
          </w:p>
        </w:tc>
        <w:tc>
          <w:tcPr>
            <w:tcW w:w="820" w:type="dxa"/>
          </w:tcPr>
          <w:p w:rsidR="00066321" w:rsidRPr="00E51C9D" w:rsidRDefault="00066321" w:rsidP="006F7766">
            <w:pPr>
              <w:pStyle w:val="aff1"/>
              <w:ind w:hanging="15"/>
              <w:jc w:val="center"/>
              <w:rPr>
                <w:color w:val="auto"/>
              </w:rPr>
            </w:pPr>
            <w:r w:rsidRPr="00E51C9D">
              <w:rPr>
                <w:color w:val="auto"/>
              </w:rPr>
              <w:t>15 м</w:t>
            </w:r>
          </w:p>
          <w:p w:rsidR="00066321" w:rsidRPr="00E51C9D" w:rsidRDefault="00066321" w:rsidP="006F7766">
            <w:pPr>
              <w:pStyle w:val="aff1"/>
              <w:ind w:hanging="15"/>
              <w:jc w:val="center"/>
              <w:rPr>
                <w:color w:val="auto"/>
              </w:rPr>
            </w:pPr>
          </w:p>
        </w:tc>
        <w:tc>
          <w:tcPr>
            <w:tcW w:w="850" w:type="dxa"/>
          </w:tcPr>
          <w:p w:rsidR="00066321" w:rsidRPr="00E51C9D" w:rsidRDefault="00066321" w:rsidP="006F7766">
            <w:pPr>
              <w:pStyle w:val="aff1"/>
              <w:ind w:hanging="15"/>
              <w:jc w:val="center"/>
              <w:rPr>
                <w:color w:val="auto"/>
              </w:rPr>
            </w:pPr>
            <w:r w:rsidRPr="00E51C9D">
              <w:rPr>
                <w:color w:val="auto"/>
              </w:rPr>
              <w:t>60 %</w:t>
            </w:r>
          </w:p>
        </w:tc>
      </w:tr>
      <w:tr w:rsidR="00066321" w:rsidRPr="00E51C9D" w:rsidTr="000D798A">
        <w:trPr>
          <w:trHeight w:val="20"/>
          <w:jc w:val="center"/>
        </w:trPr>
        <w:tc>
          <w:tcPr>
            <w:tcW w:w="2649" w:type="dxa"/>
            <w:shd w:val="clear" w:color="auto" w:fill="auto"/>
          </w:tcPr>
          <w:p w:rsidR="00066321" w:rsidRPr="00E51C9D" w:rsidRDefault="00066321" w:rsidP="005C2FF4">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Служебные гаражи</w:t>
            </w:r>
          </w:p>
        </w:tc>
        <w:tc>
          <w:tcPr>
            <w:tcW w:w="851" w:type="dxa"/>
            <w:shd w:val="clear" w:color="auto" w:fill="auto"/>
          </w:tcPr>
          <w:p w:rsidR="00066321" w:rsidRPr="00E51C9D" w:rsidRDefault="00066321" w:rsidP="005C2FF4">
            <w:pPr>
              <w:pStyle w:val="ConsPlusNormal"/>
              <w:ind w:hanging="15"/>
              <w:jc w:val="center"/>
              <w:rPr>
                <w:rFonts w:ascii="Times New Roman" w:hAnsi="Times New Roman" w:cs="Times New Roman"/>
                <w:sz w:val="24"/>
                <w:szCs w:val="24"/>
              </w:rPr>
            </w:pPr>
            <w:r w:rsidRPr="00E51C9D">
              <w:rPr>
                <w:rFonts w:ascii="Times New Roman" w:hAnsi="Times New Roman" w:cs="Times New Roman"/>
                <w:sz w:val="24"/>
                <w:szCs w:val="24"/>
              </w:rPr>
              <w:t>4.9</w:t>
            </w:r>
          </w:p>
        </w:tc>
        <w:tc>
          <w:tcPr>
            <w:tcW w:w="1134" w:type="dxa"/>
          </w:tcPr>
          <w:p w:rsidR="00066321" w:rsidRPr="00E51C9D" w:rsidRDefault="00066321" w:rsidP="005C2FF4">
            <w:pPr>
              <w:pStyle w:val="aff1"/>
              <w:ind w:hanging="15"/>
              <w:jc w:val="center"/>
              <w:rPr>
                <w:color w:val="auto"/>
              </w:rPr>
            </w:pPr>
            <w:r w:rsidRPr="00E51C9D">
              <w:rPr>
                <w:color w:val="auto"/>
              </w:rPr>
              <w:t>300/</w:t>
            </w:r>
          </w:p>
          <w:p w:rsidR="00066321" w:rsidRPr="00E51C9D" w:rsidRDefault="00066321" w:rsidP="005C2FF4">
            <w:pPr>
              <w:pStyle w:val="aff1"/>
              <w:ind w:hanging="15"/>
              <w:jc w:val="center"/>
              <w:rPr>
                <w:color w:val="auto"/>
              </w:rPr>
            </w:pPr>
            <w:r w:rsidRPr="00E51C9D">
              <w:rPr>
                <w:color w:val="auto"/>
              </w:rPr>
              <w:t>5000</w:t>
            </w:r>
          </w:p>
          <w:p w:rsidR="00066321" w:rsidRPr="00E51C9D" w:rsidRDefault="00066321" w:rsidP="005C2FF4">
            <w:pPr>
              <w:pStyle w:val="aff1"/>
              <w:ind w:hanging="15"/>
              <w:jc w:val="center"/>
              <w:rPr>
                <w:color w:val="auto"/>
              </w:rPr>
            </w:pPr>
            <w:r w:rsidRPr="00E51C9D">
              <w:rPr>
                <w:color w:val="auto"/>
              </w:rPr>
              <w:t>кв.м</w:t>
            </w:r>
          </w:p>
        </w:tc>
        <w:tc>
          <w:tcPr>
            <w:tcW w:w="850" w:type="dxa"/>
          </w:tcPr>
          <w:p w:rsidR="00066321" w:rsidRPr="00E51C9D" w:rsidRDefault="00066321" w:rsidP="005C2FF4">
            <w:pPr>
              <w:pStyle w:val="aff1"/>
              <w:ind w:hanging="15"/>
              <w:jc w:val="center"/>
              <w:rPr>
                <w:color w:val="auto"/>
              </w:rPr>
            </w:pPr>
            <w:r w:rsidRPr="00E51C9D">
              <w:rPr>
                <w:color w:val="auto"/>
              </w:rPr>
              <w:t>12 м</w:t>
            </w:r>
          </w:p>
        </w:tc>
        <w:tc>
          <w:tcPr>
            <w:tcW w:w="1259" w:type="dxa"/>
          </w:tcPr>
          <w:p w:rsidR="00066321" w:rsidRPr="00E51C9D" w:rsidRDefault="00066321" w:rsidP="005C2FF4">
            <w:pPr>
              <w:pStyle w:val="aff1"/>
              <w:ind w:hanging="15"/>
              <w:jc w:val="center"/>
              <w:rPr>
                <w:color w:val="auto"/>
              </w:rPr>
            </w:pPr>
            <w:r w:rsidRPr="00E51C9D">
              <w:rPr>
                <w:color w:val="auto"/>
              </w:rPr>
              <w:t>5  м</w:t>
            </w:r>
          </w:p>
        </w:tc>
        <w:tc>
          <w:tcPr>
            <w:tcW w:w="843" w:type="dxa"/>
          </w:tcPr>
          <w:p w:rsidR="00066321" w:rsidRPr="00E51C9D" w:rsidRDefault="00066321" w:rsidP="005C2FF4">
            <w:pPr>
              <w:pStyle w:val="aff1"/>
              <w:ind w:hanging="15"/>
              <w:jc w:val="center"/>
              <w:rPr>
                <w:color w:val="auto"/>
              </w:rPr>
            </w:pPr>
            <w:r w:rsidRPr="00E51C9D">
              <w:rPr>
                <w:color w:val="auto"/>
              </w:rPr>
              <w:t>3 м</w:t>
            </w:r>
          </w:p>
        </w:tc>
        <w:tc>
          <w:tcPr>
            <w:tcW w:w="709" w:type="dxa"/>
          </w:tcPr>
          <w:p w:rsidR="00066321" w:rsidRPr="00E51C9D" w:rsidRDefault="00066321" w:rsidP="005C2FF4">
            <w:pPr>
              <w:pStyle w:val="aff1"/>
              <w:ind w:hanging="15"/>
              <w:jc w:val="center"/>
              <w:rPr>
                <w:color w:val="auto"/>
              </w:rPr>
            </w:pPr>
            <w:r w:rsidRPr="00E51C9D">
              <w:rPr>
                <w:color w:val="auto"/>
              </w:rPr>
              <w:t>1</w:t>
            </w:r>
          </w:p>
        </w:tc>
        <w:tc>
          <w:tcPr>
            <w:tcW w:w="820" w:type="dxa"/>
          </w:tcPr>
          <w:p w:rsidR="00066321" w:rsidRPr="00E51C9D" w:rsidRDefault="00066321" w:rsidP="005C2FF4">
            <w:pPr>
              <w:pStyle w:val="aff1"/>
              <w:ind w:hanging="15"/>
              <w:jc w:val="center"/>
              <w:rPr>
                <w:color w:val="auto"/>
              </w:rPr>
            </w:pPr>
            <w:r w:rsidRPr="00E51C9D">
              <w:rPr>
                <w:color w:val="auto"/>
              </w:rPr>
              <w:t>6 м</w:t>
            </w:r>
          </w:p>
          <w:p w:rsidR="00066321" w:rsidRPr="00E51C9D" w:rsidRDefault="00066321" w:rsidP="005C2FF4">
            <w:pPr>
              <w:pStyle w:val="aff1"/>
              <w:ind w:hanging="15"/>
              <w:jc w:val="center"/>
              <w:rPr>
                <w:color w:val="auto"/>
              </w:rPr>
            </w:pPr>
          </w:p>
        </w:tc>
        <w:tc>
          <w:tcPr>
            <w:tcW w:w="850" w:type="dxa"/>
          </w:tcPr>
          <w:p w:rsidR="00066321" w:rsidRPr="00E51C9D" w:rsidRDefault="00066321" w:rsidP="005C2FF4">
            <w:pPr>
              <w:pStyle w:val="aff1"/>
              <w:ind w:hanging="15"/>
              <w:jc w:val="center"/>
              <w:rPr>
                <w:color w:val="auto"/>
              </w:rPr>
            </w:pPr>
            <w:r w:rsidRPr="00E51C9D">
              <w:rPr>
                <w:color w:val="auto"/>
              </w:rPr>
              <w:t>60 %</w:t>
            </w:r>
          </w:p>
        </w:tc>
      </w:tr>
      <w:tr w:rsidR="00066321" w:rsidRPr="00E51C9D" w:rsidTr="005C2FF4">
        <w:trPr>
          <w:trHeight w:val="20"/>
          <w:jc w:val="center"/>
        </w:trPr>
        <w:tc>
          <w:tcPr>
            <w:tcW w:w="2649" w:type="dxa"/>
            <w:shd w:val="clear" w:color="auto" w:fill="auto"/>
          </w:tcPr>
          <w:p w:rsidR="00066321" w:rsidRPr="00E51C9D" w:rsidRDefault="00066321" w:rsidP="005C2FF4">
            <w:pPr>
              <w:pStyle w:val="aff1"/>
              <w:ind w:firstLine="0"/>
              <w:rPr>
                <w:color w:val="auto"/>
              </w:rPr>
            </w:pPr>
            <w:r w:rsidRPr="00E51C9D">
              <w:rPr>
                <w:color w:val="auto"/>
              </w:rPr>
              <w:t>Обеспечение занятий спортом в помещениях</w:t>
            </w:r>
          </w:p>
        </w:tc>
        <w:tc>
          <w:tcPr>
            <w:tcW w:w="851" w:type="dxa"/>
            <w:shd w:val="clear" w:color="auto" w:fill="auto"/>
          </w:tcPr>
          <w:p w:rsidR="00066321" w:rsidRPr="00E51C9D" w:rsidRDefault="00066321" w:rsidP="005C2FF4">
            <w:pPr>
              <w:pStyle w:val="aff1"/>
              <w:ind w:firstLine="0"/>
              <w:jc w:val="center"/>
              <w:rPr>
                <w:color w:val="auto"/>
              </w:rPr>
            </w:pPr>
            <w:r w:rsidRPr="00E51C9D">
              <w:rPr>
                <w:color w:val="auto"/>
              </w:rPr>
              <w:t>5.1.2</w:t>
            </w:r>
          </w:p>
        </w:tc>
        <w:tc>
          <w:tcPr>
            <w:tcW w:w="1134" w:type="dxa"/>
            <w:vMerge w:val="restart"/>
            <w:vAlign w:val="center"/>
          </w:tcPr>
          <w:p w:rsidR="00066321" w:rsidRPr="00E51C9D" w:rsidRDefault="00066321" w:rsidP="005C2FF4">
            <w:pPr>
              <w:pStyle w:val="aff1"/>
              <w:ind w:hanging="15"/>
              <w:jc w:val="center"/>
              <w:rPr>
                <w:color w:val="auto"/>
              </w:rPr>
            </w:pPr>
            <w:r w:rsidRPr="00E51C9D">
              <w:rPr>
                <w:color w:val="auto"/>
              </w:rPr>
              <w:t>300/</w:t>
            </w:r>
          </w:p>
          <w:p w:rsidR="00066321" w:rsidRPr="00E51C9D" w:rsidRDefault="00066321" w:rsidP="005C2FF4">
            <w:pPr>
              <w:pStyle w:val="aff1"/>
              <w:ind w:hanging="15"/>
              <w:jc w:val="center"/>
              <w:rPr>
                <w:color w:val="auto"/>
              </w:rPr>
            </w:pPr>
            <w:r w:rsidRPr="00E51C9D">
              <w:rPr>
                <w:color w:val="auto"/>
              </w:rPr>
              <w:t>5000</w:t>
            </w:r>
          </w:p>
          <w:p w:rsidR="00066321" w:rsidRPr="00E51C9D" w:rsidRDefault="00066321" w:rsidP="005C2FF4">
            <w:pPr>
              <w:pStyle w:val="aff1"/>
              <w:ind w:hanging="15"/>
              <w:jc w:val="center"/>
              <w:rPr>
                <w:color w:val="auto"/>
              </w:rPr>
            </w:pPr>
            <w:r w:rsidRPr="00E51C9D">
              <w:rPr>
                <w:color w:val="auto"/>
              </w:rPr>
              <w:t>кв.м</w:t>
            </w:r>
          </w:p>
        </w:tc>
        <w:tc>
          <w:tcPr>
            <w:tcW w:w="850" w:type="dxa"/>
            <w:vMerge w:val="restart"/>
            <w:vAlign w:val="center"/>
          </w:tcPr>
          <w:p w:rsidR="00066321" w:rsidRPr="00E51C9D" w:rsidRDefault="00066321" w:rsidP="005C2FF4">
            <w:pPr>
              <w:pStyle w:val="aff1"/>
              <w:ind w:hanging="15"/>
              <w:jc w:val="center"/>
              <w:rPr>
                <w:color w:val="auto"/>
              </w:rPr>
            </w:pPr>
            <w:r w:rsidRPr="00E51C9D">
              <w:rPr>
                <w:color w:val="auto"/>
              </w:rPr>
              <w:t>12 м</w:t>
            </w:r>
          </w:p>
        </w:tc>
        <w:tc>
          <w:tcPr>
            <w:tcW w:w="1259" w:type="dxa"/>
            <w:vMerge w:val="restart"/>
            <w:vAlign w:val="center"/>
          </w:tcPr>
          <w:p w:rsidR="00066321" w:rsidRPr="00E51C9D" w:rsidRDefault="00066321" w:rsidP="005C2FF4">
            <w:pPr>
              <w:pStyle w:val="aff1"/>
              <w:ind w:hanging="15"/>
              <w:jc w:val="center"/>
              <w:rPr>
                <w:color w:val="auto"/>
              </w:rPr>
            </w:pPr>
            <w:r w:rsidRPr="00E51C9D">
              <w:rPr>
                <w:color w:val="auto"/>
              </w:rPr>
              <w:t>5  м</w:t>
            </w:r>
          </w:p>
        </w:tc>
        <w:tc>
          <w:tcPr>
            <w:tcW w:w="843" w:type="dxa"/>
            <w:vMerge w:val="restart"/>
            <w:vAlign w:val="center"/>
          </w:tcPr>
          <w:p w:rsidR="00066321" w:rsidRPr="00E51C9D" w:rsidRDefault="00066321" w:rsidP="005C2FF4">
            <w:pPr>
              <w:pStyle w:val="aff1"/>
              <w:ind w:hanging="15"/>
              <w:jc w:val="center"/>
              <w:rPr>
                <w:color w:val="auto"/>
              </w:rPr>
            </w:pPr>
            <w:r w:rsidRPr="00E51C9D">
              <w:rPr>
                <w:color w:val="auto"/>
              </w:rPr>
              <w:t>3 м</w:t>
            </w:r>
          </w:p>
        </w:tc>
        <w:tc>
          <w:tcPr>
            <w:tcW w:w="709" w:type="dxa"/>
            <w:vMerge w:val="restart"/>
            <w:vAlign w:val="center"/>
          </w:tcPr>
          <w:p w:rsidR="00066321" w:rsidRPr="00E51C9D" w:rsidRDefault="00066321" w:rsidP="005C2FF4">
            <w:pPr>
              <w:pStyle w:val="aff1"/>
              <w:ind w:hanging="15"/>
              <w:jc w:val="center"/>
              <w:rPr>
                <w:color w:val="auto"/>
              </w:rPr>
            </w:pPr>
            <w:r w:rsidRPr="00E51C9D">
              <w:rPr>
                <w:color w:val="auto"/>
              </w:rPr>
              <w:t>3</w:t>
            </w:r>
          </w:p>
        </w:tc>
        <w:tc>
          <w:tcPr>
            <w:tcW w:w="820" w:type="dxa"/>
            <w:vMerge w:val="restart"/>
            <w:vAlign w:val="center"/>
          </w:tcPr>
          <w:p w:rsidR="00066321" w:rsidRPr="00E51C9D" w:rsidRDefault="00066321" w:rsidP="005C2FF4">
            <w:pPr>
              <w:pStyle w:val="aff1"/>
              <w:ind w:hanging="15"/>
              <w:jc w:val="center"/>
              <w:rPr>
                <w:color w:val="auto"/>
              </w:rPr>
            </w:pPr>
            <w:r w:rsidRPr="00E51C9D">
              <w:rPr>
                <w:color w:val="auto"/>
              </w:rPr>
              <w:t>15 м</w:t>
            </w:r>
          </w:p>
        </w:tc>
        <w:tc>
          <w:tcPr>
            <w:tcW w:w="850" w:type="dxa"/>
            <w:vMerge w:val="restart"/>
            <w:vAlign w:val="center"/>
          </w:tcPr>
          <w:p w:rsidR="00066321" w:rsidRPr="00E51C9D" w:rsidRDefault="00066321" w:rsidP="005C2FF4">
            <w:pPr>
              <w:pStyle w:val="aff1"/>
              <w:ind w:hanging="15"/>
              <w:jc w:val="center"/>
              <w:rPr>
                <w:color w:val="auto"/>
              </w:rPr>
            </w:pPr>
            <w:r w:rsidRPr="00E51C9D">
              <w:rPr>
                <w:color w:val="auto"/>
              </w:rPr>
              <w:t>60 %</w:t>
            </w:r>
          </w:p>
        </w:tc>
      </w:tr>
      <w:tr w:rsidR="00066321" w:rsidRPr="00E51C9D" w:rsidTr="000D798A">
        <w:trPr>
          <w:trHeight w:val="20"/>
          <w:jc w:val="center"/>
        </w:trPr>
        <w:tc>
          <w:tcPr>
            <w:tcW w:w="2649" w:type="dxa"/>
            <w:shd w:val="clear" w:color="auto" w:fill="auto"/>
          </w:tcPr>
          <w:p w:rsidR="00066321" w:rsidRPr="00E51C9D" w:rsidRDefault="00066321" w:rsidP="005C2FF4">
            <w:pPr>
              <w:pStyle w:val="aff1"/>
              <w:ind w:firstLine="0"/>
              <w:rPr>
                <w:color w:val="auto"/>
              </w:rPr>
            </w:pPr>
            <w:r w:rsidRPr="00E51C9D">
              <w:rPr>
                <w:color w:val="auto"/>
              </w:rPr>
              <w:t>Площадки для занятий спортом</w:t>
            </w:r>
          </w:p>
        </w:tc>
        <w:tc>
          <w:tcPr>
            <w:tcW w:w="851" w:type="dxa"/>
            <w:shd w:val="clear" w:color="auto" w:fill="auto"/>
          </w:tcPr>
          <w:p w:rsidR="00066321" w:rsidRPr="00E51C9D" w:rsidRDefault="00066321" w:rsidP="005C2FF4">
            <w:pPr>
              <w:pStyle w:val="aff1"/>
              <w:ind w:firstLine="0"/>
              <w:jc w:val="center"/>
              <w:rPr>
                <w:color w:val="auto"/>
              </w:rPr>
            </w:pPr>
            <w:r w:rsidRPr="00E51C9D">
              <w:rPr>
                <w:color w:val="auto"/>
              </w:rPr>
              <w:t>5.1.3</w:t>
            </w:r>
          </w:p>
        </w:tc>
        <w:tc>
          <w:tcPr>
            <w:tcW w:w="1134" w:type="dxa"/>
            <w:vMerge/>
          </w:tcPr>
          <w:p w:rsidR="00066321" w:rsidRPr="00E51C9D" w:rsidRDefault="00066321" w:rsidP="00520497">
            <w:pPr>
              <w:pStyle w:val="aff1"/>
              <w:ind w:hanging="15"/>
              <w:jc w:val="center"/>
              <w:rPr>
                <w:color w:val="auto"/>
              </w:rPr>
            </w:pPr>
          </w:p>
        </w:tc>
        <w:tc>
          <w:tcPr>
            <w:tcW w:w="850" w:type="dxa"/>
            <w:vMerge/>
          </w:tcPr>
          <w:p w:rsidR="00066321" w:rsidRPr="00E51C9D" w:rsidRDefault="00066321" w:rsidP="00520497">
            <w:pPr>
              <w:pStyle w:val="aff1"/>
              <w:ind w:hanging="15"/>
              <w:jc w:val="center"/>
              <w:rPr>
                <w:color w:val="auto"/>
              </w:rPr>
            </w:pPr>
          </w:p>
        </w:tc>
        <w:tc>
          <w:tcPr>
            <w:tcW w:w="1259" w:type="dxa"/>
            <w:vMerge/>
          </w:tcPr>
          <w:p w:rsidR="00066321" w:rsidRPr="00E51C9D" w:rsidRDefault="00066321" w:rsidP="00520497">
            <w:pPr>
              <w:pStyle w:val="aff1"/>
              <w:ind w:hanging="15"/>
              <w:jc w:val="center"/>
              <w:rPr>
                <w:color w:val="auto"/>
              </w:rPr>
            </w:pPr>
          </w:p>
        </w:tc>
        <w:tc>
          <w:tcPr>
            <w:tcW w:w="843" w:type="dxa"/>
            <w:vMerge/>
          </w:tcPr>
          <w:p w:rsidR="00066321" w:rsidRPr="00E51C9D" w:rsidRDefault="00066321" w:rsidP="00520497">
            <w:pPr>
              <w:pStyle w:val="aff1"/>
              <w:ind w:hanging="15"/>
              <w:jc w:val="center"/>
              <w:rPr>
                <w:color w:val="auto"/>
              </w:rPr>
            </w:pPr>
          </w:p>
        </w:tc>
        <w:tc>
          <w:tcPr>
            <w:tcW w:w="709" w:type="dxa"/>
            <w:vMerge/>
          </w:tcPr>
          <w:p w:rsidR="00066321" w:rsidRPr="00E51C9D" w:rsidRDefault="00066321" w:rsidP="00520497">
            <w:pPr>
              <w:pStyle w:val="aff1"/>
              <w:ind w:hanging="15"/>
              <w:jc w:val="center"/>
              <w:rPr>
                <w:color w:val="auto"/>
              </w:rPr>
            </w:pPr>
          </w:p>
        </w:tc>
        <w:tc>
          <w:tcPr>
            <w:tcW w:w="820" w:type="dxa"/>
            <w:vMerge/>
          </w:tcPr>
          <w:p w:rsidR="00066321" w:rsidRPr="00E51C9D" w:rsidRDefault="00066321" w:rsidP="00520497">
            <w:pPr>
              <w:pStyle w:val="aff1"/>
              <w:ind w:hanging="15"/>
              <w:jc w:val="center"/>
              <w:rPr>
                <w:color w:val="auto"/>
              </w:rPr>
            </w:pPr>
          </w:p>
        </w:tc>
        <w:tc>
          <w:tcPr>
            <w:tcW w:w="850" w:type="dxa"/>
            <w:vMerge/>
          </w:tcPr>
          <w:p w:rsidR="00066321" w:rsidRPr="00E51C9D" w:rsidRDefault="00066321" w:rsidP="00520497">
            <w:pPr>
              <w:pStyle w:val="aff1"/>
              <w:ind w:hanging="15"/>
              <w:jc w:val="center"/>
              <w:rPr>
                <w:color w:val="auto"/>
              </w:rPr>
            </w:pPr>
          </w:p>
        </w:tc>
      </w:tr>
      <w:tr w:rsidR="00066321" w:rsidRPr="00E51C9D" w:rsidTr="000D798A">
        <w:trPr>
          <w:trHeight w:val="20"/>
          <w:jc w:val="center"/>
        </w:trPr>
        <w:tc>
          <w:tcPr>
            <w:tcW w:w="2649" w:type="dxa"/>
            <w:shd w:val="clear" w:color="auto" w:fill="auto"/>
          </w:tcPr>
          <w:p w:rsidR="00066321" w:rsidRPr="00E51C9D" w:rsidRDefault="00066321" w:rsidP="005C2FF4">
            <w:pPr>
              <w:pStyle w:val="aff1"/>
              <w:ind w:firstLine="0"/>
              <w:rPr>
                <w:color w:val="auto"/>
              </w:rPr>
            </w:pPr>
            <w:r w:rsidRPr="00E51C9D">
              <w:rPr>
                <w:color w:val="auto"/>
              </w:rPr>
              <w:t>Оборудованные площадки для занятий спортом</w:t>
            </w:r>
          </w:p>
        </w:tc>
        <w:tc>
          <w:tcPr>
            <w:tcW w:w="851" w:type="dxa"/>
            <w:shd w:val="clear" w:color="auto" w:fill="auto"/>
          </w:tcPr>
          <w:p w:rsidR="00066321" w:rsidRPr="00E51C9D" w:rsidRDefault="00066321" w:rsidP="005C2FF4">
            <w:pPr>
              <w:pStyle w:val="aff1"/>
              <w:ind w:firstLine="0"/>
              <w:jc w:val="center"/>
              <w:rPr>
                <w:color w:val="auto"/>
              </w:rPr>
            </w:pPr>
            <w:r w:rsidRPr="00E51C9D">
              <w:rPr>
                <w:color w:val="auto"/>
              </w:rPr>
              <w:t>5.1.4</w:t>
            </w:r>
          </w:p>
        </w:tc>
        <w:tc>
          <w:tcPr>
            <w:tcW w:w="1134" w:type="dxa"/>
            <w:vMerge/>
          </w:tcPr>
          <w:p w:rsidR="00066321" w:rsidRPr="00E51C9D" w:rsidRDefault="00066321" w:rsidP="00520497">
            <w:pPr>
              <w:pStyle w:val="aff1"/>
              <w:ind w:hanging="15"/>
              <w:jc w:val="center"/>
              <w:rPr>
                <w:color w:val="auto"/>
              </w:rPr>
            </w:pPr>
          </w:p>
        </w:tc>
        <w:tc>
          <w:tcPr>
            <w:tcW w:w="850" w:type="dxa"/>
            <w:vMerge/>
          </w:tcPr>
          <w:p w:rsidR="00066321" w:rsidRPr="00E51C9D" w:rsidRDefault="00066321" w:rsidP="00520497">
            <w:pPr>
              <w:pStyle w:val="aff1"/>
              <w:ind w:hanging="15"/>
              <w:jc w:val="center"/>
              <w:rPr>
                <w:color w:val="auto"/>
              </w:rPr>
            </w:pPr>
          </w:p>
        </w:tc>
        <w:tc>
          <w:tcPr>
            <w:tcW w:w="1259" w:type="dxa"/>
            <w:vMerge/>
          </w:tcPr>
          <w:p w:rsidR="00066321" w:rsidRPr="00E51C9D" w:rsidRDefault="00066321" w:rsidP="00520497">
            <w:pPr>
              <w:pStyle w:val="aff1"/>
              <w:ind w:hanging="15"/>
              <w:jc w:val="center"/>
              <w:rPr>
                <w:color w:val="auto"/>
              </w:rPr>
            </w:pPr>
          </w:p>
        </w:tc>
        <w:tc>
          <w:tcPr>
            <w:tcW w:w="843" w:type="dxa"/>
            <w:vMerge/>
          </w:tcPr>
          <w:p w:rsidR="00066321" w:rsidRPr="00E51C9D" w:rsidRDefault="00066321" w:rsidP="00520497">
            <w:pPr>
              <w:pStyle w:val="aff1"/>
              <w:ind w:hanging="15"/>
              <w:jc w:val="center"/>
              <w:rPr>
                <w:color w:val="auto"/>
              </w:rPr>
            </w:pPr>
          </w:p>
        </w:tc>
        <w:tc>
          <w:tcPr>
            <w:tcW w:w="709" w:type="dxa"/>
            <w:vMerge/>
          </w:tcPr>
          <w:p w:rsidR="00066321" w:rsidRPr="00E51C9D" w:rsidRDefault="00066321" w:rsidP="00520497">
            <w:pPr>
              <w:pStyle w:val="aff1"/>
              <w:ind w:hanging="15"/>
              <w:jc w:val="center"/>
              <w:rPr>
                <w:color w:val="auto"/>
              </w:rPr>
            </w:pPr>
          </w:p>
        </w:tc>
        <w:tc>
          <w:tcPr>
            <w:tcW w:w="820" w:type="dxa"/>
            <w:vMerge/>
          </w:tcPr>
          <w:p w:rsidR="00066321" w:rsidRPr="00E51C9D" w:rsidRDefault="00066321" w:rsidP="00520497">
            <w:pPr>
              <w:pStyle w:val="aff1"/>
              <w:ind w:hanging="15"/>
              <w:jc w:val="center"/>
              <w:rPr>
                <w:color w:val="auto"/>
              </w:rPr>
            </w:pPr>
          </w:p>
        </w:tc>
        <w:tc>
          <w:tcPr>
            <w:tcW w:w="850" w:type="dxa"/>
            <w:vMerge/>
          </w:tcPr>
          <w:p w:rsidR="00066321" w:rsidRPr="00E51C9D" w:rsidRDefault="00066321" w:rsidP="00520497">
            <w:pPr>
              <w:pStyle w:val="aff1"/>
              <w:ind w:hanging="15"/>
              <w:jc w:val="center"/>
              <w:rPr>
                <w:color w:val="auto"/>
              </w:rPr>
            </w:pPr>
          </w:p>
        </w:tc>
      </w:tr>
      <w:tr w:rsidR="00066321" w:rsidRPr="00E51C9D" w:rsidTr="008B789A">
        <w:trPr>
          <w:trHeight w:val="1507"/>
          <w:jc w:val="center"/>
        </w:trPr>
        <w:tc>
          <w:tcPr>
            <w:tcW w:w="2649" w:type="dxa"/>
            <w:shd w:val="clear" w:color="auto" w:fill="auto"/>
          </w:tcPr>
          <w:p w:rsidR="00066321" w:rsidRPr="00E51C9D" w:rsidRDefault="00066321" w:rsidP="006F7766">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Обеспечение внутреннего правопорядка</w:t>
            </w:r>
          </w:p>
        </w:tc>
        <w:tc>
          <w:tcPr>
            <w:tcW w:w="851" w:type="dxa"/>
            <w:shd w:val="clear" w:color="auto" w:fill="auto"/>
          </w:tcPr>
          <w:p w:rsidR="00066321" w:rsidRPr="00E51C9D" w:rsidRDefault="00066321" w:rsidP="006F7766">
            <w:pPr>
              <w:pStyle w:val="ConsPlusNormal"/>
              <w:ind w:hanging="15"/>
              <w:jc w:val="center"/>
              <w:rPr>
                <w:rFonts w:ascii="Times New Roman" w:hAnsi="Times New Roman" w:cs="Times New Roman"/>
                <w:sz w:val="24"/>
                <w:szCs w:val="24"/>
              </w:rPr>
            </w:pPr>
            <w:r w:rsidRPr="00E51C9D">
              <w:rPr>
                <w:rFonts w:ascii="Times New Roman" w:hAnsi="Times New Roman" w:cs="Times New Roman"/>
                <w:sz w:val="24"/>
                <w:szCs w:val="24"/>
              </w:rPr>
              <w:t>8.3</w:t>
            </w:r>
          </w:p>
        </w:tc>
        <w:tc>
          <w:tcPr>
            <w:tcW w:w="1134" w:type="dxa"/>
          </w:tcPr>
          <w:p w:rsidR="00066321" w:rsidRPr="00E51C9D" w:rsidRDefault="00066321" w:rsidP="006F7766">
            <w:pPr>
              <w:pStyle w:val="aff1"/>
              <w:ind w:hanging="15"/>
              <w:jc w:val="center"/>
              <w:rPr>
                <w:color w:val="auto"/>
              </w:rPr>
            </w:pPr>
            <w:r w:rsidRPr="00E51C9D">
              <w:rPr>
                <w:color w:val="auto"/>
              </w:rPr>
              <w:t>300/</w:t>
            </w:r>
          </w:p>
          <w:p w:rsidR="00066321" w:rsidRPr="00E51C9D" w:rsidRDefault="00066321" w:rsidP="006F7766">
            <w:pPr>
              <w:pStyle w:val="aff1"/>
              <w:ind w:hanging="15"/>
              <w:jc w:val="center"/>
              <w:rPr>
                <w:color w:val="auto"/>
              </w:rPr>
            </w:pPr>
            <w:r w:rsidRPr="00E51C9D">
              <w:rPr>
                <w:color w:val="auto"/>
              </w:rPr>
              <w:t>5000</w:t>
            </w:r>
          </w:p>
          <w:p w:rsidR="00066321" w:rsidRPr="00E51C9D" w:rsidRDefault="00066321" w:rsidP="006F7766">
            <w:pPr>
              <w:pStyle w:val="ConsPlusNormal"/>
              <w:ind w:hanging="15"/>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850" w:type="dxa"/>
          </w:tcPr>
          <w:p w:rsidR="00066321" w:rsidRPr="00E51C9D" w:rsidRDefault="00066321" w:rsidP="006F7766">
            <w:pPr>
              <w:pStyle w:val="aff1"/>
              <w:ind w:hanging="15"/>
              <w:jc w:val="center"/>
              <w:rPr>
                <w:color w:val="auto"/>
              </w:rPr>
            </w:pPr>
            <w:r w:rsidRPr="00E51C9D">
              <w:rPr>
                <w:color w:val="auto"/>
              </w:rPr>
              <w:t>5 м</w:t>
            </w:r>
          </w:p>
        </w:tc>
        <w:tc>
          <w:tcPr>
            <w:tcW w:w="1259" w:type="dxa"/>
          </w:tcPr>
          <w:p w:rsidR="00066321" w:rsidRPr="00E51C9D" w:rsidRDefault="00066321" w:rsidP="006F7766">
            <w:pPr>
              <w:ind w:hanging="15"/>
              <w:jc w:val="center"/>
              <w:rPr>
                <w:rFonts w:ascii="Times New Roman" w:hAnsi="Times New Roman" w:cs="Times New Roman"/>
              </w:rPr>
            </w:pPr>
            <w:r w:rsidRPr="00E51C9D">
              <w:rPr>
                <w:rFonts w:ascii="Times New Roman" w:hAnsi="Times New Roman" w:cs="Times New Roman"/>
              </w:rPr>
              <w:t xml:space="preserve">5 м </w:t>
            </w:r>
          </w:p>
          <w:p w:rsidR="00066321" w:rsidRPr="00E51C9D" w:rsidRDefault="00066321" w:rsidP="008B789A">
            <w:pPr>
              <w:ind w:hanging="15"/>
              <w:jc w:val="center"/>
              <w:rPr>
                <w:rFonts w:ascii="Times New Roman" w:hAnsi="Times New Roman" w:cs="Times New Roman"/>
                <w:sz w:val="24"/>
                <w:szCs w:val="24"/>
              </w:rPr>
            </w:pPr>
            <w:r w:rsidRPr="00E51C9D">
              <w:rPr>
                <w:rFonts w:ascii="Times New Roman" w:hAnsi="Times New Roman" w:cs="Times New Roman"/>
              </w:rPr>
              <w:t xml:space="preserve">(для пожарных депо- 10 м, для депо </w:t>
            </w:r>
            <w:r w:rsidRPr="00E51C9D">
              <w:rPr>
                <w:rFonts w:ascii="Times New Roman" w:hAnsi="Times New Roman" w:cs="Times New Roman"/>
                <w:lang w:val="en-US"/>
              </w:rPr>
              <w:t>I</w:t>
            </w:r>
            <w:r w:rsidRPr="00E51C9D">
              <w:rPr>
                <w:rFonts w:ascii="Times New Roman" w:hAnsi="Times New Roman" w:cs="Times New Roman"/>
              </w:rPr>
              <w:t xml:space="preserve"> типа- 15м)</w:t>
            </w:r>
          </w:p>
        </w:tc>
        <w:tc>
          <w:tcPr>
            <w:tcW w:w="843" w:type="dxa"/>
          </w:tcPr>
          <w:p w:rsidR="00066321" w:rsidRPr="00E51C9D" w:rsidRDefault="00066321" w:rsidP="006F7766">
            <w:pPr>
              <w:pStyle w:val="ConsPlusNormal"/>
              <w:ind w:hanging="15"/>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709" w:type="dxa"/>
          </w:tcPr>
          <w:p w:rsidR="00066321" w:rsidRPr="00E51C9D" w:rsidRDefault="00066321" w:rsidP="006F7766">
            <w:pPr>
              <w:pStyle w:val="ConsPlusNormal"/>
              <w:ind w:hanging="15"/>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20" w:type="dxa"/>
          </w:tcPr>
          <w:p w:rsidR="00066321" w:rsidRPr="00E51C9D" w:rsidRDefault="00066321" w:rsidP="008B789A">
            <w:pPr>
              <w:pStyle w:val="ConsPlusNormal"/>
              <w:ind w:hanging="15"/>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850" w:type="dxa"/>
          </w:tcPr>
          <w:p w:rsidR="00066321" w:rsidRPr="00E51C9D" w:rsidRDefault="00066321" w:rsidP="006F7766">
            <w:pPr>
              <w:pStyle w:val="ConsPlusNormal"/>
              <w:ind w:hanging="15"/>
              <w:jc w:val="center"/>
              <w:rPr>
                <w:rFonts w:ascii="Times New Roman" w:hAnsi="Times New Roman" w:cs="Times New Roman"/>
                <w:sz w:val="24"/>
                <w:szCs w:val="24"/>
              </w:rPr>
            </w:pPr>
            <w:r w:rsidRPr="00E51C9D">
              <w:rPr>
                <w:rFonts w:ascii="Times New Roman" w:hAnsi="Times New Roman" w:cs="Times New Roman"/>
                <w:sz w:val="24"/>
                <w:szCs w:val="24"/>
              </w:rPr>
              <w:t>60 %</w:t>
            </w:r>
          </w:p>
        </w:tc>
      </w:tr>
      <w:tr w:rsidR="00066321" w:rsidRPr="00E51C9D" w:rsidTr="00155E30">
        <w:trPr>
          <w:trHeight w:val="738"/>
          <w:jc w:val="center"/>
        </w:trPr>
        <w:tc>
          <w:tcPr>
            <w:tcW w:w="2649" w:type="dxa"/>
            <w:shd w:val="clear" w:color="auto" w:fill="auto"/>
          </w:tcPr>
          <w:p w:rsidR="00066321" w:rsidRPr="00E51C9D" w:rsidRDefault="00066321" w:rsidP="006F7766">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Коммунальное обслуживание</w:t>
            </w:r>
          </w:p>
        </w:tc>
        <w:tc>
          <w:tcPr>
            <w:tcW w:w="851" w:type="dxa"/>
            <w:shd w:val="clear" w:color="auto" w:fill="auto"/>
          </w:tcPr>
          <w:p w:rsidR="00066321" w:rsidRPr="00E51C9D" w:rsidRDefault="00066321" w:rsidP="00155E30">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3.1</w:t>
            </w:r>
          </w:p>
        </w:tc>
        <w:tc>
          <w:tcPr>
            <w:tcW w:w="1134" w:type="dxa"/>
          </w:tcPr>
          <w:p w:rsidR="00066321" w:rsidRPr="00E51C9D" w:rsidRDefault="00066321" w:rsidP="00155E30">
            <w:pPr>
              <w:pStyle w:val="aff1"/>
              <w:ind w:hanging="15"/>
              <w:jc w:val="center"/>
              <w:rPr>
                <w:color w:val="auto"/>
              </w:rPr>
            </w:pPr>
            <w:r w:rsidRPr="00E51C9D">
              <w:rPr>
                <w:color w:val="auto"/>
              </w:rPr>
              <w:t>10/</w:t>
            </w:r>
          </w:p>
          <w:p w:rsidR="00066321" w:rsidRPr="00E51C9D" w:rsidRDefault="00066321" w:rsidP="00155E30">
            <w:pPr>
              <w:pStyle w:val="aff1"/>
              <w:ind w:hanging="15"/>
              <w:jc w:val="center"/>
              <w:rPr>
                <w:color w:val="auto"/>
              </w:rPr>
            </w:pPr>
            <w:r w:rsidRPr="00E51C9D">
              <w:rPr>
                <w:color w:val="auto"/>
              </w:rPr>
              <w:t>50000</w:t>
            </w:r>
          </w:p>
          <w:p w:rsidR="00066321" w:rsidRPr="00E51C9D" w:rsidRDefault="00066321" w:rsidP="00155E30">
            <w:pPr>
              <w:pStyle w:val="aff1"/>
              <w:ind w:hanging="15"/>
              <w:jc w:val="center"/>
              <w:rPr>
                <w:color w:val="auto"/>
              </w:rPr>
            </w:pPr>
            <w:r w:rsidRPr="00E51C9D">
              <w:rPr>
                <w:color w:val="auto"/>
              </w:rPr>
              <w:t>кв.м</w:t>
            </w:r>
          </w:p>
        </w:tc>
        <w:tc>
          <w:tcPr>
            <w:tcW w:w="850" w:type="dxa"/>
          </w:tcPr>
          <w:p w:rsidR="00066321" w:rsidRPr="00E51C9D" w:rsidRDefault="00066321" w:rsidP="00155E30">
            <w:pPr>
              <w:pStyle w:val="aff1"/>
              <w:ind w:hanging="15"/>
              <w:jc w:val="center"/>
              <w:rPr>
                <w:color w:val="auto"/>
              </w:rPr>
            </w:pPr>
            <w:r w:rsidRPr="00E51C9D">
              <w:rPr>
                <w:color w:val="auto"/>
              </w:rPr>
              <w:t>12 м</w:t>
            </w:r>
          </w:p>
        </w:tc>
        <w:tc>
          <w:tcPr>
            <w:tcW w:w="1259" w:type="dxa"/>
          </w:tcPr>
          <w:p w:rsidR="00066321" w:rsidRPr="00E51C9D" w:rsidRDefault="00066321" w:rsidP="00155E30">
            <w:pPr>
              <w:pStyle w:val="aff1"/>
              <w:ind w:hanging="15"/>
              <w:jc w:val="center"/>
              <w:rPr>
                <w:color w:val="auto"/>
              </w:rPr>
            </w:pPr>
            <w:r w:rsidRPr="00E51C9D">
              <w:rPr>
                <w:color w:val="auto"/>
              </w:rPr>
              <w:t>5 м</w:t>
            </w:r>
          </w:p>
        </w:tc>
        <w:tc>
          <w:tcPr>
            <w:tcW w:w="843" w:type="dxa"/>
          </w:tcPr>
          <w:p w:rsidR="00066321" w:rsidRPr="00E51C9D" w:rsidRDefault="00066321" w:rsidP="00155E30">
            <w:pPr>
              <w:pStyle w:val="aff1"/>
              <w:ind w:hanging="15"/>
              <w:jc w:val="center"/>
              <w:rPr>
                <w:color w:val="auto"/>
              </w:rPr>
            </w:pPr>
            <w:r w:rsidRPr="00E51C9D">
              <w:rPr>
                <w:color w:val="auto"/>
              </w:rPr>
              <w:t>3 м</w:t>
            </w:r>
          </w:p>
        </w:tc>
        <w:tc>
          <w:tcPr>
            <w:tcW w:w="709" w:type="dxa"/>
          </w:tcPr>
          <w:p w:rsidR="00066321" w:rsidRPr="00E51C9D" w:rsidRDefault="00066321" w:rsidP="00155E30">
            <w:pPr>
              <w:pStyle w:val="aff1"/>
              <w:ind w:hanging="15"/>
              <w:jc w:val="center"/>
              <w:rPr>
                <w:color w:val="auto"/>
              </w:rPr>
            </w:pPr>
            <w:r w:rsidRPr="00E51C9D">
              <w:rPr>
                <w:color w:val="auto"/>
              </w:rPr>
              <w:t>2</w:t>
            </w:r>
          </w:p>
        </w:tc>
        <w:tc>
          <w:tcPr>
            <w:tcW w:w="820" w:type="dxa"/>
          </w:tcPr>
          <w:p w:rsidR="00066321" w:rsidRPr="00E51C9D" w:rsidRDefault="00066321" w:rsidP="00155E30">
            <w:pPr>
              <w:pStyle w:val="aff1"/>
              <w:ind w:hanging="15"/>
              <w:jc w:val="center"/>
              <w:rPr>
                <w:color w:val="auto"/>
              </w:rPr>
            </w:pPr>
            <w:r w:rsidRPr="00E51C9D">
              <w:rPr>
                <w:color w:val="auto"/>
              </w:rPr>
              <w:t>10 м</w:t>
            </w:r>
          </w:p>
          <w:p w:rsidR="00066321" w:rsidRPr="00E51C9D" w:rsidRDefault="00066321" w:rsidP="00155E30">
            <w:pPr>
              <w:pStyle w:val="aff1"/>
              <w:ind w:hanging="15"/>
              <w:jc w:val="center"/>
              <w:rPr>
                <w:color w:val="auto"/>
              </w:rPr>
            </w:pPr>
          </w:p>
        </w:tc>
        <w:tc>
          <w:tcPr>
            <w:tcW w:w="850" w:type="dxa"/>
          </w:tcPr>
          <w:p w:rsidR="00066321" w:rsidRPr="00E51C9D" w:rsidRDefault="00066321" w:rsidP="00155E30">
            <w:pPr>
              <w:pStyle w:val="aff1"/>
              <w:ind w:hanging="15"/>
              <w:jc w:val="center"/>
              <w:rPr>
                <w:color w:val="auto"/>
              </w:rPr>
            </w:pPr>
            <w:r w:rsidRPr="00E51C9D">
              <w:rPr>
                <w:color w:val="auto"/>
              </w:rPr>
              <w:t>60 %</w:t>
            </w:r>
          </w:p>
        </w:tc>
      </w:tr>
      <w:tr w:rsidR="00066321" w:rsidRPr="00E51C9D" w:rsidTr="00155E30">
        <w:trPr>
          <w:trHeight w:val="893"/>
          <w:jc w:val="center"/>
        </w:trPr>
        <w:tc>
          <w:tcPr>
            <w:tcW w:w="2649" w:type="dxa"/>
            <w:shd w:val="clear" w:color="auto" w:fill="auto"/>
          </w:tcPr>
          <w:p w:rsidR="00066321" w:rsidRPr="00E51C9D" w:rsidRDefault="00066321" w:rsidP="00155E30">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Предоставление коммунальных услуг</w:t>
            </w:r>
          </w:p>
        </w:tc>
        <w:tc>
          <w:tcPr>
            <w:tcW w:w="851" w:type="dxa"/>
            <w:shd w:val="clear" w:color="auto" w:fill="auto"/>
          </w:tcPr>
          <w:p w:rsidR="00066321" w:rsidRPr="00E51C9D" w:rsidRDefault="00066321" w:rsidP="00155E30">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3.1.1</w:t>
            </w:r>
          </w:p>
        </w:tc>
        <w:tc>
          <w:tcPr>
            <w:tcW w:w="1134" w:type="dxa"/>
          </w:tcPr>
          <w:p w:rsidR="00066321" w:rsidRPr="00E51C9D" w:rsidRDefault="00066321" w:rsidP="00155E30">
            <w:pPr>
              <w:pStyle w:val="aff1"/>
              <w:ind w:hanging="15"/>
              <w:jc w:val="center"/>
              <w:rPr>
                <w:color w:val="auto"/>
              </w:rPr>
            </w:pPr>
            <w:r w:rsidRPr="00E51C9D">
              <w:rPr>
                <w:color w:val="auto"/>
              </w:rPr>
              <w:t>1/</w:t>
            </w:r>
          </w:p>
          <w:p w:rsidR="00066321" w:rsidRPr="00E51C9D" w:rsidRDefault="00066321" w:rsidP="00155E30">
            <w:pPr>
              <w:pStyle w:val="aff1"/>
              <w:ind w:hanging="15"/>
              <w:jc w:val="center"/>
              <w:rPr>
                <w:color w:val="auto"/>
              </w:rPr>
            </w:pPr>
            <w:r w:rsidRPr="00E51C9D">
              <w:rPr>
                <w:color w:val="auto"/>
              </w:rPr>
              <w:t>50000</w:t>
            </w:r>
          </w:p>
          <w:p w:rsidR="00066321" w:rsidRPr="00E51C9D" w:rsidRDefault="00066321" w:rsidP="00155E30">
            <w:pPr>
              <w:pStyle w:val="aff1"/>
              <w:ind w:hanging="15"/>
              <w:jc w:val="center"/>
              <w:rPr>
                <w:color w:val="auto"/>
              </w:rPr>
            </w:pPr>
            <w:r w:rsidRPr="00E51C9D">
              <w:rPr>
                <w:color w:val="auto"/>
              </w:rPr>
              <w:t>кв.м</w:t>
            </w:r>
          </w:p>
        </w:tc>
        <w:tc>
          <w:tcPr>
            <w:tcW w:w="5331" w:type="dxa"/>
            <w:gridSpan w:val="6"/>
          </w:tcPr>
          <w:p w:rsidR="00066321" w:rsidRPr="00E51C9D" w:rsidRDefault="00066321" w:rsidP="00155E30">
            <w:pPr>
              <w:pStyle w:val="aff1"/>
              <w:ind w:hanging="15"/>
              <w:jc w:val="center"/>
              <w:rPr>
                <w:color w:val="auto"/>
              </w:rPr>
            </w:pPr>
            <w:r w:rsidRPr="00E51C9D">
              <w:rPr>
                <w:color w:val="auto"/>
              </w:rPr>
              <w:t>Для линейных, головных и сопутствующих объектов инженерной инфраструктуры определяются в соответствии с техническими и санитарными нормами</w:t>
            </w:r>
          </w:p>
        </w:tc>
      </w:tr>
      <w:tr w:rsidR="00066321" w:rsidRPr="00E51C9D" w:rsidTr="008B789A">
        <w:trPr>
          <w:trHeight w:val="1507"/>
          <w:jc w:val="center"/>
        </w:trPr>
        <w:tc>
          <w:tcPr>
            <w:tcW w:w="2649" w:type="dxa"/>
            <w:shd w:val="clear" w:color="auto" w:fill="auto"/>
          </w:tcPr>
          <w:p w:rsidR="00066321" w:rsidRPr="00E51C9D" w:rsidRDefault="00066321" w:rsidP="00155E30">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lastRenderedPageBreak/>
              <w:t>Административные здания организаций, обеспечивающих предоставление коммунальных услуг</w:t>
            </w:r>
          </w:p>
        </w:tc>
        <w:tc>
          <w:tcPr>
            <w:tcW w:w="851" w:type="dxa"/>
            <w:shd w:val="clear" w:color="auto" w:fill="auto"/>
          </w:tcPr>
          <w:p w:rsidR="00066321" w:rsidRPr="00E51C9D" w:rsidRDefault="00066321" w:rsidP="00155E30">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3.1.2</w:t>
            </w:r>
          </w:p>
        </w:tc>
        <w:tc>
          <w:tcPr>
            <w:tcW w:w="1134" w:type="dxa"/>
          </w:tcPr>
          <w:p w:rsidR="00066321" w:rsidRPr="00E51C9D" w:rsidRDefault="00066321" w:rsidP="00155E30">
            <w:pPr>
              <w:pStyle w:val="aff1"/>
              <w:ind w:hanging="15"/>
              <w:jc w:val="center"/>
              <w:rPr>
                <w:color w:val="auto"/>
              </w:rPr>
            </w:pPr>
            <w:r w:rsidRPr="00E51C9D">
              <w:rPr>
                <w:color w:val="auto"/>
              </w:rPr>
              <w:t>300/</w:t>
            </w:r>
          </w:p>
          <w:p w:rsidR="00066321" w:rsidRPr="00E51C9D" w:rsidRDefault="00066321" w:rsidP="00155E30">
            <w:pPr>
              <w:pStyle w:val="aff1"/>
              <w:ind w:hanging="15"/>
              <w:jc w:val="center"/>
              <w:rPr>
                <w:color w:val="auto"/>
              </w:rPr>
            </w:pPr>
            <w:r w:rsidRPr="00E51C9D">
              <w:rPr>
                <w:color w:val="auto"/>
              </w:rPr>
              <w:t>5000</w:t>
            </w:r>
          </w:p>
          <w:p w:rsidR="00066321" w:rsidRPr="00E51C9D" w:rsidRDefault="00066321" w:rsidP="00155E30">
            <w:pPr>
              <w:pStyle w:val="aff1"/>
              <w:ind w:hanging="15"/>
              <w:jc w:val="center"/>
              <w:rPr>
                <w:color w:val="auto"/>
              </w:rPr>
            </w:pPr>
            <w:r w:rsidRPr="00E51C9D">
              <w:rPr>
                <w:color w:val="auto"/>
              </w:rPr>
              <w:t>кв.м</w:t>
            </w:r>
          </w:p>
        </w:tc>
        <w:tc>
          <w:tcPr>
            <w:tcW w:w="850" w:type="dxa"/>
          </w:tcPr>
          <w:p w:rsidR="00066321" w:rsidRPr="00E51C9D" w:rsidRDefault="00066321" w:rsidP="00155E30">
            <w:pPr>
              <w:pStyle w:val="aff1"/>
              <w:ind w:hanging="15"/>
              <w:jc w:val="center"/>
              <w:rPr>
                <w:color w:val="auto"/>
              </w:rPr>
            </w:pPr>
            <w:r w:rsidRPr="00E51C9D">
              <w:rPr>
                <w:color w:val="auto"/>
              </w:rPr>
              <w:t>12 м</w:t>
            </w:r>
          </w:p>
        </w:tc>
        <w:tc>
          <w:tcPr>
            <w:tcW w:w="1259" w:type="dxa"/>
          </w:tcPr>
          <w:p w:rsidR="00066321" w:rsidRPr="00E51C9D" w:rsidRDefault="00066321" w:rsidP="00155E30">
            <w:pPr>
              <w:pStyle w:val="aff1"/>
              <w:ind w:hanging="15"/>
              <w:jc w:val="center"/>
              <w:rPr>
                <w:color w:val="auto"/>
              </w:rPr>
            </w:pPr>
            <w:r w:rsidRPr="00E51C9D">
              <w:rPr>
                <w:color w:val="auto"/>
              </w:rPr>
              <w:t>5 м</w:t>
            </w:r>
          </w:p>
        </w:tc>
        <w:tc>
          <w:tcPr>
            <w:tcW w:w="843" w:type="dxa"/>
          </w:tcPr>
          <w:p w:rsidR="00066321" w:rsidRPr="00E51C9D" w:rsidRDefault="00066321" w:rsidP="00155E30">
            <w:pPr>
              <w:pStyle w:val="aff1"/>
              <w:ind w:hanging="15"/>
              <w:jc w:val="center"/>
              <w:rPr>
                <w:color w:val="auto"/>
              </w:rPr>
            </w:pPr>
            <w:r w:rsidRPr="00E51C9D">
              <w:rPr>
                <w:color w:val="auto"/>
              </w:rPr>
              <w:t>3 м</w:t>
            </w:r>
          </w:p>
        </w:tc>
        <w:tc>
          <w:tcPr>
            <w:tcW w:w="709" w:type="dxa"/>
          </w:tcPr>
          <w:p w:rsidR="00066321" w:rsidRPr="00E51C9D" w:rsidRDefault="00066321" w:rsidP="00155E30">
            <w:pPr>
              <w:pStyle w:val="aff1"/>
              <w:ind w:hanging="15"/>
              <w:jc w:val="center"/>
              <w:rPr>
                <w:color w:val="auto"/>
              </w:rPr>
            </w:pPr>
            <w:r w:rsidRPr="00E51C9D">
              <w:rPr>
                <w:color w:val="auto"/>
              </w:rPr>
              <w:t>3</w:t>
            </w:r>
          </w:p>
        </w:tc>
        <w:tc>
          <w:tcPr>
            <w:tcW w:w="820" w:type="dxa"/>
          </w:tcPr>
          <w:p w:rsidR="00066321" w:rsidRPr="00E51C9D" w:rsidRDefault="00066321" w:rsidP="00155E30">
            <w:pPr>
              <w:pStyle w:val="aff1"/>
              <w:ind w:hanging="15"/>
              <w:jc w:val="center"/>
              <w:rPr>
                <w:color w:val="auto"/>
              </w:rPr>
            </w:pPr>
            <w:r w:rsidRPr="00E51C9D">
              <w:rPr>
                <w:color w:val="auto"/>
              </w:rPr>
              <w:t>15 м</w:t>
            </w:r>
          </w:p>
          <w:p w:rsidR="00066321" w:rsidRPr="00E51C9D" w:rsidRDefault="00066321" w:rsidP="00155E30">
            <w:pPr>
              <w:pStyle w:val="aff1"/>
              <w:ind w:hanging="15"/>
              <w:jc w:val="center"/>
              <w:rPr>
                <w:color w:val="auto"/>
              </w:rPr>
            </w:pPr>
          </w:p>
        </w:tc>
        <w:tc>
          <w:tcPr>
            <w:tcW w:w="850" w:type="dxa"/>
          </w:tcPr>
          <w:p w:rsidR="00066321" w:rsidRPr="00E51C9D" w:rsidRDefault="00066321" w:rsidP="00155E30">
            <w:pPr>
              <w:pStyle w:val="aff1"/>
              <w:ind w:hanging="15"/>
              <w:jc w:val="center"/>
              <w:rPr>
                <w:color w:val="auto"/>
              </w:rPr>
            </w:pPr>
            <w:r w:rsidRPr="00E51C9D">
              <w:rPr>
                <w:color w:val="auto"/>
              </w:rPr>
              <w:t>60 %</w:t>
            </w:r>
          </w:p>
        </w:tc>
      </w:tr>
      <w:tr w:rsidR="00066321" w:rsidRPr="00E51C9D" w:rsidTr="000D798A">
        <w:trPr>
          <w:trHeight w:val="20"/>
          <w:jc w:val="center"/>
        </w:trPr>
        <w:tc>
          <w:tcPr>
            <w:tcW w:w="2649" w:type="dxa"/>
            <w:shd w:val="clear" w:color="auto" w:fill="auto"/>
          </w:tcPr>
          <w:p w:rsidR="00066321" w:rsidRPr="00E51C9D" w:rsidRDefault="00066321" w:rsidP="006F7766">
            <w:pPr>
              <w:pStyle w:val="aff1"/>
              <w:ind w:hanging="15"/>
              <w:rPr>
                <w:color w:val="auto"/>
              </w:rPr>
            </w:pPr>
            <w:r w:rsidRPr="00E51C9D">
              <w:rPr>
                <w:color w:val="auto"/>
              </w:rPr>
              <w:t>Земельные участки (территории) общего пользования</w:t>
            </w:r>
          </w:p>
        </w:tc>
        <w:tc>
          <w:tcPr>
            <w:tcW w:w="851" w:type="dxa"/>
            <w:shd w:val="clear" w:color="auto" w:fill="auto"/>
          </w:tcPr>
          <w:p w:rsidR="00066321" w:rsidRPr="00E51C9D" w:rsidRDefault="00066321" w:rsidP="006F7766">
            <w:pPr>
              <w:pStyle w:val="aff1"/>
              <w:ind w:hanging="15"/>
              <w:jc w:val="center"/>
              <w:rPr>
                <w:color w:val="auto"/>
              </w:rPr>
            </w:pPr>
            <w:r w:rsidRPr="00E51C9D">
              <w:rPr>
                <w:color w:val="auto"/>
              </w:rPr>
              <w:t>12.0</w:t>
            </w:r>
          </w:p>
        </w:tc>
        <w:tc>
          <w:tcPr>
            <w:tcW w:w="6465" w:type="dxa"/>
            <w:gridSpan w:val="7"/>
            <w:vMerge w:val="restart"/>
          </w:tcPr>
          <w:p w:rsidR="00066321" w:rsidRPr="00E51C9D" w:rsidRDefault="00066321" w:rsidP="006F7766">
            <w:pPr>
              <w:pStyle w:val="aff1"/>
              <w:ind w:hanging="15"/>
              <w:jc w:val="center"/>
              <w:rPr>
                <w:color w:val="auto"/>
              </w:rPr>
            </w:pPr>
            <w:r w:rsidRPr="00E51C9D">
              <w:rPr>
                <w:color w:val="auto"/>
              </w:rPr>
              <w:t>Не подлежат установлению</w:t>
            </w:r>
          </w:p>
          <w:p w:rsidR="00066321" w:rsidRPr="00E51C9D" w:rsidRDefault="00066321" w:rsidP="006F7766">
            <w:pPr>
              <w:pStyle w:val="aff1"/>
              <w:ind w:hanging="15"/>
              <w:jc w:val="center"/>
              <w:rPr>
                <w:color w:val="auto"/>
              </w:rPr>
            </w:pPr>
          </w:p>
        </w:tc>
      </w:tr>
      <w:tr w:rsidR="00066321" w:rsidRPr="00E51C9D" w:rsidTr="000D798A">
        <w:trPr>
          <w:trHeight w:val="20"/>
          <w:jc w:val="center"/>
        </w:trPr>
        <w:tc>
          <w:tcPr>
            <w:tcW w:w="2649" w:type="dxa"/>
            <w:shd w:val="clear" w:color="auto" w:fill="auto"/>
          </w:tcPr>
          <w:p w:rsidR="00066321" w:rsidRPr="00E51C9D" w:rsidRDefault="00066321" w:rsidP="00155E30">
            <w:pPr>
              <w:pStyle w:val="aff1"/>
              <w:ind w:firstLine="0"/>
              <w:rPr>
                <w:color w:val="auto"/>
              </w:rPr>
            </w:pPr>
            <w:r w:rsidRPr="00E51C9D">
              <w:rPr>
                <w:color w:val="auto"/>
              </w:rPr>
              <w:t>Улично-дорожная сеть</w:t>
            </w:r>
          </w:p>
        </w:tc>
        <w:tc>
          <w:tcPr>
            <w:tcW w:w="851" w:type="dxa"/>
            <w:shd w:val="clear" w:color="auto" w:fill="auto"/>
          </w:tcPr>
          <w:p w:rsidR="00066321" w:rsidRPr="00E51C9D" w:rsidRDefault="00066321" w:rsidP="00155E30">
            <w:pPr>
              <w:pStyle w:val="aff1"/>
              <w:ind w:firstLine="0"/>
              <w:jc w:val="center"/>
              <w:rPr>
                <w:color w:val="auto"/>
              </w:rPr>
            </w:pPr>
            <w:r w:rsidRPr="00E51C9D">
              <w:rPr>
                <w:color w:val="auto"/>
              </w:rPr>
              <w:t>12.0.1</w:t>
            </w:r>
          </w:p>
        </w:tc>
        <w:tc>
          <w:tcPr>
            <w:tcW w:w="6465" w:type="dxa"/>
            <w:gridSpan w:val="7"/>
            <w:vMerge/>
          </w:tcPr>
          <w:p w:rsidR="00066321" w:rsidRPr="00E51C9D" w:rsidRDefault="00066321" w:rsidP="006F7766">
            <w:pPr>
              <w:pStyle w:val="aff1"/>
              <w:ind w:hanging="15"/>
              <w:jc w:val="center"/>
              <w:rPr>
                <w:color w:val="auto"/>
              </w:rPr>
            </w:pPr>
          </w:p>
        </w:tc>
      </w:tr>
      <w:tr w:rsidR="00066321" w:rsidRPr="00E51C9D" w:rsidTr="000D798A">
        <w:trPr>
          <w:trHeight w:val="20"/>
          <w:jc w:val="center"/>
        </w:trPr>
        <w:tc>
          <w:tcPr>
            <w:tcW w:w="2649" w:type="dxa"/>
            <w:shd w:val="clear" w:color="auto" w:fill="auto"/>
          </w:tcPr>
          <w:p w:rsidR="00066321" w:rsidRPr="00E51C9D" w:rsidRDefault="00066321" w:rsidP="00155E30">
            <w:pPr>
              <w:pStyle w:val="aff1"/>
              <w:ind w:firstLine="0"/>
              <w:rPr>
                <w:color w:val="auto"/>
              </w:rPr>
            </w:pPr>
            <w:r w:rsidRPr="00E51C9D">
              <w:rPr>
                <w:color w:val="auto"/>
              </w:rPr>
              <w:t>Благоустройство территории</w:t>
            </w:r>
          </w:p>
        </w:tc>
        <w:tc>
          <w:tcPr>
            <w:tcW w:w="851" w:type="dxa"/>
            <w:shd w:val="clear" w:color="auto" w:fill="auto"/>
          </w:tcPr>
          <w:p w:rsidR="00066321" w:rsidRPr="00E51C9D" w:rsidRDefault="00066321" w:rsidP="00155E30">
            <w:pPr>
              <w:pStyle w:val="aff1"/>
              <w:ind w:firstLine="0"/>
              <w:jc w:val="center"/>
              <w:rPr>
                <w:color w:val="auto"/>
              </w:rPr>
            </w:pPr>
            <w:r w:rsidRPr="00E51C9D">
              <w:rPr>
                <w:color w:val="auto"/>
              </w:rPr>
              <w:t>12.0.2</w:t>
            </w:r>
          </w:p>
        </w:tc>
        <w:tc>
          <w:tcPr>
            <w:tcW w:w="6465" w:type="dxa"/>
            <w:gridSpan w:val="7"/>
            <w:vMerge/>
          </w:tcPr>
          <w:p w:rsidR="00066321" w:rsidRPr="00E51C9D" w:rsidRDefault="00066321" w:rsidP="006F7766">
            <w:pPr>
              <w:pStyle w:val="aff1"/>
              <w:ind w:hanging="15"/>
              <w:jc w:val="center"/>
              <w:rPr>
                <w:color w:val="auto"/>
              </w:rPr>
            </w:pPr>
          </w:p>
        </w:tc>
      </w:tr>
      <w:tr w:rsidR="00066321" w:rsidRPr="00E51C9D" w:rsidTr="000D798A">
        <w:trPr>
          <w:trHeight w:val="20"/>
          <w:jc w:val="center"/>
        </w:trPr>
        <w:tc>
          <w:tcPr>
            <w:tcW w:w="2649" w:type="dxa"/>
            <w:shd w:val="clear" w:color="auto" w:fill="auto"/>
          </w:tcPr>
          <w:p w:rsidR="00066321" w:rsidRPr="00E51C9D" w:rsidRDefault="00066321" w:rsidP="006F7766">
            <w:pPr>
              <w:pStyle w:val="aff1"/>
              <w:ind w:hanging="15"/>
              <w:rPr>
                <w:color w:val="auto"/>
              </w:rPr>
            </w:pPr>
            <w:r w:rsidRPr="00E51C9D">
              <w:rPr>
                <w:color w:val="auto"/>
              </w:rPr>
              <w:t>Историко-культурная деятельность</w:t>
            </w:r>
          </w:p>
        </w:tc>
        <w:tc>
          <w:tcPr>
            <w:tcW w:w="851" w:type="dxa"/>
            <w:shd w:val="clear" w:color="auto" w:fill="auto"/>
          </w:tcPr>
          <w:p w:rsidR="00066321" w:rsidRPr="00E51C9D" w:rsidRDefault="00066321" w:rsidP="006F7766">
            <w:pPr>
              <w:pStyle w:val="aff1"/>
              <w:ind w:hanging="15"/>
              <w:jc w:val="center"/>
              <w:rPr>
                <w:color w:val="auto"/>
              </w:rPr>
            </w:pPr>
            <w:r w:rsidRPr="00E51C9D">
              <w:rPr>
                <w:color w:val="auto"/>
              </w:rPr>
              <w:t>9.3</w:t>
            </w:r>
          </w:p>
        </w:tc>
        <w:tc>
          <w:tcPr>
            <w:tcW w:w="6465" w:type="dxa"/>
            <w:gridSpan w:val="7"/>
            <w:vMerge/>
          </w:tcPr>
          <w:p w:rsidR="00066321" w:rsidRPr="00E51C9D" w:rsidRDefault="00066321" w:rsidP="006F7766">
            <w:pPr>
              <w:pStyle w:val="aff1"/>
              <w:ind w:hanging="15"/>
              <w:jc w:val="center"/>
              <w:rPr>
                <w:color w:val="auto"/>
              </w:rPr>
            </w:pPr>
          </w:p>
        </w:tc>
      </w:tr>
      <w:tr w:rsidR="00066321" w:rsidRPr="00E51C9D" w:rsidTr="000D798A">
        <w:trPr>
          <w:trHeight w:val="20"/>
          <w:jc w:val="center"/>
        </w:trPr>
        <w:tc>
          <w:tcPr>
            <w:tcW w:w="2649" w:type="dxa"/>
            <w:shd w:val="clear" w:color="auto" w:fill="auto"/>
          </w:tcPr>
          <w:p w:rsidR="00066321" w:rsidRPr="00E51C9D" w:rsidRDefault="00066321" w:rsidP="006F7766">
            <w:pPr>
              <w:pStyle w:val="aff1"/>
              <w:ind w:hanging="15"/>
              <w:rPr>
                <w:color w:val="auto"/>
              </w:rPr>
            </w:pPr>
            <w:r w:rsidRPr="00E51C9D">
              <w:rPr>
                <w:color w:val="auto"/>
              </w:rPr>
              <w:t>Связь</w:t>
            </w:r>
          </w:p>
        </w:tc>
        <w:tc>
          <w:tcPr>
            <w:tcW w:w="851" w:type="dxa"/>
            <w:shd w:val="clear" w:color="auto" w:fill="auto"/>
          </w:tcPr>
          <w:p w:rsidR="00066321" w:rsidRPr="00E51C9D" w:rsidRDefault="00066321" w:rsidP="006F7766">
            <w:pPr>
              <w:pStyle w:val="aff1"/>
              <w:ind w:hanging="15"/>
              <w:jc w:val="center"/>
              <w:rPr>
                <w:color w:val="auto"/>
              </w:rPr>
            </w:pPr>
            <w:r w:rsidRPr="00E51C9D">
              <w:rPr>
                <w:color w:val="auto"/>
              </w:rPr>
              <w:t>6.8</w:t>
            </w:r>
          </w:p>
        </w:tc>
        <w:tc>
          <w:tcPr>
            <w:tcW w:w="6465" w:type="dxa"/>
            <w:gridSpan w:val="7"/>
          </w:tcPr>
          <w:p w:rsidR="00066321" w:rsidRPr="00E51C9D" w:rsidRDefault="00066321" w:rsidP="006F7766">
            <w:pPr>
              <w:pStyle w:val="aff1"/>
              <w:ind w:hanging="15"/>
              <w:jc w:val="center"/>
              <w:rPr>
                <w:color w:val="auto"/>
              </w:rPr>
            </w:pPr>
            <w:r w:rsidRPr="00E51C9D">
              <w:rPr>
                <w:color w:val="auto"/>
              </w:rPr>
              <w:t>Не подлежит установлению, определяется в соответствии с техническими и санитарными нормами</w:t>
            </w:r>
          </w:p>
        </w:tc>
      </w:tr>
    </w:tbl>
    <w:p w:rsidR="006F7766" w:rsidRPr="00E51C9D" w:rsidRDefault="006F7766" w:rsidP="006F7766">
      <w:pPr>
        <w:rPr>
          <w:rFonts w:ascii="Times New Roman" w:eastAsia="SimSun" w:hAnsi="Times New Roman" w:cs="Times New Roman"/>
          <w:sz w:val="24"/>
          <w:szCs w:val="24"/>
          <w:lang w:eastAsia="zh-CN"/>
        </w:rPr>
      </w:pPr>
    </w:p>
    <w:p w:rsidR="006F7766" w:rsidRPr="00E51C9D" w:rsidRDefault="006F7766" w:rsidP="006F7766">
      <w:pPr>
        <w:widowControl w:val="0"/>
        <w:ind w:firstLine="426"/>
        <w:rPr>
          <w:rFonts w:ascii="Times New Roman" w:eastAsia="SimSun" w:hAnsi="Times New Roman" w:cs="Times New Roman"/>
          <w:sz w:val="24"/>
          <w:szCs w:val="24"/>
          <w:lang w:eastAsia="zh-CN"/>
        </w:rPr>
        <w:sectPr w:rsidR="006F7766" w:rsidRPr="00E51C9D" w:rsidSect="000D798A">
          <w:pgSz w:w="11906" w:h="16838"/>
          <w:pgMar w:top="567" w:right="709" w:bottom="709" w:left="1134" w:header="709" w:footer="283" w:gutter="0"/>
          <w:pgNumType w:chapStyle="1"/>
          <w:cols w:space="708"/>
          <w:titlePg/>
          <w:docGrid w:linePitch="360"/>
        </w:sectPr>
      </w:pPr>
    </w:p>
    <w:p w:rsidR="006F7766" w:rsidRPr="00E51C9D" w:rsidRDefault="006F7766" w:rsidP="006F7766">
      <w:pPr>
        <w:widowControl w:val="0"/>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1.2. Условно разрешенные виды использования земельных участков и объектов капитального строительства:</w:t>
      </w:r>
    </w:p>
    <w:tbl>
      <w:tblPr>
        <w:tblW w:w="10137" w:type="dxa"/>
        <w:jc w:val="center"/>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69"/>
        <w:gridCol w:w="850"/>
        <w:gridCol w:w="1134"/>
        <w:gridCol w:w="851"/>
        <w:gridCol w:w="1367"/>
        <w:gridCol w:w="815"/>
        <w:gridCol w:w="709"/>
        <w:gridCol w:w="850"/>
        <w:gridCol w:w="992"/>
      </w:tblGrid>
      <w:tr w:rsidR="006F7766" w:rsidRPr="00E51C9D" w:rsidTr="000D798A">
        <w:trPr>
          <w:cantSplit/>
          <w:trHeight w:val="1126"/>
          <w:jc w:val="center"/>
        </w:trPr>
        <w:tc>
          <w:tcPr>
            <w:tcW w:w="2569" w:type="dxa"/>
            <w:vMerge w:val="restart"/>
            <w:shd w:val="clear" w:color="auto" w:fill="auto"/>
            <w:vAlign w:val="center"/>
          </w:tcPr>
          <w:p w:rsidR="006F7766" w:rsidRPr="00E51C9D" w:rsidRDefault="006F7766" w:rsidP="00642316">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850" w:type="dxa"/>
            <w:vMerge w:val="restart"/>
            <w:shd w:val="clear" w:color="auto" w:fill="auto"/>
            <w:vAlign w:val="center"/>
          </w:tcPr>
          <w:p w:rsidR="006F7766" w:rsidRPr="00E51C9D" w:rsidRDefault="006F7766" w:rsidP="00642316">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718" w:type="dxa"/>
            <w:gridSpan w:val="7"/>
            <w:vAlign w:val="center"/>
          </w:tcPr>
          <w:p w:rsidR="006F7766" w:rsidRPr="00E51C9D" w:rsidRDefault="006F7766" w:rsidP="00642316">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6F7766" w:rsidRPr="00E51C9D" w:rsidTr="00DF6503">
        <w:trPr>
          <w:cantSplit/>
          <w:trHeight w:val="4682"/>
          <w:jc w:val="center"/>
        </w:trPr>
        <w:tc>
          <w:tcPr>
            <w:tcW w:w="2569" w:type="dxa"/>
            <w:vMerge/>
            <w:shd w:val="clear" w:color="auto" w:fill="auto"/>
          </w:tcPr>
          <w:p w:rsidR="006F7766" w:rsidRPr="00E51C9D" w:rsidRDefault="006F7766" w:rsidP="00642316">
            <w:pPr>
              <w:widowControl w:val="0"/>
              <w:ind w:firstLine="0"/>
              <w:jc w:val="center"/>
              <w:rPr>
                <w:rFonts w:ascii="Times New Roman" w:eastAsia="SimSun" w:hAnsi="Times New Roman" w:cs="Times New Roman"/>
                <w:sz w:val="24"/>
                <w:szCs w:val="24"/>
                <w:lang w:eastAsia="zh-CN"/>
              </w:rPr>
            </w:pPr>
          </w:p>
        </w:tc>
        <w:tc>
          <w:tcPr>
            <w:tcW w:w="850" w:type="dxa"/>
            <w:vMerge/>
            <w:shd w:val="clear" w:color="auto" w:fill="auto"/>
          </w:tcPr>
          <w:p w:rsidR="006F7766" w:rsidRPr="00E51C9D" w:rsidRDefault="006F7766" w:rsidP="00642316">
            <w:pPr>
              <w:widowControl w:val="0"/>
              <w:ind w:firstLine="0"/>
              <w:jc w:val="center"/>
              <w:rPr>
                <w:rFonts w:ascii="Times New Roman" w:eastAsia="SimSun" w:hAnsi="Times New Roman" w:cs="Times New Roman"/>
                <w:sz w:val="24"/>
                <w:szCs w:val="24"/>
                <w:lang w:eastAsia="zh-CN"/>
              </w:rPr>
            </w:pPr>
          </w:p>
        </w:tc>
        <w:tc>
          <w:tcPr>
            <w:tcW w:w="1134" w:type="dxa"/>
            <w:textDirection w:val="btLr"/>
            <w:vAlign w:val="center"/>
          </w:tcPr>
          <w:p w:rsidR="006F7766" w:rsidRPr="00E51C9D" w:rsidRDefault="006F7766" w:rsidP="00642316">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51" w:type="dxa"/>
            <w:textDirection w:val="btLr"/>
            <w:vAlign w:val="center"/>
          </w:tcPr>
          <w:p w:rsidR="006F7766" w:rsidRPr="00E51C9D" w:rsidRDefault="006F7766" w:rsidP="00642316">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367" w:type="dxa"/>
            <w:textDirection w:val="btLr"/>
            <w:vAlign w:val="center"/>
          </w:tcPr>
          <w:p w:rsidR="006F7766" w:rsidRPr="00E51C9D" w:rsidRDefault="006F7766" w:rsidP="00642316">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сооружений, строений и сооружений от границы, отделяющей земельный участок от территории общего пользования  </w:t>
            </w:r>
          </w:p>
        </w:tc>
        <w:tc>
          <w:tcPr>
            <w:tcW w:w="815" w:type="dxa"/>
            <w:textDirection w:val="btLr"/>
            <w:vAlign w:val="center"/>
          </w:tcPr>
          <w:p w:rsidR="006F7766" w:rsidRPr="00E51C9D" w:rsidRDefault="006F7766" w:rsidP="00642316">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 смежных земельных участков</w:t>
            </w:r>
          </w:p>
        </w:tc>
        <w:tc>
          <w:tcPr>
            <w:tcW w:w="709" w:type="dxa"/>
            <w:textDirection w:val="btLr"/>
            <w:vAlign w:val="center"/>
          </w:tcPr>
          <w:p w:rsidR="006F7766" w:rsidRPr="00E51C9D" w:rsidRDefault="006F7766" w:rsidP="00642316">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850" w:type="dxa"/>
            <w:textDirection w:val="btLr"/>
            <w:vAlign w:val="center"/>
          </w:tcPr>
          <w:p w:rsidR="006F7766" w:rsidRPr="00E51C9D" w:rsidRDefault="006F7766" w:rsidP="00642316">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992" w:type="dxa"/>
            <w:textDirection w:val="btLr"/>
            <w:vAlign w:val="center"/>
          </w:tcPr>
          <w:p w:rsidR="006F7766" w:rsidRPr="00E51C9D" w:rsidRDefault="006F7766" w:rsidP="00642316">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6F7766" w:rsidRPr="00E51C9D" w:rsidTr="00642316">
        <w:trPr>
          <w:cantSplit/>
          <w:trHeight w:val="309"/>
          <w:jc w:val="center"/>
        </w:trPr>
        <w:tc>
          <w:tcPr>
            <w:tcW w:w="2569" w:type="dxa"/>
            <w:shd w:val="clear" w:color="auto" w:fill="auto"/>
            <w:vAlign w:val="center"/>
          </w:tcPr>
          <w:p w:rsidR="006F7766" w:rsidRPr="00E51C9D" w:rsidRDefault="006F7766" w:rsidP="00642316">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850" w:type="dxa"/>
            <w:shd w:val="clear" w:color="auto" w:fill="auto"/>
            <w:vAlign w:val="center"/>
          </w:tcPr>
          <w:p w:rsidR="006F7766" w:rsidRPr="00E51C9D" w:rsidRDefault="006F7766" w:rsidP="00642316">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1134" w:type="dxa"/>
            <w:vAlign w:val="center"/>
          </w:tcPr>
          <w:p w:rsidR="006F7766" w:rsidRPr="00E51C9D" w:rsidRDefault="006F7766" w:rsidP="00642316">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1" w:type="dxa"/>
            <w:vAlign w:val="center"/>
          </w:tcPr>
          <w:p w:rsidR="006F7766" w:rsidRPr="00E51C9D" w:rsidRDefault="006F7766" w:rsidP="00642316">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367" w:type="dxa"/>
            <w:vAlign w:val="center"/>
          </w:tcPr>
          <w:p w:rsidR="006F7766" w:rsidRPr="00E51C9D" w:rsidRDefault="006F7766" w:rsidP="00642316">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815" w:type="dxa"/>
            <w:vAlign w:val="center"/>
          </w:tcPr>
          <w:p w:rsidR="006F7766" w:rsidRPr="00E51C9D" w:rsidRDefault="006F7766" w:rsidP="00642316">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709" w:type="dxa"/>
            <w:vAlign w:val="center"/>
          </w:tcPr>
          <w:p w:rsidR="006F7766" w:rsidRPr="00E51C9D" w:rsidRDefault="006F7766" w:rsidP="00642316">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850" w:type="dxa"/>
            <w:vAlign w:val="center"/>
          </w:tcPr>
          <w:p w:rsidR="006F7766" w:rsidRPr="00E51C9D" w:rsidRDefault="006F7766" w:rsidP="00642316">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992" w:type="dxa"/>
            <w:vAlign w:val="center"/>
          </w:tcPr>
          <w:p w:rsidR="006F7766" w:rsidRPr="00E51C9D" w:rsidRDefault="006F7766" w:rsidP="00642316">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8B789A" w:rsidRPr="00E51C9D" w:rsidTr="00642316">
        <w:trPr>
          <w:cantSplit/>
          <w:trHeight w:val="411"/>
          <w:jc w:val="center"/>
        </w:trPr>
        <w:tc>
          <w:tcPr>
            <w:tcW w:w="2569" w:type="dxa"/>
            <w:shd w:val="clear" w:color="auto" w:fill="auto"/>
          </w:tcPr>
          <w:p w:rsidR="008B789A" w:rsidRPr="00E51C9D" w:rsidRDefault="008B789A" w:rsidP="00520497">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Обслуживание автотранспорта</w:t>
            </w:r>
          </w:p>
        </w:tc>
        <w:tc>
          <w:tcPr>
            <w:tcW w:w="850" w:type="dxa"/>
            <w:shd w:val="clear" w:color="auto" w:fill="auto"/>
          </w:tcPr>
          <w:p w:rsidR="008B789A" w:rsidRPr="00E51C9D" w:rsidRDefault="008B789A" w:rsidP="00520497">
            <w:pPr>
              <w:pStyle w:val="ConsPlusNormal"/>
              <w:ind w:hanging="15"/>
              <w:jc w:val="center"/>
              <w:rPr>
                <w:rFonts w:ascii="Times New Roman" w:hAnsi="Times New Roman" w:cs="Times New Roman"/>
                <w:sz w:val="24"/>
                <w:szCs w:val="24"/>
              </w:rPr>
            </w:pPr>
            <w:r w:rsidRPr="00E51C9D">
              <w:rPr>
                <w:rFonts w:ascii="Times New Roman" w:hAnsi="Times New Roman" w:cs="Times New Roman"/>
                <w:sz w:val="24"/>
                <w:szCs w:val="24"/>
              </w:rPr>
              <w:t>4.9</w:t>
            </w:r>
          </w:p>
        </w:tc>
        <w:tc>
          <w:tcPr>
            <w:tcW w:w="1134" w:type="dxa"/>
          </w:tcPr>
          <w:p w:rsidR="008B789A" w:rsidRPr="00E51C9D" w:rsidRDefault="008B789A" w:rsidP="00520497">
            <w:pPr>
              <w:pStyle w:val="aff1"/>
              <w:ind w:hanging="15"/>
              <w:jc w:val="center"/>
              <w:rPr>
                <w:color w:val="auto"/>
              </w:rPr>
            </w:pPr>
            <w:r w:rsidRPr="00E51C9D">
              <w:rPr>
                <w:color w:val="auto"/>
              </w:rPr>
              <w:t>300/</w:t>
            </w:r>
          </w:p>
          <w:p w:rsidR="008B789A" w:rsidRPr="00E51C9D" w:rsidRDefault="008B789A" w:rsidP="00520497">
            <w:pPr>
              <w:pStyle w:val="aff1"/>
              <w:ind w:hanging="15"/>
              <w:jc w:val="center"/>
              <w:rPr>
                <w:color w:val="auto"/>
              </w:rPr>
            </w:pPr>
            <w:r w:rsidRPr="00E51C9D">
              <w:rPr>
                <w:color w:val="auto"/>
              </w:rPr>
              <w:t>5000</w:t>
            </w:r>
          </w:p>
          <w:p w:rsidR="008B789A" w:rsidRPr="00E51C9D" w:rsidRDefault="008B789A" w:rsidP="00520497">
            <w:pPr>
              <w:pStyle w:val="aff1"/>
              <w:ind w:hanging="15"/>
              <w:jc w:val="center"/>
              <w:rPr>
                <w:color w:val="auto"/>
              </w:rPr>
            </w:pPr>
            <w:r w:rsidRPr="00E51C9D">
              <w:rPr>
                <w:color w:val="auto"/>
              </w:rPr>
              <w:t>кв.м</w:t>
            </w:r>
          </w:p>
        </w:tc>
        <w:tc>
          <w:tcPr>
            <w:tcW w:w="851" w:type="dxa"/>
          </w:tcPr>
          <w:p w:rsidR="008B789A" w:rsidRPr="00E51C9D" w:rsidRDefault="008B789A" w:rsidP="00520497">
            <w:pPr>
              <w:pStyle w:val="aff1"/>
              <w:ind w:hanging="15"/>
              <w:jc w:val="center"/>
              <w:rPr>
                <w:color w:val="auto"/>
              </w:rPr>
            </w:pPr>
            <w:r w:rsidRPr="00E51C9D">
              <w:rPr>
                <w:color w:val="auto"/>
              </w:rPr>
              <w:t>12 м</w:t>
            </w:r>
          </w:p>
        </w:tc>
        <w:tc>
          <w:tcPr>
            <w:tcW w:w="1367" w:type="dxa"/>
          </w:tcPr>
          <w:p w:rsidR="008B789A" w:rsidRPr="00E51C9D" w:rsidRDefault="008B789A" w:rsidP="00520497">
            <w:pPr>
              <w:pStyle w:val="aff1"/>
              <w:ind w:hanging="15"/>
              <w:jc w:val="center"/>
              <w:rPr>
                <w:color w:val="auto"/>
              </w:rPr>
            </w:pPr>
            <w:r w:rsidRPr="00E51C9D">
              <w:rPr>
                <w:color w:val="auto"/>
              </w:rPr>
              <w:t>5  м</w:t>
            </w:r>
          </w:p>
        </w:tc>
        <w:tc>
          <w:tcPr>
            <w:tcW w:w="815" w:type="dxa"/>
          </w:tcPr>
          <w:p w:rsidR="008B789A" w:rsidRPr="00E51C9D" w:rsidRDefault="008B789A" w:rsidP="00520497">
            <w:pPr>
              <w:pStyle w:val="aff1"/>
              <w:ind w:hanging="15"/>
              <w:jc w:val="center"/>
              <w:rPr>
                <w:color w:val="auto"/>
              </w:rPr>
            </w:pPr>
            <w:r w:rsidRPr="00E51C9D">
              <w:rPr>
                <w:color w:val="auto"/>
              </w:rPr>
              <w:t>3 м</w:t>
            </w:r>
          </w:p>
        </w:tc>
        <w:tc>
          <w:tcPr>
            <w:tcW w:w="709" w:type="dxa"/>
          </w:tcPr>
          <w:p w:rsidR="008B789A" w:rsidRPr="00E51C9D" w:rsidRDefault="008B789A" w:rsidP="00520497">
            <w:pPr>
              <w:pStyle w:val="aff1"/>
              <w:ind w:hanging="15"/>
              <w:jc w:val="center"/>
              <w:rPr>
                <w:color w:val="auto"/>
              </w:rPr>
            </w:pPr>
            <w:r w:rsidRPr="00E51C9D">
              <w:rPr>
                <w:color w:val="auto"/>
              </w:rPr>
              <w:t>2</w:t>
            </w:r>
          </w:p>
        </w:tc>
        <w:tc>
          <w:tcPr>
            <w:tcW w:w="850" w:type="dxa"/>
          </w:tcPr>
          <w:p w:rsidR="008B789A" w:rsidRPr="00E51C9D" w:rsidRDefault="008B789A" w:rsidP="00520497">
            <w:pPr>
              <w:pStyle w:val="aff1"/>
              <w:ind w:hanging="15"/>
              <w:jc w:val="center"/>
              <w:rPr>
                <w:color w:val="auto"/>
              </w:rPr>
            </w:pPr>
            <w:r w:rsidRPr="00E51C9D">
              <w:rPr>
                <w:color w:val="auto"/>
              </w:rPr>
              <w:t>10 м</w:t>
            </w:r>
          </w:p>
          <w:p w:rsidR="008B789A" w:rsidRPr="00E51C9D" w:rsidRDefault="008B789A" w:rsidP="00520497">
            <w:pPr>
              <w:pStyle w:val="aff1"/>
              <w:ind w:hanging="15"/>
              <w:jc w:val="center"/>
              <w:rPr>
                <w:color w:val="auto"/>
              </w:rPr>
            </w:pPr>
          </w:p>
        </w:tc>
        <w:tc>
          <w:tcPr>
            <w:tcW w:w="992" w:type="dxa"/>
          </w:tcPr>
          <w:p w:rsidR="008B789A" w:rsidRPr="00E51C9D" w:rsidRDefault="008B789A" w:rsidP="00520497">
            <w:pPr>
              <w:pStyle w:val="aff1"/>
              <w:ind w:hanging="15"/>
              <w:jc w:val="center"/>
              <w:rPr>
                <w:color w:val="auto"/>
              </w:rPr>
            </w:pPr>
            <w:r w:rsidRPr="00E51C9D">
              <w:rPr>
                <w:color w:val="auto"/>
              </w:rPr>
              <w:t>60 %</w:t>
            </w:r>
          </w:p>
        </w:tc>
      </w:tr>
      <w:tr w:rsidR="00ED618F" w:rsidRPr="00E51C9D" w:rsidTr="00642316">
        <w:trPr>
          <w:cantSplit/>
          <w:trHeight w:val="411"/>
          <w:jc w:val="center"/>
        </w:trPr>
        <w:tc>
          <w:tcPr>
            <w:tcW w:w="2569" w:type="dxa"/>
            <w:shd w:val="clear" w:color="auto" w:fill="auto"/>
          </w:tcPr>
          <w:p w:rsidR="00ED618F" w:rsidRPr="00E51C9D" w:rsidRDefault="00ED618F" w:rsidP="00ED618F">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Объекты придорожного сервиса</w:t>
            </w:r>
          </w:p>
        </w:tc>
        <w:tc>
          <w:tcPr>
            <w:tcW w:w="850" w:type="dxa"/>
            <w:shd w:val="clear" w:color="auto" w:fill="auto"/>
          </w:tcPr>
          <w:p w:rsidR="00ED618F" w:rsidRPr="00E51C9D" w:rsidRDefault="00ED618F" w:rsidP="00520497">
            <w:pPr>
              <w:pStyle w:val="ConsPlusNormal"/>
              <w:ind w:hanging="15"/>
              <w:jc w:val="center"/>
              <w:rPr>
                <w:rFonts w:ascii="Times New Roman" w:hAnsi="Times New Roman" w:cs="Times New Roman"/>
                <w:sz w:val="24"/>
                <w:szCs w:val="24"/>
              </w:rPr>
            </w:pPr>
            <w:r w:rsidRPr="00E51C9D">
              <w:rPr>
                <w:rFonts w:ascii="Times New Roman" w:hAnsi="Times New Roman" w:cs="Times New Roman"/>
                <w:sz w:val="24"/>
                <w:szCs w:val="24"/>
              </w:rPr>
              <w:t>4.9.1</w:t>
            </w:r>
          </w:p>
        </w:tc>
        <w:tc>
          <w:tcPr>
            <w:tcW w:w="1134" w:type="dxa"/>
          </w:tcPr>
          <w:p w:rsidR="00ED618F" w:rsidRPr="00E51C9D" w:rsidRDefault="00ED618F" w:rsidP="00520497">
            <w:pPr>
              <w:pStyle w:val="aff1"/>
              <w:ind w:hanging="15"/>
              <w:jc w:val="center"/>
              <w:rPr>
                <w:color w:val="auto"/>
              </w:rPr>
            </w:pPr>
            <w:r w:rsidRPr="00E51C9D">
              <w:rPr>
                <w:color w:val="auto"/>
              </w:rPr>
              <w:t>300/</w:t>
            </w:r>
          </w:p>
          <w:p w:rsidR="00ED618F" w:rsidRPr="00E51C9D" w:rsidRDefault="00ED618F" w:rsidP="00520497">
            <w:pPr>
              <w:pStyle w:val="aff1"/>
              <w:ind w:hanging="15"/>
              <w:jc w:val="center"/>
              <w:rPr>
                <w:color w:val="auto"/>
              </w:rPr>
            </w:pPr>
            <w:r w:rsidRPr="00E51C9D">
              <w:rPr>
                <w:color w:val="auto"/>
              </w:rPr>
              <w:t>5000</w:t>
            </w:r>
          </w:p>
          <w:p w:rsidR="00ED618F" w:rsidRPr="00E51C9D" w:rsidRDefault="00ED618F" w:rsidP="00520497">
            <w:pPr>
              <w:pStyle w:val="aff1"/>
              <w:ind w:hanging="15"/>
              <w:jc w:val="center"/>
              <w:rPr>
                <w:color w:val="auto"/>
              </w:rPr>
            </w:pPr>
            <w:r w:rsidRPr="00E51C9D">
              <w:rPr>
                <w:color w:val="auto"/>
              </w:rPr>
              <w:t>кв.м</w:t>
            </w:r>
          </w:p>
        </w:tc>
        <w:tc>
          <w:tcPr>
            <w:tcW w:w="851" w:type="dxa"/>
          </w:tcPr>
          <w:p w:rsidR="00ED618F" w:rsidRPr="00E51C9D" w:rsidRDefault="00ED618F" w:rsidP="00520497">
            <w:pPr>
              <w:pStyle w:val="aff1"/>
              <w:ind w:hanging="15"/>
              <w:jc w:val="center"/>
              <w:rPr>
                <w:color w:val="auto"/>
              </w:rPr>
            </w:pPr>
            <w:r w:rsidRPr="00E51C9D">
              <w:rPr>
                <w:color w:val="auto"/>
              </w:rPr>
              <w:t>12 м</w:t>
            </w:r>
          </w:p>
        </w:tc>
        <w:tc>
          <w:tcPr>
            <w:tcW w:w="1367" w:type="dxa"/>
          </w:tcPr>
          <w:p w:rsidR="00ED618F" w:rsidRPr="00E51C9D" w:rsidRDefault="00ED618F" w:rsidP="00520497">
            <w:pPr>
              <w:pStyle w:val="aff1"/>
              <w:ind w:hanging="15"/>
              <w:jc w:val="center"/>
              <w:rPr>
                <w:color w:val="auto"/>
              </w:rPr>
            </w:pPr>
            <w:r w:rsidRPr="00E51C9D">
              <w:rPr>
                <w:color w:val="auto"/>
              </w:rPr>
              <w:t>5  м</w:t>
            </w:r>
          </w:p>
        </w:tc>
        <w:tc>
          <w:tcPr>
            <w:tcW w:w="815" w:type="dxa"/>
          </w:tcPr>
          <w:p w:rsidR="00ED618F" w:rsidRPr="00E51C9D" w:rsidRDefault="00ED618F" w:rsidP="00520497">
            <w:pPr>
              <w:pStyle w:val="aff1"/>
              <w:ind w:hanging="15"/>
              <w:jc w:val="center"/>
              <w:rPr>
                <w:color w:val="auto"/>
              </w:rPr>
            </w:pPr>
            <w:r w:rsidRPr="00E51C9D">
              <w:rPr>
                <w:color w:val="auto"/>
              </w:rPr>
              <w:t>3 м</w:t>
            </w:r>
          </w:p>
        </w:tc>
        <w:tc>
          <w:tcPr>
            <w:tcW w:w="709" w:type="dxa"/>
          </w:tcPr>
          <w:p w:rsidR="00ED618F" w:rsidRPr="00E51C9D" w:rsidRDefault="00ED618F" w:rsidP="00520497">
            <w:pPr>
              <w:pStyle w:val="aff1"/>
              <w:ind w:hanging="15"/>
              <w:jc w:val="center"/>
              <w:rPr>
                <w:color w:val="auto"/>
              </w:rPr>
            </w:pPr>
            <w:r w:rsidRPr="00E51C9D">
              <w:rPr>
                <w:color w:val="auto"/>
              </w:rPr>
              <w:t>2</w:t>
            </w:r>
          </w:p>
        </w:tc>
        <w:tc>
          <w:tcPr>
            <w:tcW w:w="850" w:type="dxa"/>
          </w:tcPr>
          <w:p w:rsidR="00ED618F" w:rsidRPr="00E51C9D" w:rsidRDefault="00ED618F" w:rsidP="00520497">
            <w:pPr>
              <w:pStyle w:val="aff1"/>
              <w:ind w:hanging="15"/>
              <w:jc w:val="center"/>
              <w:rPr>
                <w:color w:val="auto"/>
              </w:rPr>
            </w:pPr>
            <w:r w:rsidRPr="00E51C9D">
              <w:rPr>
                <w:color w:val="auto"/>
              </w:rPr>
              <w:t>10 м</w:t>
            </w:r>
          </w:p>
          <w:p w:rsidR="00ED618F" w:rsidRPr="00E51C9D" w:rsidRDefault="00ED618F" w:rsidP="00520497">
            <w:pPr>
              <w:pStyle w:val="aff1"/>
              <w:ind w:hanging="15"/>
              <w:jc w:val="center"/>
              <w:rPr>
                <w:color w:val="auto"/>
              </w:rPr>
            </w:pPr>
          </w:p>
        </w:tc>
        <w:tc>
          <w:tcPr>
            <w:tcW w:w="992" w:type="dxa"/>
          </w:tcPr>
          <w:p w:rsidR="00ED618F" w:rsidRPr="00E51C9D" w:rsidRDefault="00ED618F" w:rsidP="00520497">
            <w:pPr>
              <w:pStyle w:val="aff1"/>
              <w:ind w:hanging="15"/>
              <w:jc w:val="center"/>
              <w:rPr>
                <w:color w:val="auto"/>
              </w:rPr>
            </w:pPr>
            <w:r w:rsidRPr="00E51C9D">
              <w:rPr>
                <w:color w:val="auto"/>
              </w:rPr>
              <w:t>60 %</w:t>
            </w:r>
          </w:p>
        </w:tc>
      </w:tr>
      <w:tr w:rsidR="00ED618F" w:rsidRPr="00E51C9D" w:rsidTr="00642316">
        <w:trPr>
          <w:trHeight w:val="411"/>
          <w:jc w:val="center"/>
        </w:trPr>
        <w:tc>
          <w:tcPr>
            <w:tcW w:w="2569" w:type="dxa"/>
            <w:shd w:val="clear" w:color="auto" w:fill="auto"/>
          </w:tcPr>
          <w:p w:rsidR="00ED618F" w:rsidRPr="00E51C9D" w:rsidRDefault="00ED618F" w:rsidP="00642316">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Пищевая промышленность</w:t>
            </w:r>
          </w:p>
        </w:tc>
        <w:tc>
          <w:tcPr>
            <w:tcW w:w="850" w:type="dxa"/>
            <w:shd w:val="clear" w:color="auto" w:fill="auto"/>
          </w:tcPr>
          <w:p w:rsidR="00ED618F" w:rsidRPr="00E51C9D" w:rsidRDefault="00ED618F" w:rsidP="00642316">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6.4</w:t>
            </w:r>
          </w:p>
        </w:tc>
        <w:tc>
          <w:tcPr>
            <w:tcW w:w="1134" w:type="dxa"/>
          </w:tcPr>
          <w:p w:rsidR="00ED618F" w:rsidRPr="00E51C9D" w:rsidRDefault="00ED618F" w:rsidP="00520497">
            <w:pPr>
              <w:pStyle w:val="aff1"/>
              <w:ind w:hanging="15"/>
              <w:jc w:val="center"/>
              <w:rPr>
                <w:color w:val="auto"/>
              </w:rPr>
            </w:pPr>
            <w:r w:rsidRPr="00E51C9D">
              <w:rPr>
                <w:color w:val="auto"/>
              </w:rPr>
              <w:t>300/</w:t>
            </w:r>
          </w:p>
          <w:p w:rsidR="00ED618F" w:rsidRPr="00E51C9D" w:rsidRDefault="00ED618F" w:rsidP="00520497">
            <w:pPr>
              <w:pStyle w:val="aff1"/>
              <w:ind w:hanging="15"/>
              <w:jc w:val="center"/>
              <w:rPr>
                <w:color w:val="auto"/>
              </w:rPr>
            </w:pPr>
            <w:r w:rsidRPr="00E51C9D">
              <w:rPr>
                <w:color w:val="auto"/>
              </w:rPr>
              <w:t>5000</w:t>
            </w:r>
          </w:p>
          <w:p w:rsidR="00ED618F" w:rsidRPr="00E51C9D" w:rsidRDefault="00ED618F" w:rsidP="00520497">
            <w:pPr>
              <w:pStyle w:val="aff1"/>
              <w:ind w:hanging="15"/>
              <w:jc w:val="center"/>
              <w:rPr>
                <w:color w:val="auto"/>
              </w:rPr>
            </w:pPr>
            <w:r w:rsidRPr="00E51C9D">
              <w:rPr>
                <w:color w:val="auto"/>
              </w:rPr>
              <w:t>кв.м</w:t>
            </w:r>
          </w:p>
        </w:tc>
        <w:tc>
          <w:tcPr>
            <w:tcW w:w="851" w:type="dxa"/>
          </w:tcPr>
          <w:p w:rsidR="00ED618F" w:rsidRPr="00E51C9D" w:rsidRDefault="00ED618F" w:rsidP="00520497">
            <w:pPr>
              <w:pStyle w:val="aff1"/>
              <w:ind w:hanging="15"/>
              <w:jc w:val="center"/>
              <w:rPr>
                <w:color w:val="auto"/>
              </w:rPr>
            </w:pPr>
            <w:r w:rsidRPr="00E51C9D">
              <w:rPr>
                <w:color w:val="auto"/>
              </w:rPr>
              <w:t>12 м</w:t>
            </w:r>
          </w:p>
        </w:tc>
        <w:tc>
          <w:tcPr>
            <w:tcW w:w="1367" w:type="dxa"/>
          </w:tcPr>
          <w:p w:rsidR="00ED618F" w:rsidRPr="00E51C9D" w:rsidRDefault="00ED618F" w:rsidP="00520497">
            <w:pPr>
              <w:pStyle w:val="aff1"/>
              <w:ind w:hanging="15"/>
              <w:jc w:val="center"/>
              <w:rPr>
                <w:color w:val="auto"/>
              </w:rPr>
            </w:pPr>
            <w:r w:rsidRPr="00E51C9D">
              <w:rPr>
                <w:color w:val="auto"/>
              </w:rPr>
              <w:t>5  м</w:t>
            </w:r>
          </w:p>
        </w:tc>
        <w:tc>
          <w:tcPr>
            <w:tcW w:w="815" w:type="dxa"/>
          </w:tcPr>
          <w:p w:rsidR="00ED618F" w:rsidRPr="00E51C9D" w:rsidRDefault="00ED618F" w:rsidP="00520497">
            <w:pPr>
              <w:pStyle w:val="aff1"/>
              <w:ind w:hanging="15"/>
              <w:jc w:val="center"/>
              <w:rPr>
                <w:color w:val="auto"/>
              </w:rPr>
            </w:pPr>
            <w:r w:rsidRPr="00E51C9D">
              <w:rPr>
                <w:color w:val="auto"/>
              </w:rPr>
              <w:t>3 м</w:t>
            </w:r>
          </w:p>
        </w:tc>
        <w:tc>
          <w:tcPr>
            <w:tcW w:w="709" w:type="dxa"/>
          </w:tcPr>
          <w:p w:rsidR="00ED618F" w:rsidRPr="00E51C9D" w:rsidRDefault="00ED618F" w:rsidP="00520497">
            <w:pPr>
              <w:pStyle w:val="aff1"/>
              <w:ind w:hanging="15"/>
              <w:jc w:val="center"/>
              <w:rPr>
                <w:color w:val="auto"/>
              </w:rPr>
            </w:pPr>
            <w:r w:rsidRPr="00E51C9D">
              <w:rPr>
                <w:color w:val="auto"/>
              </w:rPr>
              <w:t>2</w:t>
            </w:r>
          </w:p>
        </w:tc>
        <w:tc>
          <w:tcPr>
            <w:tcW w:w="850" w:type="dxa"/>
          </w:tcPr>
          <w:p w:rsidR="00ED618F" w:rsidRPr="00E51C9D" w:rsidRDefault="00ED618F" w:rsidP="00520497">
            <w:pPr>
              <w:pStyle w:val="aff1"/>
              <w:ind w:hanging="15"/>
              <w:jc w:val="center"/>
              <w:rPr>
                <w:color w:val="auto"/>
              </w:rPr>
            </w:pPr>
            <w:r w:rsidRPr="00E51C9D">
              <w:rPr>
                <w:color w:val="auto"/>
              </w:rPr>
              <w:t>10 м</w:t>
            </w:r>
          </w:p>
          <w:p w:rsidR="00ED618F" w:rsidRPr="00E51C9D" w:rsidRDefault="00ED618F" w:rsidP="00520497">
            <w:pPr>
              <w:pStyle w:val="aff1"/>
              <w:ind w:hanging="15"/>
              <w:jc w:val="center"/>
              <w:rPr>
                <w:color w:val="auto"/>
              </w:rPr>
            </w:pPr>
          </w:p>
        </w:tc>
        <w:tc>
          <w:tcPr>
            <w:tcW w:w="992" w:type="dxa"/>
          </w:tcPr>
          <w:p w:rsidR="00ED618F" w:rsidRPr="00E51C9D" w:rsidRDefault="00ED618F" w:rsidP="00520497">
            <w:pPr>
              <w:pStyle w:val="aff1"/>
              <w:ind w:hanging="15"/>
              <w:jc w:val="center"/>
              <w:rPr>
                <w:color w:val="auto"/>
              </w:rPr>
            </w:pPr>
            <w:r w:rsidRPr="00E51C9D">
              <w:rPr>
                <w:color w:val="auto"/>
              </w:rPr>
              <w:t>60 %</w:t>
            </w:r>
          </w:p>
        </w:tc>
      </w:tr>
      <w:tr w:rsidR="001F27E1" w:rsidRPr="00E51C9D" w:rsidTr="00642316">
        <w:trPr>
          <w:trHeight w:val="411"/>
          <w:jc w:val="center"/>
        </w:trPr>
        <w:tc>
          <w:tcPr>
            <w:tcW w:w="2569" w:type="dxa"/>
            <w:shd w:val="clear" w:color="auto" w:fill="auto"/>
          </w:tcPr>
          <w:p w:rsidR="001F27E1" w:rsidRPr="00E51C9D" w:rsidRDefault="001F27E1" w:rsidP="0098155E">
            <w:pPr>
              <w:pStyle w:val="aff1"/>
              <w:ind w:firstLine="0"/>
              <w:rPr>
                <w:color w:val="auto"/>
              </w:rPr>
            </w:pPr>
            <w:r w:rsidRPr="00E51C9D">
              <w:rPr>
                <w:color w:val="auto"/>
              </w:rPr>
              <w:t>Осуществление религиозных обрядов</w:t>
            </w:r>
          </w:p>
        </w:tc>
        <w:tc>
          <w:tcPr>
            <w:tcW w:w="850" w:type="dxa"/>
            <w:shd w:val="clear" w:color="auto" w:fill="auto"/>
          </w:tcPr>
          <w:p w:rsidR="001F27E1" w:rsidRPr="00E51C9D" w:rsidRDefault="001F27E1" w:rsidP="0098155E">
            <w:pPr>
              <w:pStyle w:val="aff1"/>
              <w:ind w:firstLine="0"/>
              <w:jc w:val="center"/>
              <w:rPr>
                <w:color w:val="auto"/>
              </w:rPr>
            </w:pPr>
            <w:r w:rsidRPr="00E51C9D">
              <w:rPr>
                <w:color w:val="auto"/>
              </w:rPr>
              <w:t>3.7.1</w:t>
            </w:r>
          </w:p>
        </w:tc>
        <w:tc>
          <w:tcPr>
            <w:tcW w:w="1134" w:type="dxa"/>
          </w:tcPr>
          <w:p w:rsidR="001F27E1" w:rsidRPr="00E51C9D" w:rsidRDefault="001F27E1" w:rsidP="00520497">
            <w:pPr>
              <w:pStyle w:val="aff1"/>
              <w:ind w:hanging="15"/>
              <w:jc w:val="center"/>
              <w:rPr>
                <w:color w:val="auto"/>
              </w:rPr>
            </w:pPr>
            <w:r w:rsidRPr="00E51C9D">
              <w:rPr>
                <w:color w:val="auto"/>
              </w:rPr>
              <w:t>300/</w:t>
            </w:r>
          </w:p>
          <w:p w:rsidR="001F27E1" w:rsidRPr="00E51C9D" w:rsidRDefault="001F27E1" w:rsidP="00520497">
            <w:pPr>
              <w:pStyle w:val="aff1"/>
              <w:ind w:hanging="15"/>
              <w:jc w:val="center"/>
              <w:rPr>
                <w:color w:val="auto"/>
              </w:rPr>
            </w:pPr>
            <w:r w:rsidRPr="00E51C9D">
              <w:rPr>
                <w:color w:val="auto"/>
              </w:rPr>
              <w:t>5000</w:t>
            </w:r>
          </w:p>
          <w:p w:rsidR="001F27E1" w:rsidRPr="00E51C9D" w:rsidRDefault="001F27E1" w:rsidP="00520497">
            <w:pPr>
              <w:pStyle w:val="aff1"/>
              <w:ind w:hanging="15"/>
              <w:jc w:val="center"/>
              <w:rPr>
                <w:color w:val="auto"/>
              </w:rPr>
            </w:pPr>
            <w:r w:rsidRPr="00E51C9D">
              <w:rPr>
                <w:color w:val="auto"/>
              </w:rPr>
              <w:t>кв.м</w:t>
            </w:r>
          </w:p>
        </w:tc>
        <w:tc>
          <w:tcPr>
            <w:tcW w:w="851" w:type="dxa"/>
          </w:tcPr>
          <w:p w:rsidR="001F27E1" w:rsidRPr="00E51C9D" w:rsidRDefault="001F27E1" w:rsidP="00520497">
            <w:pPr>
              <w:pStyle w:val="aff1"/>
              <w:ind w:hanging="15"/>
              <w:jc w:val="center"/>
              <w:rPr>
                <w:color w:val="auto"/>
              </w:rPr>
            </w:pPr>
            <w:r w:rsidRPr="00E51C9D">
              <w:rPr>
                <w:color w:val="auto"/>
              </w:rPr>
              <w:t>12 м</w:t>
            </w:r>
          </w:p>
        </w:tc>
        <w:tc>
          <w:tcPr>
            <w:tcW w:w="1367" w:type="dxa"/>
          </w:tcPr>
          <w:p w:rsidR="001F27E1" w:rsidRPr="00E51C9D" w:rsidRDefault="001F27E1" w:rsidP="00520497">
            <w:pPr>
              <w:pStyle w:val="aff1"/>
              <w:ind w:hanging="15"/>
              <w:jc w:val="center"/>
              <w:rPr>
                <w:color w:val="auto"/>
              </w:rPr>
            </w:pPr>
            <w:r w:rsidRPr="00E51C9D">
              <w:rPr>
                <w:color w:val="auto"/>
              </w:rPr>
              <w:t>5  м</w:t>
            </w:r>
          </w:p>
        </w:tc>
        <w:tc>
          <w:tcPr>
            <w:tcW w:w="815" w:type="dxa"/>
          </w:tcPr>
          <w:p w:rsidR="001F27E1" w:rsidRPr="00E51C9D" w:rsidRDefault="001F27E1" w:rsidP="00520497">
            <w:pPr>
              <w:pStyle w:val="aff1"/>
              <w:ind w:hanging="15"/>
              <w:jc w:val="center"/>
              <w:rPr>
                <w:color w:val="auto"/>
              </w:rPr>
            </w:pPr>
            <w:r w:rsidRPr="00E51C9D">
              <w:rPr>
                <w:color w:val="auto"/>
              </w:rPr>
              <w:t>3 м</w:t>
            </w:r>
          </w:p>
        </w:tc>
        <w:tc>
          <w:tcPr>
            <w:tcW w:w="709" w:type="dxa"/>
          </w:tcPr>
          <w:p w:rsidR="001F27E1" w:rsidRPr="00E51C9D" w:rsidRDefault="001F27E1" w:rsidP="00520497">
            <w:pPr>
              <w:pStyle w:val="aff1"/>
              <w:ind w:hanging="15"/>
              <w:jc w:val="center"/>
              <w:rPr>
                <w:color w:val="auto"/>
              </w:rPr>
            </w:pPr>
            <w:r w:rsidRPr="00E51C9D">
              <w:rPr>
                <w:color w:val="auto"/>
              </w:rPr>
              <w:t>3</w:t>
            </w:r>
          </w:p>
        </w:tc>
        <w:tc>
          <w:tcPr>
            <w:tcW w:w="850" w:type="dxa"/>
          </w:tcPr>
          <w:p w:rsidR="001F27E1" w:rsidRPr="00E51C9D" w:rsidRDefault="001F27E1" w:rsidP="00520497">
            <w:pPr>
              <w:pStyle w:val="aff1"/>
              <w:ind w:hanging="15"/>
              <w:jc w:val="center"/>
              <w:rPr>
                <w:color w:val="auto"/>
              </w:rPr>
            </w:pPr>
            <w:r w:rsidRPr="00E51C9D">
              <w:rPr>
                <w:color w:val="auto"/>
              </w:rPr>
              <w:t>15 м</w:t>
            </w:r>
          </w:p>
          <w:p w:rsidR="001F27E1" w:rsidRPr="00E51C9D" w:rsidRDefault="001F27E1" w:rsidP="00520497">
            <w:pPr>
              <w:pStyle w:val="aff1"/>
              <w:ind w:hanging="15"/>
              <w:jc w:val="center"/>
              <w:rPr>
                <w:color w:val="auto"/>
              </w:rPr>
            </w:pPr>
          </w:p>
        </w:tc>
        <w:tc>
          <w:tcPr>
            <w:tcW w:w="992" w:type="dxa"/>
          </w:tcPr>
          <w:p w:rsidR="001F27E1" w:rsidRPr="00E51C9D" w:rsidRDefault="001F27E1" w:rsidP="00520497">
            <w:pPr>
              <w:pStyle w:val="aff1"/>
              <w:ind w:hanging="15"/>
              <w:jc w:val="center"/>
              <w:rPr>
                <w:color w:val="auto"/>
              </w:rPr>
            </w:pPr>
            <w:r w:rsidRPr="00E51C9D">
              <w:rPr>
                <w:color w:val="auto"/>
              </w:rPr>
              <w:t>50 %</w:t>
            </w:r>
          </w:p>
        </w:tc>
      </w:tr>
    </w:tbl>
    <w:p w:rsidR="006F7766" w:rsidRPr="00E51C9D" w:rsidRDefault="006F7766" w:rsidP="006F7766">
      <w:pPr>
        <w:rPr>
          <w:rFonts w:ascii="Times New Roman" w:eastAsia="SimSun" w:hAnsi="Times New Roman" w:cs="Times New Roman"/>
          <w:sz w:val="24"/>
          <w:szCs w:val="24"/>
          <w:lang w:eastAsia="zh-CN"/>
        </w:rPr>
      </w:pPr>
    </w:p>
    <w:p w:rsidR="006F7766" w:rsidRPr="00E51C9D" w:rsidRDefault="006F7766" w:rsidP="006F7766">
      <w:pPr>
        <w:widowControl w:val="0"/>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1.3. Вспомогательные виды использования земельных участков и объектов капитального строительства: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5"/>
        <w:gridCol w:w="6380"/>
      </w:tblGrid>
      <w:tr w:rsidR="006F7766" w:rsidRPr="00E51C9D" w:rsidTr="006F7766">
        <w:trPr>
          <w:trHeight w:val="552"/>
        </w:trPr>
        <w:tc>
          <w:tcPr>
            <w:tcW w:w="3685" w:type="dxa"/>
            <w:vAlign w:val="center"/>
          </w:tcPr>
          <w:p w:rsidR="006F7766" w:rsidRPr="00E51C9D" w:rsidRDefault="006F7766" w:rsidP="000D798A">
            <w:pPr>
              <w:tabs>
                <w:tab w:val="left" w:pos="2520"/>
              </w:tabs>
              <w:jc w:val="center"/>
              <w:rPr>
                <w:rFonts w:ascii="Times New Roman" w:hAnsi="Times New Roman" w:cs="Times New Roman"/>
                <w:b/>
                <w:sz w:val="24"/>
                <w:szCs w:val="24"/>
              </w:rPr>
            </w:pPr>
            <w:r w:rsidRPr="00E51C9D">
              <w:rPr>
                <w:rFonts w:ascii="Times New Roman" w:hAnsi="Times New Roman" w:cs="Times New Roman"/>
                <w:sz w:val="24"/>
                <w:szCs w:val="24"/>
              </w:rPr>
              <w:t xml:space="preserve">Виды разрешенного использования </w:t>
            </w:r>
          </w:p>
        </w:tc>
        <w:tc>
          <w:tcPr>
            <w:tcW w:w="6380" w:type="dxa"/>
            <w:vAlign w:val="center"/>
          </w:tcPr>
          <w:p w:rsidR="006F7766" w:rsidRPr="00E51C9D" w:rsidRDefault="006F7766" w:rsidP="000D798A">
            <w:pPr>
              <w:tabs>
                <w:tab w:val="left" w:pos="2520"/>
              </w:tabs>
              <w:rPr>
                <w:rFonts w:ascii="Times New Roman" w:hAnsi="Times New Roman" w:cs="Times New Roman"/>
                <w:b/>
                <w:sz w:val="24"/>
                <w:szCs w:val="24"/>
              </w:rPr>
            </w:pPr>
            <w:r w:rsidRPr="00E51C9D">
              <w:rPr>
                <w:rFonts w:ascii="Times New Roman" w:hAnsi="Times New Roman" w:cs="Times New Roman"/>
                <w:sz w:val="24"/>
                <w:szCs w:val="24"/>
              </w:rPr>
              <w:t>Предельные параметры разрешенного строительства</w:t>
            </w:r>
          </w:p>
        </w:tc>
      </w:tr>
      <w:tr w:rsidR="006F7766" w:rsidRPr="00E51C9D" w:rsidTr="006F7766">
        <w:trPr>
          <w:trHeight w:val="550"/>
        </w:trPr>
        <w:tc>
          <w:tcPr>
            <w:tcW w:w="3685" w:type="dxa"/>
          </w:tcPr>
          <w:p w:rsidR="006F7766" w:rsidRPr="00E51C9D" w:rsidRDefault="006F7766" w:rsidP="006F7766">
            <w:pPr>
              <w:ind w:firstLine="0"/>
              <w:rPr>
                <w:rFonts w:ascii="Times New Roman" w:hAnsi="Times New Roman" w:cs="Times New Roman"/>
                <w:sz w:val="24"/>
                <w:szCs w:val="24"/>
              </w:rPr>
            </w:pPr>
            <w:r w:rsidRPr="00E51C9D">
              <w:rPr>
                <w:rFonts w:ascii="Times New Roman" w:hAnsi="Times New Roman" w:cs="Times New Roman"/>
                <w:sz w:val="24"/>
                <w:szCs w:val="24"/>
              </w:rPr>
              <w:t>Объекты инженерного обеспечения</w:t>
            </w:r>
          </w:p>
          <w:p w:rsidR="006F7766" w:rsidRPr="00E51C9D" w:rsidRDefault="006F7766" w:rsidP="006F7766">
            <w:pPr>
              <w:ind w:firstLine="0"/>
              <w:rPr>
                <w:rFonts w:ascii="Times New Roman" w:hAnsi="Times New Roman" w:cs="Times New Roman"/>
                <w:sz w:val="24"/>
                <w:szCs w:val="24"/>
              </w:rPr>
            </w:pPr>
            <w:r w:rsidRPr="00E51C9D">
              <w:rPr>
                <w:rFonts w:ascii="Times New Roman" w:hAnsi="Times New Roman" w:cs="Times New Roman"/>
                <w:sz w:val="24"/>
                <w:szCs w:val="24"/>
              </w:rPr>
              <w:t>Объекты благоустройства, малые архитектурные формы</w:t>
            </w:r>
          </w:p>
          <w:p w:rsidR="006F7766" w:rsidRPr="00E51C9D" w:rsidRDefault="006F7766" w:rsidP="006F7766">
            <w:pPr>
              <w:ind w:firstLine="0"/>
              <w:rPr>
                <w:rFonts w:ascii="Times New Roman" w:hAnsi="Times New Roman" w:cs="Times New Roman"/>
                <w:sz w:val="24"/>
                <w:szCs w:val="24"/>
              </w:rPr>
            </w:pPr>
            <w:r w:rsidRPr="00E51C9D">
              <w:rPr>
                <w:rFonts w:ascii="Times New Roman" w:hAnsi="Times New Roman" w:cs="Times New Roman"/>
                <w:sz w:val="24"/>
                <w:szCs w:val="24"/>
              </w:rPr>
              <w:t>Памятники, объекты монументального искусства</w:t>
            </w:r>
          </w:p>
          <w:p w:rsidR="006F7766" w:rsidRPr="00E51C9D" w:rsidRDefault="006F7766" w:rsidP="006F7766">
            <w:pPr>
              <w:ind w:firstLine="0"/>
              <w:rPr>
                <w:rFonts w:ascii="Times New Roman" w:hAnsi="Times New Roman" w:cs="Times New Roman"/>
                <w:sz w:val="24"/>
                <w:szCs w:val="24"/>
              </w:rPr>
            </w:pPr>
            <w:r w:rsidRPr="00E51C9D">
              <w:rPr>
                <w:rFonts w:ascii="Times New Roman" w:hAnsi="Times New Roman" w:cs="Times New Roman"/>
                <w:sz w:val="24"/>
                <w:szCs w:val="24"/>
              </w:rPr>
              <w:t>Навесы, ангары</w:t>
            </w:r>
          </w:p>
          <w:p w:rsidR="006F7766" w:rsidRPr="00E51C9D" w:rsidRDefault="006F7766" w:rsidP="006F7766">
            <w:pPr>
              <w:ind w:firstLine="0"/>
              <w:rPr>
                <w:rFonts w:ascii="Times New Roman" w:hAnsi="Times New Roman" w:cs="Times New Roman"/>
                <w:sz w:val="24"/>
                <w:szCs w:val="24"/>
              </w:rPr>
            </w:pPr>
            <w:r w:rsidRPr="00E51C9D">
              <w:rPr>
                <w:rFonts w:ascii="Times New Roman" w:hAnsi="Times New Roman" w:cs="Times New Roman"/>
                <w:sz w:val="24"/>
                <w:szCs w:val="24"/>
              </w:rPr>
              <w:t>Хозяйственные постройки для содержания инвентаря, топлива и других хозяйственных нужд.</w:t>
            </w:r>
          </w:p>
          <w:p w:rsidR="006F7766" w:rsidRPr="00E51C9D" w:rsidRDefault="006F7766" w:rsidP="006F7766">
            <w:pPr>
              <w:ind w:firstLine="0"/>
              <w:rPr>
                <w:rFonts w:ascii="Times New Roman" w:hAnsi="Times New Roman" w:cs="Times New Roman"/>
                <w:sz w:val="24"/>
                <w:szCs w:val="24"/>
              </w:rPr>
            </w:pPr>
            <w:r w:rsidRPr="00E51C9D">
              <w:rPr>
                <w:rFonts w:ascii="Times New Roman" w:hAnsi="Times New Roman" w:cs="Times New Roman"/>
                <w:sz w:val="24"/>
                <w:szCs w:val="24"/>
              </w:rPr>
              <w:t>Гостевые автостоянки для парковки легковых автомобилей посетителей.</w:t>
            </w:r>
          </w:p>
          <w:p w:rsidR="006F7766" w:rsidRPr="00E51C9D" w:rsidRDefault="006F7766" w:rsidP="006F7766">
            <w:pPr>
              <w:ind w:firstLine="0"/>
              <w:rPr>
                <w:rFonts w:ascii="Times New Roman" w:hAnsi="Times New Roman" w:cs="Times New Roman"/>
                <w:sz w:val="24"/>
                <w:szCs w:val="24"/>
              </w:rPr>
            </w:pPr>
            <w:r w:rsidRPr="00E51C9D">
              <w:rPr>
                <w:rFonts w:ascii="Times New Roman" w:hAnsi="Times New Roman" w:cs="Times New Roman"/>
                <w:sz w:val="24"/>
                <w:szCs w:val="24"/>
              </w:rPr>
              <w:t xml:space="preserve">Объекты гражданской обороны </w:t>
            </w:r>
            <w:r w:rsidRPr="00E51C9D">
              <w:rPr>
                <w:rFonts w:ascii="Times New Roman" w:hAnsi="Times New Roman" w:cs="Times New Roman"/>
                <w:sz w:val="24"/>
                <w:szCs w:val="24"/>
              </w:rPr>
              <w:lastRenderedPageBreak/>
              <w:t>(убежища, противорадиационные укрытия и т.п.)</w:t>
            </w:r>
          </w:p>
        </w:tc>
        <w:tc>
          <w:tcPr>
            <w:tcW w:w="6380" w:type="dxa"/>
          </w:tcPr>
          <w:p w:rsidR="006F7766" w:rsidRPr="00E51C9D" w:rsidRDefault="006F7766" w:rsidP="006F7766">
            <w:pPr>
              <w:ind w:firstLine="0"/>
              <w:rPr>
                <w:rFonts w:ascii="Times New Roman" w:hAnsi="Times New Roman" w:cs="Times New Roman"/>
                <w:sz w:val="24"/>
                <w:szCs w:val="24"/>
              </w:rPr>
            </w:pPr>
            <w:r w:rsidRPr="00E51C9D">
              <w:rPr>
                <w:rFonts w:ascii="Times New Roman" w:hAnsi="Times New Roman" w:cs="Times New Roman"/>
                <w:sz w:val="24"/>
                <w:szCs w:val="24"/>
              </w:rPr>
              <w:lastRenderedPageBreak/>
              <w:t>Максимальное количество надземных этажей  – 1 этаж</w:t>
            </w:r>
          </w:p>
          <w:p w:rsidR="006F7766" w:rsidRPr="00E51C9D" w:rsidRDefault="006F7766" w:rsidP="006F7766">
            <w:pPr>
              <w:ind w:firstLine="0"/>
              <w:rPr>
                <w:rFonts w:ascii="Times New Roman" w:hAnsi="Times New Roman" w:cs="Times New Roman"/>
                <w:sz w:val="24"/>
                <w:szCs w:val="24"/>
              </w:rPr>
            </w:pPr>
            <w:r w:rsidRPr="00E51C9D">
              <w:rPr>
                <w:rFonts w:ascii="Times New Roman" w:hAnsi="Times New Roman" w:cs="Times New Roman"/>
                <w:sz w:val="24"/>
                <w:szCs w:val="24"/>
              </w:rPr>
              <w:t xml:space="preserve">Максимальная высота строений и сооружений – 3 м. </w:t>
            </w:r>
          </w:p>
          <w:p w:rsidR="006F7766" w:rsidRPr="00E51C9D" w:rsidRDefault="006F7766" w:rsidP="006F7766">
            <w:pPr>
              <w:ind w:firstLine="0"/>
              <w:rPr>
                <w:rFonts w:ascii="Times New Roman" w:hAnsi="Times New Roman" w:cs="Times New Roman"/>
                <w:sz w:val="24"/>
                <w:szCs w:val="24"/>
              </w:rPr>
            </w:pPr>
            <w:r w:rsidRPr="00E51C9D">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- 5м </w:t>
            </w:r>
          </w:p>
          <w:p w:rsidR="006F7766" w:rsidRPr="00E51C9D" w:rsidRDefault="006F7766" w:rsidP="006F7766">
            <w:pPr>
              <w:ind w:firstLine="0"/>
              <w:rPr>
                <w:rFonts w:ascii="Times New Roman" w:hAnsi="Times New Roman" w:cs="Times New Roman"/>
                <w:sz w:val="24"/>
                <w:szCs w:val="24"/>
              </w:rPr>
            </w:pPr>
            <w:r w:rsidRPr="00E51C9D">
              <w:rPr>
                <w:rFonts w:ascii="Times New Roman" w:hAnsi="Times New Roman" w:cs="Times New Roman"/>
                <w:sz w:val="24"/>
                <w:szCs w:val="24"/>
              </w:rPr>
              <w:t xml:space="preserve">Минимальный отступ строений от границ соседнего участка - 3м </w:t>
            </w:r>
          </w:p>
          <w:p w:rsidR="006F7766" w:rsidRPr="00E51C9D" w:rsidRDefault="006F7766" w:rsidP="006F7766">
            <w:pPr>
              <w:ind w:firstLine="0"/>
              <w:rPr>
                <w:rFonts w:ascii="Times New Roman" w:hAnsi="Times New Roman" w:cs="Times New Roman"/>
                <w:sz w:val="24"/>
                <w:szCs w:val="24"/>
              </w:rPr>
            </w:pPr>
            <w:r w:rsidRPr="00E51C9D">
              <w:rPr>
                <w:rFonts w:ascii="Times New Roman" w:hAnsi="Times New Roman" w:cs="Times New Roman"/>
                <w:sz w:val="24"/>
                <w:szCs w:val="24"/>
              </w:rPr>
              <w:t>Автостоянки открытого и закрытого (наземные) типа необходимо размещать при условии соблюдения расстояний до объектов, указанных в табл.77 Нормативов Градостроительного проектирования Краснодарского края и п.4 статьи 50 настоящих Правил.</w:t>
            </w:r>
          </w:p>
        </w:tc>
      </w:tr>
      <w:tr w:rsidR="006F7766" w:rsidRPr="00E51C9D" w:rsidTr="006F7766">
        <w:trPr>
          <w:trHeight w:val="1078"/>
        </w:trPr>
        <w:tc>
          <w:tcPr>
            <w:tcW w:w="3685" w:type="dxa"/>
          </w:tcPr>
          <w:p w:rsidR="006F7766" w:rsidRPr="00E51C9D" w:rsidRDefault="006F7766" w:rsidP="006F7766">
            <w:pPr>
              <w:ind w:firstLine="0"/>
              <w:rPr>
                <w:rFonts w:ascii="Times New Roman" w:hAnsi="Times New Roman" w:cs="Times New Roman"/>
                <w:sz w:val="24"/>
                <w:szCs w:val="24"/>
              </w:rPr>
            </w:pPr>
            <w:r w:rsidRPr="00E51C9D">
              <w:rPr>
                <w:rFonts w:ascii="Times New Roman" w:hAnsi="Times New Roman" w:cs="Times New Roman"/>
                <w:sz w:val="24"/>
                <w:szCs w:val="24"/>
              </w:rPr>
              <w:lastRenderedPageBreak/>
              <w:t>Площадки для сбора твердых бытовых отходов.</w:t>
            </w:r>
          </w:p>
        </w:tc>
        <w:tc>
          <w:tcPr>
            <w:tcW w:w="6380" w:type="dxa"/>
          </w:tcPr>
          <w:p w:rsidR="006F7766" w:rsidRPr="00E51C9D" w:rsidRDefault="006F7766" w:rsidP="006F7766">
            <w:pPr>
              <w:ind w:firstLine="0"/>
              <w:rPr>
                <w:rFonts w:ascii="Times New Roman" w:hAnsi="Times New Roman" w:cs="Times New Roman"/>
                <w:sz w:val="24"/>
                <w:szCs w:val="24"/>
              </w:rPr>
            </w:pPr>
            <w:r w:rsidRPr="00E51C9D">
              <w:rPr>
                <w:rFonts w:ascii="Times New Roman" w:hAnsi="Times New Roman" w:cs="Times New Roman"/>
                <w:sz w:val="24"/>
                <w:szCs w:val="24"/>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6F7766" w:rsidRPr="00E51C9D" w:rsidRDefault="006F7766" w:rsidP="006F7766">
            <w:pPr>
              <w:ind w:firstLine="0"/>
              <w:rPr>
                <w:rFonts w:ascii="Times New Roman" w:hAnsi="Times New Roman" w:cs="Times New Roman"/>
                <w:sz w:val="24"/>
                <w:szCs w:val="24"/>
              </w:rPr>
            </w:pPr>
            <w:r w:rsidRPr="00E51C9D">
              <w:rPr>
                <w:rFonts w:ascii="Times New Roman" w:hAnsi="Times New Roman" w:cs="Times New Roman"/>
                <w:sz w:val="24"/>
                <w:szCs w:val="24"/>
              </w:rPr>
              <w:t>Общее количество контейнеров не более 5 шт.</w:t>
            </w:r>
          </w:p>
        </w:tc>
      </w:tr>
      <w:tr w:rsidR="006F7766" w:rsidRPr="00E51C9D" w:rsidTr="006F7766">
        <w:tc>
          <w:tcPr>
            <w:tcW w:w="3685" w:type="dxa"/>
          </w:tcPr>
          <w:p w:rsidR="006F7766" w:rsidRPr="00E51C9D" w:rsidRDefault="006F7766" w:rsidP="006F7766">
            <w:pPr>
              <w:ind w:firstLine="0"/>
              <w:rPr>
                <w:rFonts w:ascii="Times New Roman" w:hAnsi="Times New Roman" w:cs="Times New Roman"/>
                <w:sz w:val="24"/>
                <w:szCs w:val="24"/>
              </w:rPr>
            </w:pPr>
            <w:r w:rsidRPr="00E51C9D">
              <w:rPr>
                <w:rFonts w:ascii="Times New Roman" w:hAnsi="Times New Roman" w:cs="Times New Roman"/>
                <w:sz w:val="24"/>
                <w:szCs w:val="24"/>
              </w:rPr>
              <w:t>Общественные туалеты, гидронепроницаемые выгребы, септики.</w:t>
            </w:r>
          </w:p>
        </w:tc>
        <w:tc>
          <w:tcPr>
            <w:tcW w:w="6380" w:type="dxa"/>
          </w:tcPr>
          <w:p w:rsidR="006F7766" w:rsidRPr="00E51C9D" w:rsidRDefault="006F7766" w:rsidP="006F7766">
            <w:pPr>
              <w:ind w:firstLine="0"/>
              <w:rPr>
                <w:rFonts w:ascii="Times New Roman" w:hAnsi="Times New Roman" w:cs="Times New Roman"/>
                <w:sz w:val="24"/>
                <w:szCs w:val="24"/>
              </w:rPr>
            </w:pPr>
            <w:r w:rsidRPr="00E51C9D">
              <w:rPr>
                <w:rFonts w:ascii="Times New Roman" w:hAnsi="Times New Roman" w:cs="Times New Roman"/>
                <w:sz w:val="24"/>
                <w:szCs w:val="24"/>
              </w:rPr>
              <w:t>Максимальное количество надземных этажей  – 1 этаж</w:t>
            </w:r>
          </w:p>
          <w:p w:rsidR="006F7766" w:rsidRPr="00E51C9D" w:rsidRDefault="006F7766" w:rsidP="006F7766">
            <w:pPr>
              <w:ind w:firstLine="0"/>
              <w:rPr>
                <w:rFonts w:ascii="Times New Roman" w:hAnsi="Times New Roman" w:cs="Times New Roman"/>
                <w:sz w:val="24"/>
                <w:szCs w:val="24"/>
              </w:rPr>
            </w:pPr>
            <w:r w:rsidRPr="00E51C9D">
              <w:rPr>
                <w:rFonts w:ascii="Times New Roman" w:hAnsi="Times New Roman" w:cs="Times New Roman"/>
                <w:sz w:val="24"/>
                <w:szCs w:val="24"/>
              </w:rPr>
              <w:t xml:space="preserve">Максимальная высота строений и сооружений – 3 м. </w:t>
            </w:r>
          </w:p>
          <w:p w:rsidR="006F7766" w:rsidRPr="00E51C9D" w:rsidRDefault="006F7766" w:rsidP="006F7766">
            <w:pPr>
              <w:ind w:firstLine="0"/>
              <w:rPr>
                <w:rFonts w:ascii="Times New Roman" w:hAnsi="Times New Roman" w:cs="Times New Roman"/>
                <w:sz w:val="24"/>
                <w:szCs w:val="24"/>
              </w:rPr>
            </w:pPr>
            <w:r w:rsidRPr="00E51C9D">
              <w:rPr>
                <w:rFonts w:ascii="Times New Roman" w:hAnsi="Times New Roman" w:cs="Times New Roman"/>
                <w:sz w:val="24"/>
                <w:szCs w:val="24"/>
              </w:rPr>
              <w:t>Расстояние от соседнего жилого дома не менее - 12 м.</w:t>
            </w:r>
          </w:p>
          <w:p w:rsidR="006F7766" w:rsidRPr="00E51C9D" w:rsidRDefault="006F7766" w:rsidP="006F7766">
            <w:pPr>
              <w:ind w:firstLine="0"/>
              <w:rPr>
                <w:rFonts w:ascii="Times New Roman" w:hAnsi="Times New Roman" w:cs="Times New Roman"/>
                <w:sz w:val="24"/>
                <w:szCs w:val="24"/>
              </w:rPr>
            </w:pPr>
            <w:r w:rsidRPr="00E51C9D">
              <w:rPr>
                <w:rFonts w:ascii="Times New Roman" w:hAnsi="Times New Roman" w:cs="Times New Roman"/>
                <w:sz w:val="24"/>
                <w:szCs w:val="24"/>
              </w:rPr>
              <w:t xml:space="preserve">Расстояние от красной линии не менее - 10 м. </w:t>
            </w:r>
          </w:p>
          <w:p w:rsidR="006F7766" w:rsidRPr="00E51C9D" w:rsidRDefault="006F7766" w:rsidP="006F7766">
            <w:pPr>
              <w:ind w:firstLine="0"/>
              <w:rPr>
                <w:rFonts w:ascii="Times New Roman" w:hAnsi="Times New Roman" w:cs="Times New Roman"/>
                <w:sz w:val="24"/>
                <w:szCs w:val="24"/>
              </w:rPr>
            </w:pPr>
            <w:r w:rsidRPr="00E51C9D">
              <w:rPr>
                <w:rFonts w:ascii="Times New Roman" w:hAnsi="Times New Roman" w:cs="Times New Roman"/>
                <w:sz w:val="24"/>
                <w:szCs w:val="24"/>
              </w:rPr>
              <w:t>Расстояние от границы смежного земельного участка не менее - 3 м.</w:t>
            </w:r>
          </w:p>
        </w:tc>
      </w:tr>
    </w:tbl>
    <w:p w:rsidR="00EB2C1F" w:rsidRPr="00E51C9D" w:rsidRDefault="00EB2C1F" w:rsidP="00EB2C1F">
      <w:pPr>
        <w:widowControl w:val="0"/>
        <w:ind w:firstLine="426"/>
        <w:rPr>
          <w:rFonts w:ascii="Times New Roman" w:eastAsia="SimSun" w:hAnsi="Times New Roman" w:cs="Times New Roman"/>
          <w:b/>
          <w:sz w:val="24"/>
          <w:szCs w:val="24"/>
          <w:u w:val="single"/>
          <w:lang w:eastAsia="zh-CN"/>
        </w:rPr>
      </w:pPr>
    </w:p>
    <w:p w:rsidR="00EB2C1F" w:rsidRPr="00E51C9D" w:rsidRDefault="00EB2C1F" w:rsidP="00EB2C1F">
      <w:pPr>
        <w:widowControl w:val="0"/>
        <w:ind w:firstLine="426"/>
        <w:rPr>
          <w:rFonts w:ascii="Times New Roman" w:eastAsia="SimSun" w:hAnsi="Times New Roman" w:cs="Times New Roman"/>
          <w:b/>
          <w:sz w:val="24"/>
          <w:szCs w:val="24"/>
          <w:u w:val="single"/>
          <w:lang w:eastAsia="zh-CN"/>
        </w:rPr>
      </w:pPr>
      <w:r w:rsidRPr="00E51C9D">
        <w:rPr>
          <w:rFonts w:ascii="Times New Roman" w:eastAsia="SimSun" w:hAnsi="Times New Roman" w:cs="Times New Roman"/>
          <w:b/>
          <w:sz w:val="24"/>
          <w:szCs w:val="24"/>
          <w:u w:val="single"/>
          <w:lang w:eastAsia="zh-CN"/>
        </w:rPr>
        <w:t>2. Зона объектов здравоохранения  (ОД-1).</w:t>
      </w:r>
    </w:p>
    <w:p w:rsidR="00EB2C1F" w:rsidRPr="00E51C9D" w:rsidRDefault="00EB2C1F" w:rsidP="00EB2C1F">
      <w:pPr>
        <w:widowControl w:val="0"/>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2.1. Основные виды разрешённого использования земельных участков и объектов капитального строительства:</w:t>
      </w:r>
    </w:p>
    <w:tbl>
      <w:tblPr>
        <w:tblW w:w="10030" w:type="dxa"/>
        <w:jc w:val="center"/>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5"/>
        <w:gridCol w:w="850"/>
        <w:gridCol w:w="1134"/>
        <w:gridCol w:w="851"/>
        <w:gridCol w:w="1185"/>
        <w:gridCol w:w="934"/>
        <w:gridCol w:w="850"/>
        <w:gridCol w:w="851"/>
        <w:gridCol w:w="820"/>
      </w:tblGrid>
      <w:tr w:rsidR="00EB2C1F" w:rsidRPr="00E51C9D" w:rsidTr="00EB2C1F">
        <w:trPr>
          <w:cantSplit/>
          <w:trHeight w:val="1126"/>
          <w:jc w:val="center"/>
        </w:trPr>
        <w:tc>
          <w:tcPr>
            <w:tcW w:w="2555" w:type="dxa"/>
            <w:vMerge w:val="restart"/>
            <w:shd w:val="clear" w:color="auto" w:fill="auto"/>
            <w:vAlign w:val="center"/>
          </w:tcPr>
          <w:p w:rsidR="00EB2C1F" w:rsidRPr="00E51C9D" w:rsidRDefault="00EB2C1F" w:rsidP="00EB2C1F">
            <w:pPr>
              <w:widowControl w:val="0"/>
              <w:ind w:left="88"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850" w:type="dxa"/>
            <w:vMerge w:val="restart"/>
            <w:shd w:val="clear" w:color="auto" w:fill="auto"/>
            <w:vAlign w:val="center"/>
          </w:tcPr>
          <w:p w:rsidR="00EB2C1F" w:rsidRPr="00E51C9D" w:rsidRDefault="00EB2C1F" w:rsidP="00EB2C1F">
            <w:pPr>
              <w:widowControl w:val="0"/>
              <w:ind w:left="88"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625" w:type="dxa"/>
            <w:gridSpan w:val="7"/>
            <w:vAlign w:val="center"/>
          </w:tcPr>
          <w:p w:rsidR="00EB2C1F" w:rsidRPr="00E51C9D" w:rsidRDefault="00EB2C1F" w:rsidP="00EB2C1F">
            <w:pPr>
              <w:widowControl w:val="0"/>
              <w:ind w:left="88"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EB2C1F" w:rsidRPr="00E51C9D" w:rsidTr="00EB2C1F">
        <w:trPr>
          <w:cantSplit/>
          <w:trHeight w:val="4191"/>
          <w:jc w:val="center"/>
        </w:trPr>
        <w:tc>
          <w:tcPr>
            <w:tcW w:w="2555" w:type="dxa"/>
            <w:vMerge/>
            <w:shd w:val="clear" w:color="auto" w:fill="auto"/>
          </w:tcPr>
          <w:p w:rsidR="00EB2C1F" w:rsidRPr="00E51C9D" w:rsidRDefault="00EB2C1F" w:rsidP="00EB2C1F">
            <w:pPr>
              <w:widowControl w:val="0"/>
              <w:ind w:left="88" w:firstLine="0"/>
              <w:jc w:val="center"/>
              <w:rPr>
                <w:rFonts w:ascii="Times New Roman" w:eastAsia="SimSun" w:hAnsi="Times New Roman" w:cs="Times New Roman"/>
                <w:sz w:val="24"/>
                <w:szCs w:val="24"/>
                <w:lang w:eastAsia="zh-CN"/>
              </w:rPr>
            </w:pPr>
          </w:p>
        </w:tc>
        <w:tc>
          <w:tcPr>
            <w:tcW w:w="850" w:type="dxa"/>
            <w:vMerge/>
            <w:shd w:val="clear" w:color="auto" w:fill="auto"/>
          </w:tcPr>
          <w:p w:rsidR="00EB2C1F" w:rsidRPr="00E51C9D" w:rsidRDefault="00EB2C1F" w:rsidP="00EB2C1F">
            <w:pPr>
              <w:widowControl w:val="0"/>
              <w:ind w:left="88" w:firstLine="0"/>
              <w:jc w:val="center"/>
              <w:rPr>
                <w:rFonts w:ascii="Times New Roman" w:eastAsia="SimSun" w:hAnsi="Times New Roman" w:cs="Times New Roman"/>
                <w:sz w:val="24"/>
                <w:szCs w:val="24"/>
                <w:lang w:eastAsia="zh-CN"/>
              </w:rPr>
            </w:pPr>
          </w:p>
        </w:tc>
        <w:tc>
          <w:tcPr>
            <w:tcW w:w="1134" w:type="dxa"/>
            <w:textDirection w:val="btLr"/>
            <w:vAlign w:val="center"/>
          </w:tcPr>
          <w:p w:rsidR="00EB2C1F" w:rsidRPr="00E51C9D" w:rsidRDefault="00EB2C1F" w:rsidP="00EB2C1F">
            <w:pPr>
              <w:widowControl w:val="0"/>
              <w:ind w:left="88"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51" w:type="dxa"/>
            <w:textDirection w:val="btLr"/>
            <w:vAlign w:val="center"/>
          </w:tcPr>
          <w:p w:rsidR="00EB2C1F" w:rsidRPr="00E51C9D" w:rsidRDefault="00EB2C1F" w:rsidP="00EB2C1F">
            <w:pPr>
              <w:widowControl w:val="0"/>
              <w:ind w:left="88"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185" w:type="dxa"/>
            <w:textDirection w:val="btLr"/>
            <w:vAlign w:val="center"/>
          </w:tcPr>
          <w:p w:rsidR="00EB2C1F" w:rsidRPr="00E51C9D" w:rsidRDefault="00EB2C1F" w:rsidP="00EB2C1F">
            <w:pPr>
              <w:widowControl w:val="0"/>
              <w:ind w:left="88" w:firstLine="0"/>
              <w:jc w:val="center"/>
              <w:rPr>
                <w:rFonts w:ascii="Times New Roman" w:eastAsia="SimSun" w:hAnsi="Times New Roman" w:cs="Times New Roman"/>
                <w:lang w:eastAsia="zh-CN"/>
              </w:rPr>
            </w:pPr>
            <w:r w:rsidRPr="00E51C9D">
              <w:rPr>
                <w:rFonts w:ascii="Times New Roman" w:hAnsi="Times New Roman" w:cs="Times New Roman"/>
              </w:rPr>
              <w:t xml:space="preserve">минимальный отступ основных зданий, сооружений, строений и сооружений от границы, отделяющей земельный участок от территории общего пользования  </w:t>
            </w:r>
          </w:p>
        </w:tc>
        <w:tc>
          <w:tcPr>
            <w:tcW w:w="934" w:type="dxa"/>
            <w:textDirection w:val="btLr"/>
            <w:vAlign w:val="center"/>
          </w:tcPr>
          <w:p w:rsidR="00EB2C1F" w:rsidRPr="00E51C9D" w:rsidRDefault="00EB2C1F" w:rsidP="00EB2C1F">
            <w:pPr>
              <w:widowControl w:val="0"/>
              <w:ind w:left="88"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 смежных земельных участков</w:t>
            </w:r>
          </w:p>
        </w:tc>
        <w:tc>
          <w:tcPr>
            <w:tcW w:w="850" w:type="dxa"/>
            <w:textDirection w:val="btLr"/>
            <w:vAlign w:val="center"/>
          </w:tcPr>
          <w:p w:rsidR="00EB2C1F" w:rsidRPr="00E51C9D" w:rsidRDefault="00EB2C1F" w:rsidP="00EB2C1F">
            <w:pPr>
              <w:widowControl w:val="0"/>
              <w:ind w:left="88"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851" w:type="dxa"/>
            <w:textDirection w:val="btLr"/>
            <w:vAlign w:val="center"/>
          </w:tcPr>
          <w:p w:rsidR="00EB2C1F" w:rsidRPr="00E51C9D" w:rsidRDefault="00EB2C1F" w:rsidP="00EB2C1F">
            <w:pPr>
              <w:widowControl w:val="0"/>
              <w:ind w:left="88"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820" w:type="dxa"/>
            <w:textDirection w:val="btLr"/>
            <w:vAlign w:val="center"/>
          </w:tcPr>
          <w:p w:rsidR="00EB2C1F" w:rsidRPr="00E51C9D" w:rsidRDefault="00EB2C1F" w:rsidP="00EB2C1F">
            <w:pPr>
              <w:widowControl w:val="0"/>
              <w:ind w:left="88"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EB2C1F" w:rsidRPr="00E51C9D" w:rsidTr="00EB2C1F">
        <w:trPr>
          <w:cantSplit/>
          <w:trHeight w:val="273"/>
          <w:jc w:val="center"/>
        </w:trPr>
        <w:tc>
          <w:tcPr>
            <w:tcW w:w="2555" w:type="dxa"/>
            <w:shd w:val="clear" w:color="auto" w:fill="auto"/>
            <w:vAlign w:val="center"/>
          </w:tcPr>
          <w:p w:rsidR="00EB2C1F" w:rsidRPr="00E51C9D" w:rsidRDefault="00EB2C1F" w:rsidP="00EB2C1F">
            <w:pPr>
              <w:widowControl w:val="0"/>
              <w:ind w:left="88"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850" w:type="dxa"/>
            <w:shd w:val="clear" w:color="auto" w:fill="auto"/>
            <w:vAlign w:val="center"/>
          </w:tcPr>
          <w:p w:rsidR="00EB2C1F" w:rsidRPr="00E51C9D" w:rsidRDefault="00EB2C1F" w:rsidP="00EB2C1F">
            <w:pPr>
              <w:widowControl w:val="0"/>
              <w:ind w:left="88"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1134" w:type="dxa"/>
            <w:vAlign w:val="center"/>
          </w:tcPr>
          <w:p w:rsidR="00EB2C1F" w:rsidRPr="00E51C9D" w:rsidRDefault="00EB2C1F" w:rsidP="00EB2C1F">
            <w:pPr>
              <w:widowControl w:val="0"/>
              <w:ind w:left="88"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1" w:type="dxa"/>
            <w:vAlign w:val="center"/>
          </w:tcPr>
          <w:p w:rsidR="00EB2C1F" w:rsidRPr="00E51C9D" w:rsidRDefault="00EB2C1F" w:rsidP="00EB2C1F">
            <w:pPr>
              <w:widowControl w:val="0"/>
              <w:ind w:left="88"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185" w:type="dxa"/>
            <w:vAlign w:val="center"/>
          </w:tcPr>
          <w:p w:rsidR="00EB2C1F" w:rsidRPr="00E51C9D" w:rsidRDefault="00EB2C1F" w:rsidP="00EB2C1F">
            <w:pPr>
              <w:widowControl w:val="0"/>
              <w:ind w:left="88"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934" w:type="dxa"/>
            <w:vAlign w:val="center"/>
          </w:tcPr>
          <w:p w:rsidR="00EB2C1F" w:rsidRPr="00E51C9D" w:rsidRDefault="00EB2C1F" w:rsidP="00EB2C1F">
            <w:pPr>
              <w:widowControl w:val="0"/>
              <w:ind w:left="88"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850" w:type="dxa"/>
            <w:vAlign w:val="center"/>
          </w:tcPr>
          <w:p w:rsidR="00EB2C1F" w:rsidRPr="00E51C9D" w:rsidRDefault="00EB2C1F" w:rsidP="00EB2C1F">
            <w:pPr>
              <w:widowControl w:val="0"/>
              <w:ind w:left="88"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851" w:type="dxa"/>
            <w:vAlign w:val="center"/>
          </w:tcPr>
          <w:p w:rsidR="00EB2C1F" w:rsidRPr="00E51C9D" w:rsidRDefault="00EB2C1F" w:rsidP="00EB2C1F">
            <w:pPr>
              <w:widowControl w:val="0"/>
              <w:ind w:left="88"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820" w:type="dxa"/>
            <w:vAlign w:val="center"/>
          </w:tcPr>
          <w:p w:rsidR="00EB2C1F" w:rsidRPr="00E51C9D" w:rsidRDefault="00EB2C1F" w:rsidP="00EB2C1F">
            <w:pPr>
              <w:widowControl w:val="0"/>
              <w:ind w:left="88"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1F27E1" w:rsidRPr="00E51C9D" w:rsidTr="001F27E1">
        <w:trPr>
          <w:trHeight w:val="411"/>
          <w:jc w:val="center"/>
        </w:trPr>
        <w:tc>
          <w:tcPr>
            <w:tcW w:w="2555" w:type="dxa"/>
            <w:shd w:val="clear" w:color="auto" w:fill="auto"/>
          </w:tcPr>
          <w:p w:rsidR="001F27E1" w:rsidRPr="00E51C9D" w:rsidRDefault="001F27E1" w:rsidP="00EB2C1F">
            <w:pPr>
              <w:widowControl w:val="0"/>
              <w:ind w:left="88" w:firstLine="0"/>
              <w:rPr>
                <w:rFonts w:ascii="Times New Roman" w:eastAsia="SimSun" w:hAnsi="Times New Roman" w:cs="Times New Roman"/>
                <w:sz w:val="24"/>
                <w:szCs w:val="24"/>
                <w:lang w:eastAsia="zh-CN"/>
              </w:rPr>
            </w:pPr>
            <w:r w:rsidRPr="00E51C9D">
              <w:rPr>
                <w:rFonts w:ascii="Times New Roman" w:hAnsi="Times New Roman" w:cs="Times New Roman"/>
                <w:sz w:val="24"/>
                <w:szCs w:val="24"/>
              </w:rPr>
              <w:t>Амбулаторно-поликлиническое обслуживание</w:t>
            </w:r>
          </w:p>
        </w:tc>
        <w:tc>
          <w:tcPr>
            <w:tcW w:w="850" w:type="dxa"/>
            <w:shd w:val="clear" w:color="auto" w:fill="auto"/>
          </w:tcPr>
          <w:p w:rsidR="001F27E1" w:rsidRPr="00E51C9D" w:rsidRDefault="001F27E1" w:rsidP="00EB2C1F">
            <w:pPr>
              <w:widowControl w:val="0"/>
              <w:ind w:left="88"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3.4.1</w:t>
            </w:r>
          </w:p>
        </w:tc>
        <w:tc>
          <w:tcPr>
            <w:tcW w:w="1134" w:type="dxa"/>
            <w:vMerge w:val="restart"/>
            <w:vAlign w:val="center"/>
          </w:tcPr>
          <w:p w:rsidR="001F27E1" w:rsidRPr="00E51C9D" w:rsidRDefault="001F27E1" w:rsidP="001F27E1">
            <w:pPr>
              <w:pStyle w:val="aff1"/>
              <w:ind w:left="88" w:firstLine="0"/>
              <w:jc w:val="center"/>
              <w:rPr>
                <w:color w:val="auto"/>
              </w:rPr>
            </w:pPr>
            <w:r w:rsidRPr="00E51C9D">
              <w:rPr>
                <w:color w:val="auto"/>
              </w:rPr>
              <w:t>300/</w:t>
            </w:r>
          </w:p>
          <w:p w:rsidR="001F27E1" w:rsidRPr="00E51C9D" w:rsidRDefault="001F27E1" w:rsidP="001F27E1">
            <w:pPr>
              <w:pStyle w:val="aff1"/>
              <w:ind w:left="88" w:firstLine="0"/>
              <w:jc w:val="center"/>
              <w:rPr>
                <w:color w:val="auto"/>
              </w:rPr>
            </w:pPr>
            <w:r w:rsidRPr="00E51C9D">
              <w:rPr>
                <w:color w:val="auto"/>
              </w:rPr>
              <w:t>5000</w:t>
            </w:r>
          </w:p>
          <w:p w:rsidR="001F27E1" w:rsidRPr="00E51C9D" w:rsidRDefault="001F27E1" w:rsidP="001F27E1">
            <w:pPr>
              <w:widowControl w:val="0"/>
              <w:ind w:left="88"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851" w:type="dxa"/>
            <w:vMerge w:val="restart"/>
            <w:vAlign w:val="center"/>
          </w:tcPr>
          <w:p w:rsidR="001F27E1" w:rsidRPr="00E51C9D" w:rsidRDefault="001F27E1" w:rsidP="001F27E1">
            <w:pPr>
              <w:pStyle w:val="aff1"/>
              <w:ind w:left="88" w:firstLine="0"/>
              <w:jc w:val="center"/>
              <w:rPr>
                <w:color w:val="auto"/>
              </w:rPr>
            </w:pPr>
            <w:r w:rsidRPr="00E51C9D">
              <w:rPr>
                <w:color w:val="auto"/>
              </w:rPr>
              <w:t>12 м</w:t>
            </w:r>
          </w:p>
        </w:tc>
        <w:tc>
          <w:tcPr>
            <w:tcW w:w="1185" w:type="dxa"/>
            <w:vMerge w:val="restart"/>
            <w:vAlign w:val="center"/>
          </w:tcPr>
          <w:p w:rsidR="001F27E1" w:rsidRPr="00E51C9D" w:rsidRDefault="001F27E1" w:rsidP="001F27E1">
            <w:pPr>
              <w:pStyle w:val="aff1"/>
              <w:ind w:left="88" w:firstLine="0"/>
              <w:jc w:val="center"/>
              <w:rPr>
                <w:color w:val="auto"/>
              </w:rPr>
            </w:pPr>
            <w:r w:rsidRPr="00E51C9D">
              <w:rPr>
                <w:color w:val="auto"/>
              </w:rPr>
              <w:t>5 м</w:t>
            </w:r>
          </w:p>
        </w:tc>
        <w:tc>
          <w:tcPr>
            <w:tcW w:w="934" w:type="dxa"/>
            <w:vMerge w:val="restart"/>
            <w:vAlign w:val="center"/>
          </w:tcPr>
          <w:p w:rsidR="001F27E1" w:rsidRPr="00E51C9D" w:rsidRDefault="001F27E1" w:rsidP="001F27E1">
            <w:pPr>
              <w:pStyle w:val="aff1"/>
              <w:ind w:left="88" w:firstLine="0"/>
              <w:jc w:val="center"/>
              <w:rPr>
                <w:color w:val="auto"/>
              </w:rPr>
            </w:pPr>
            <w:r w:rsidRPr="00E51C9D">
              <w:rPr>
                <w:color w:val="auto"/>
              </w:rPr>
              <w:t>3 м</w:t>
            </w:r>
          </w:p>
        </w:tc>
        <w:tc>
          <w:tcPr>
            <w:tcW w:w="850" w:type="dxa"/>
            <w:vMerge w:val="restart"/>
            <w:vAlign w:val="center"/>
          </w:tcPr>
          <w:p w:rsidR="001F27E1" w:rsidRPr="00E51C9D" w:rsidRDefault="001F27E1" w:rsidP="001F27E1">
            <w:pPr>
              <w:pStyle w:val="aff1"/>
              <w:ind w:left="88" w:firstLine="0"/>
              <w:jc w:val="center"/>
              <w:rPr>
                <w:color w:val="auto"/>
              </w:rPr>
            </w:pPr>
            <w:r w:rsidRPr="00E51C9D">
              <w:rPr>
                <w:color w:val="auto"/>
              </w:rPr>
              <w:t>3</w:t>
            </w:r>
          </w:p>
        </w:tc>
        <w:tc>
          <w:tcPr>
            <w:tcW w:w="851" w:type="dxa"/>
            <w:vMerge w:val="restart"/>
            <w:vAlign w:val="center"/>
          </w:tcPr>
          <w:p w:rsidR="001F27E1" w:rsidRPr="00E51C9D" w:rsidRDefault="001F27E1" w:rsidP="001F27E1">
            <w:pPr>
              <w:pStyle w:val="aff1"/>
              <w:ind w:left="88" w:firstLine="0"/>
              <w:jc w:val="center"/>
              <w:rPr>
                <w:color w:val="auto"/>
              </w:rPr>
            </w:pPr>
            <w:r w:rsidRPr="00E51C9D">
              <w:rPr>
                <w:color w:val="auto"/>
              </w:rPr>
              <w:t>15 м</w:t>
            </w:r>
          </w:p>
        </w:tc>
        <w:tc>
          <w:tcPr>
            <w:tcW w:w="820" w:type="dxa"/>
            <w:vMerge w:val="restart"/>
            <w:vAlign w:val="center"/>
          </w:tcPr>
          <w:p w:rsidR="001F27E1" w:rsidRPr="00E51C9D" w:rsidRDefault="001F27E1" w:rsidP="001F27E1">
            <w:pPr>
              <w:pStyle w:val="aff1"/>
              <w:ind w:left="88" w:firstLine="0"/>
              <w:jc w:val="center"/>
              <w:rPr>
                <w:color w:val="auto"/>
              </w:rPr>
            </w:pPr>
            <w:r w:rsidRPr="00E51C9D">
              <w:rPr>
                <w:color w:val="auto"/>
              </w:rPr>
              <w:t>40 %</w:t>
            </w:r>
          </w:p>
        </w:tc>
      </w:tr>
      <w:tr w:rsidR="001F27E1" w:rsidRPr="00E51C9D" w:rsidTr="00EB2C1F">
        <w:trPr>
          <w:trHeight w:val="20"/>
          <w:jc w:val="center"/>
        </w:trPr>
        <w:tc>
          <w:tcPr>
            <w:tcW w:w="2555" w:type="dxa"/>
            <w:shd w:val="clear" w:color="auto" w:fill="auto"/>
          </w:tcPr>
          <w:p w:rsidR="001F27E1" w:rsidRPr="00E51C9D" w:rsidRDefault="001F27E1" w:rsidP="00EB2C1F">
            <w:pPr>
              <w:widowControl w:val="0"/>
              <w:ind w:left="88" w:firstLine="0"/>
              <w:rPr>
                <w:rFonts w:ascii="Times New Roman" w:hAnsi="Times New Roman" w:cs="Times New Roman"/>
                <w:sz w:val="24"/>
                <w:szCs w:val="24"/>
              </w:rPr>
            </w:pPr>
            <w:r w:rsidRPr="00E51C9D">
              <w:rPr>
                <w:rFonts w:ascii="Times New Roman" w:hAnsi="Times New Roman" w:cs="Times New Roman"/>
                <w:sz w:val="24"/>
                <w:szCs w:val="24"/>
              </w:rPr>
              <w:t>Стационарное медицинское обслуживание</w:t>
            </w:r>
          </w:p>
        </w:tc>
        <w:tc>
          <w:tcPr>
            <w:tcW w:w="850" w:type="dxa"/>
            <w:shd w:val="clear" w:color="auto" w:fill="auto"/>
          </w:tcPr>
          <w:p w:rsidR="001F27E1" w:rsidRPr="00E51C9D" w:rsidRDefault="001F27E1" w:rsidP="00EB2C1F">
            <w:pPr>
              <w:widowControl w:val="0"/>
              <w:ind w:left="88" w:firstLine="0"/>
              <w:rPr>
                <w:rFonts w:ascii="Times New Roman" w:hAnsi="Times New Roman" w:cs="Times New Roman"/>
                <w:sz w:val="24"/>
                <w:szCs w:val="24"/>
              </w:rPr>
            </w:pPr>
            <w:r w:rsidRPr="00E51C9D">
              <w:rPr>
                <w:rFonts w:ascii="Times New Roman" w:hAnsi="Times New Roman" w:cs="Times New Roman"/>
                <w:sz w:val="24"/>
                <w:szCs w:val="24"/>
              </w:rPr>
              <w:t>3.4.2</w:t>
            </w:r>
          </w:p>
        </w:tc>
        <w:tc>
          <w:tcPr>
            <w:tcW w:w="1134" w:type="dxa"/>
            <w:vMerge/>
          </w:tcPr>
          <w:p w:rsidR="001F27E1" w:rsidRPr="00E51C9D" w:rsidRDefault="001F27E1" w:rsidP="00EB2C1F">
            <w:pPr>
              <w:widowControl w:val="0"/>
              <w:ind w:left="88" w:firstLine="0"/>
              <w:jc w:val="center"/>
              <w:rPr>
                <w:rFonts w:ascii="Times New Roman" w:hAnsi="Times New Roman" w:cs="Times New Roman"/>
                <w:sz w:val="24"/>
                <w:szCs w:val="24"/>
              </w:rPr>
            </w:pPr>
          </w:p>
        </w:tc>
        <w:tc>
          <w:tcPr>
            <w:tcW w:w="851" w:type="dxa"/>
            <w:vMerge/>
          </w:tcPr>
          <w:p w:rsidR="001F27E1" w:rsidRPr="00E51C9D" w:rsidRDefault="001F27E1" w:rsidP="00EB2C1F">
            <w:pPr>
              <w:pStyle w:val="aff1"/>
              <w:ind w:left="88" w:firstLine="0"/>
              <w:jc w:val="center"/>
              <w:rPr>
                <w:color w:val="auto"/>
              </w:rPr>
            </w:pPr>
          </w:p>
        </w:tc>
        <w:tc>
          <w:tcPr>
            <w:tcW w:w="1185" w:type="dxa"/>
            <w:vMerge/>
          </w:tcPr>
          <w:p w:rsidR="001F27E1" w:rsidRPr="00E51C9D" w:rsidRDefault="001F27E1" w:rsidP="00EB2C1F">
            <w:pPr>
              <w:pStyle w:val="aff1"/>
              <w:ind w:left="88" w:firstLine="0"/>
              <w:jc w:val="center"/>
              <w:rPr>
                <w:color w:val="auto"/>
              </w:rPr>
            </w:pPr>
          </w:p>
        </w:tc>
        <w:tc>
          <w:tcPr>
            <w:tcW w:w="934" w:type="dxa"/>
            <w:vMerge/>
          </w:tcPr>
          <w:p w:rsidR="001F27E1" w:rsidRPr="00E51C9D" w:rsidRDefault="001F27E1" w:rsidP="00EB2C1F">
            <w:pPr>
              <w:pStyle w:val="aff1"/>
              <w:ind w:left="88" w:firstLine="0"/>
              <w:jc w:val="center"/>
              <w:rPr>
                <w:color w:val="auto"/>
              </w:rPr>
            </w:pPr>
          </w:p>
        </w:tc>
        <w:tc>
          <w:tcPr>
            <w:tcW w:w="850" w:type="dxa"/>
            <w:vMerge/>
          </w:tcPr>
          <w:p w:rsidR="001F27E1" w:rsidRPr="00E51C9D" w:rsidRDefault="001F27E1" w:rsidP="00EB2C1F">
            <w:pPr>
              <w:pStyle w:val="aff1"/>
              <w:ind w:left="88" w:firstLine="0"/>
              <w:jc w:val="center"/>
              <w:rPr>
                <w:color w:val="auto"/>
              </w:rPr>
            </w:pPr>
          </w:p>
        </w:tc>
        <w:tc>
          <w:tcPr>
            <w:tcW w:w="851" w:type="dxa"/>
            <w:vMerge/>
          </w:tcPr>
          <w:p w:rsidR="001F27E1" w:rsidRPr="00E51C9D" w:rsidRDefault="001F27E1" w:rsidP="00EB2C1F">
            <w:pPr>
              <w:pStyle w:val="aff1"/>
              <w:ind w:left="88" w:firstLine="0"/>
              <w:jc w:val="center"/>
              <w:rPr>
                <w:color w:val="auto"/>
              </w:rPr>
            </w:pPr>
          </w:p>
        </w:tc>
        <w:tc>
          <w:tcPr>
            <w:tcW w:w="820" w:type="dxa"/>
            <w:vMerge/>
          </w:tcPr>
          <w:p w:rsidR="001F27E1" w:rsidRPr="00E51C9D" w:rsidRDefault="001F27E1" w:rsidP="00EB2C1F">
            <w:pPr>
              <w:pStyle w:val="aff1"/>
              <w:ind w:left="88" w:firstLine="0"/>
              <w:jc w:val="center"/>
              <w:rPr>
                <w:color w:val="auto"/>
              </w:rPr>
            </w:pPr>
          </w:p>
        </w:tc>
      </w:tr>
      <w:tr w:rsidR="001F27E1" w:rsidRPr="00E51C9D" w:rsidTr="00EB2C1F">
        <w:trPr>
          <w:trHeight w:val="20"/>
          <w:jc w:val="center"/>
        </w:trPr>
        <w:tc>
          <w:tcPr>
            <w:tcW w:w="2555" w:type="dxa"/>
            <w:shd w:val="clear" w:color="auto" w:fill="auto"/>
          </w:tcPr>
          <w:p w:rsidR="001F27E1" w:rsidRPr="00E51C9D" w:rsidRDefault="001F27E1" w:rsidP="0098155E">
            <w:pPr>
              <w:widowControl w:val="0"/>
              <w:ind w:left="88" w:firstLine="0"/>
              <w:rPr>
                <w:rFonts w:ascii="Times New Roman" w:hAnsi="Times New Roman" w:cs="Times New Roman"/>
                <w:sz w:val="24"/>
                <w:szCs w:val="24"/>
              </w:rPr>
            </w:pPr>
            <w:r w:rsidRPr="00E51C9D">
              <w:rPr>
                <w:rFonts w:ascii="Times New Roman" w:hAnsi="Times New Roman" w:cs="Times New Roman"/>
                <w:sz w:val="24"/>
                <w:szCs w:val="24"/>
              </w:rPr>
              <w:t>Дома социального обслуживания</w:t>
            </w:r>
          </w:p>
        </w:tc>
        <w:tc>
          <w:tcPr>
            <w:tcW w:w="850" w:type="dxa"/>
            <w:shd w:val="clear" w:color="auto" w:fill="auto"/>
          </w:tcPr>
          <w:p w:rsidR="001F27E1" w:rsidRPr="00E51C9D" w:rsidRDefault="001F27E1" w:rsidP="0098155E">
            <w:pPr>
              <w:widowControl w:val="0"/>
              <w:ind w:left="88" w:firstLine="0"/>
              <w:jc w:val="center"/>
              <w:rPr>
                <w:rFonts w:ascii="Times New Roman" w:hAnsi="Times New Roman" w:cs="Times New Roman"/>
                <w:sz w:val="24"/>
                <w:szCs w:val="24"/>
              </w:rPr>
            </w:pPr>
            <w:r w:rsidRPr="00E51C9D">
              <w:rPr>
                <w:rFonts w:ascii="Times New Roman" w:hAnsi="Times New Roman" w:cs="Times New Roman"/>
                <w:sz w:val="24"/>
                <w:szCs w:val="24"/>
              </w:rPr>
              <w:t>3.2.1</w:t>
            </w:r>
          </w:p>
        </w:tc>
        <w:tc>
          <w:tcPr>
            <w:tcW w:w="1134" w:type="dxa"/>
            <w:vMerge/>
          </w:tcPr>
          <w:p w:rsidR="001F27E1" w:rsidRPr="00E51C9D" w:rsidRDefault="001F27E1" w:rsidP="00EB2C1F">
            <w:pPr>
              <w:widowControl w:val="0"/>
              <w:ind w:left="88" w:firstLine="0"/>
              <w:jc w:val="center"/>
              <w:rPr>
                <w:rFonts w:ascii="Times New Roman" w:hAnsi="Times New Roman" w:cs="Times New Roman"/>
                <w:sz w:val="24"/>
                <w:szCs w:val="24"/>
              </w:rPr>
            </w:pPr>
          </w:p>
        </w:tc>
        <w:tc>
          <w:tcPr>
            <w:tcW w:w="851" w:type="dxa"/>
            <w:vMerge/>
          </w:tcPr>
          <w:p w:rsidR="001F27E1" w:rsidRPr="00E51C9D" w:rsidRDefault="001F27E1" w:rsidP="00EB2C1F">
            <w:pPr>
              <w:pStyle w:val="aff1"/>
              <w:ind w:left="88" w:firstLine="0"/>
              <w:jc w:val="center"/>
              <w:rPr>
                <w:color w:val="auto"/>
              </w:rPr>
            </w:pPr>
          </w:p>
        </w:tc>
        <w:tc>
          <w:tcPr>
            <w:tcW w:w="1185" w:type="dxa"/>
            <w:vMerge/>
          </w:tcPr>
          <w:p w:rsidR="001F27E1" w:rsidRPr="00E51C9D" w:rsidRDefault="001F27E1" w:rsidP="00EB2C1F">
            <w:pPr>
              <w:pStyle w:val="aff1"/>
              <w:ind w:left="88" w:firstLine="0"/>
              <w:jc w:val="center"/>
              <w:rPr>
                <w:color w:val="auto"/>
              </w:rPr>
            </w:pPr>
          </w:p>
        </w:tc>
        <w:tc>
          <w:tcPr>
            <w:tcW w:w="934" w:type="dxa"/>
            <w:vMerge/>
          </w:tcPr>
          <w:p w:rsidR="001F27E1" w:rsidRPr="00E51C9D" w:rsidRDefault="001F27E1" w:rsidP="00EB2C1F">
            <w:pPr>
              <w:pStyle w:val="aff1"/>
              <w:ind w:left="88" w:firstLine="0"/>
              <w:jc w:val="center"/>
              <w:rPr>
                <w:color w:val="auto"/>
              </w:rPr>
            </w:pPr>
          </w:p>
        </w:tc>
        <w:tc>
          <w:tcPr>
            <w:tcW w:w="850" w:type="dxa"/>
            <w:vMerge/>
          </w:tcPr>
          <w:p w:rsidR="001F27E1" w:rsidRPr="00E51C9D" w:rsidRDefault="001F27E1" w:rsidP="00EB2C1F">
            <w:pPr>
              <w:pStyle w:val="aff1"/>
              <w:ind w:left="88" w:firstLine="0"/>
              <w:jc w:val="center"/>
              <w:rPr>
                <w:color w:val="auto"/>
              </w:rPr>
            </w:pPr>
          </w:p>
        </w:tc>
        <w:tc>
          <w:tcPr>
            <w:tcW w:w="851" w:type="dxa"/>
            <w:vMerge/>
          </w:tcPr>
          <w:p w:rsidR="001F27E1" w:rsidRPr="00E51C9D" w:rsidRDefault="001F27E1" w:rsidP="00EB2C1F">
            <w:pPr>
              <w:pStyle w:val="aff1"/>
              <w:ind w:left="88" w:firstLine="0"/>
              <w:jc w:val="center"/>
              <w:rPr>
                <w:color w:val="auto"/>
              </w:rPr>
            </w:pPr>
          </w:p>
        </w:tc>
        <w:tc>
          <w:tcPr>
            <w:tcW w:w="820" w:type="dxa"/>
            <w:vMerge/>
          </w:tcPr>
          <w:p w:rsidR="001F27E1" w:rsidRPr="00E51C9D" w:rsidRDefault="001F27E1" w:rsidP="00EB2C1F">
            <w:pPr>
              <w:pStyle w:val="aff1"/>
              <w:ind w:left="88" w:firstLine="0"/>
              <w:jc w:val="center"/>
              <w:rPr>
                <w:color w:val="auto"/>
              </w:rPr>
            </w:pPr>
          </w:p>
        </w:tc>
      </w:tr>
      <w:tr w:rsidR="001F27E1" w:rsidRPr="00E51C9D" w:rsidTr="00EB2C1F">
        <w:trPr>
          <w:trHeight w:val="20"/>
          <w:jc w:val="center"/>
        </w:trPr>
        <w:tc>
          <w:tcPr>
            <w:tcW w:w="2555" w:type="dxa"/>
            <w:shd w:val="clear" w:color="auto" w:fill="auto"/>
          </w:tcPr>
          <w:p w:rsidR="001F27E1" w:rsidRPr="00E51C9D" w:rsidRDefault="001F27E1" w:rsidP="0098155E">
            <w:pPr>
              <w:widowControl w:val="0"/>
              <w:ind w:left="88" w:firstLine="0"/>
              <w:rPr>
                <w:rFonts w:ascii="Times New Roman" w:hAnsi="Times New Roman" w:cs="Times New Roman"/>
                <w:sz w:val="24"/>
                <w:szCs w:val="24"/>
              </w:rPr>
            </w:pPr>
            <w:r w:rsidRPr="00E51C9D">
              <w:rPr>
                <w:rFonts w:ascii="Times New Roman" w:hAnsi="Times New Roman" w:cs="Times New Roman"/>
                <w:sz w:val="24"/>
                <w:szCs w:val="24"/>
              </w:rPr>
              <w:t>Оказание социальной помощи населению</w:t>
            </w:r>
          </w:p>
        </w:tc>
        <w:tc>
          <w:tcPr>
            <w:tcW w:w="850" w:type="dxa"/>
            <w:shd w:val="clear" w:color="auto" w:fill="auto"/>
          </w:tcPr>
          <w:p w:rsidR="001F27E1" w:rsidRPr="00E51C9D" w:rsidRDefault="001F27E1" w:rsidP="0098155E">
            <w:pPr>
              <w:widowControl w:val="0"/>
              <w:ind w:left="88" w:firstLine="0"/>
              <w:jc w:val="center"/>
              <w:rPr>
                <w:rFonts w:ascii="Times New Roman" w:hAnsi="Times New Roman" w:cs="Times New Roman"/>
                <w:sz w:val="24"/>
                <w:szCs w:val="24"/>
              </w:rPr>
            </w:pPr>
            <w:r w:rsidRPr="00E51C9D">
              <w:rPr>
                <w:rFonts w:ascii="Times New Roman" w:hAnsi="Times New Roman" w:cs="Times New Roman"/>
                <w:sz w:val="24"/>
                <w:szCs w:val="24"/>
              </w:rPr>
              <w:t>3.2.2</w:t>
            </w:r>
          </w:p>
        </w:tc>
        <w:tc>
          <w:tcPr>
            <w:tcW w:w="1134" w:type="dxa"/>
            <w:vMerge/>
          </w:tcPr>
          <w:p w:rsidR="001F27E1" w:rsidRPr="00E51C9D" w:rsidRDefault="001F27E1" w:rsidP="00EB2C1F">
            <w:pPr>
              <w:pStyle w:val="aff1"/>
              <w:ind w:left="88" w:firstLine="0"/>
              <w:jc w:val="center"/>
              <w:rPr>
                <w:color w:val="auto"/>
              </w:rPr>
            </w:pPr>
          </w:p>
        </w:tc>
        <w:tc>
          <w:tcPr>
            <w:tcW w:w="851" w:type="dxa"/>
            <w:vMerge/>
          </w:tcPr>
          <w:p w:rsidR="001F27E1" w:rsidRPr="00E51C9D" w:rsidRDefault="001F27E1" w:rsidP="00EB2C1F">
            <w:pPr>
              <w:pStyle w:val="aff1"/>
              <w:ind w:left="88" w:firstLine="0"/>
              <w:jc w:val="center"/>
              <w:rPr>
                <w:color w:val="auto"/>
              </w:rPr>
            </w:pPr>
          </w:p>
        </w:tc>
        <w:tc>
          <w:tcPr>
            <w:tcW w:w="1185" w:type="dxa"/>
            <w:vMerge/>
          </w:tcPr>
          <w:p w:rsidR="001F27E1" w:rsidRPr="00E51C9D" w:rsidRDefault="001F27E1" w:rsidP="00EB2C1F">
            <w:pPr>
              <w:pStyle w:val="aff1"/>
              <w:ind w:left="88" w:firstLine="0"/>
              <w:jc w:val="center"/>
              <w:rPr>
                <w:color w:val="auto"/>
              </w:rPr>
            </w:pPr>
          </w:p>
        </w:tc>
        <w:tc>
          <w:tcPr>
            <w:tcW w:w="934" w:type="dxa"/>
            <w:vMerge/>
          </w:tcPr>
          <w:p w:rsidR="001F27E1" w:rsidRPr="00E51C9D" w:rsidRDefault="001F27E1" w:rsidP="00EB2C1F">
            <w:pPr>
              <w:pStyle w:val="aff1"/>
              <w:ind w:left="88" w:firstLine="0"/>
              <w:jc w:val="center"/>
              <w:rPr>
                <w:color w:val="auto"/>
              </w:rPr>
            </w:pPr>
          </w:p>
        </w:tc>
        <w:tc>
          <w:tcPr>
            <w:tcW w:w="850" w:type="dxa"/>
            <w:vMerge/>
          </w:tcPr>
          <w:p w:rsidR="001F27E1" w:rsidRPr="00E51C9D" w:rsidRDefault="001F27E1" w:rsidP="00EB2C1F">
            <w:pPr>
              <w:pStyle w:val="aff1"/>
              <w:ind w:left="88" w:firstLine="0"/>
              <w:jc w:val="center"/>
              <w:rPr>
                <w:color w:val="auto"/>
              </w:rPr>
            </w:pPr>
          </w:p>
        </w:tc>
        <w:tc>
          <w:tcPr>
            <w:tcW w:w="851" w:type="dxa"/>
            <w:vMerge/>
          </w:tcPr>
          <w:p w:rsidR="001F27E1" w:rsidRPr="00E51C9D" w:rsidRDefault="001F27E1" w:rsidP="00EB2C1F">
            <w:pPr>
              <w:pStyle w:val="aff1"/>
              <w:ind w:left="88" w:firstLine="0"/>
              <w:jc w:val="center"/>
              <w:rPr>
                <w:color w:val="auto"/>
              </w:rPr>
            </w:pPr>
          </w:p>
        </w:tc>
        <w:tc>
          <w:tcPr>
            <w:tcW w:w="820" w:type="dxa"/>
            <w:vMerge/>
          </w:tcPr>
          <w:p w:rsidR="001F27E1" w:rsidRPr="00E51C9D" w:rsidRDefault="001F27E1" w:rsidP="00EB2C1F">
            <w:pPr>
              <w:pStyle w:val="aff1"/>
              <w:ind w:left="88" w:firstLine="0"/>
              <w:jc w:val="center"/>
              <w:rPr>
                <w:color w:val="auto"/>
              </w:rPr>
            </w:pPr>
          </w:p>
        </w:tc>
      </w:tr>
      <w:tr w:rsidR="002D7577" w:rsidRPr="00E51C9D" w:rsidTr="00EB2C1F">
        <w:trPr>
          <w:trHeight w:val="411"/>
          <w:jc w:val="center"/>
        </w:trPr>
        <w:tc>
          <w:tcPr>
            <w:tcW w:w="2555" w:type="dxa"/>
            <w:shd w:val="clear" w:color="auto" w:fill="auto"/>
          </w:tcPr>
          <w:p w:rsidR="002D7577" w:rsidRPr="00E51C9D" w:rsidRDefault="002D7577" w:rsidP="0098155E">
            <w:pPr>
              <w:pStyle w:val="aff1"/>
              <w:ind w:firstLine="0"/>
              <w:rPr>
                <w:color w:val="auto"/>
              </w:rPr>
            </w:pPr>
            <w:r w:rsidRPr="00E51C9D">
              <w:rPr>
                <w:color w:val="auto"/>
              </w:rPr>
              <w:t>Благоустройство территории</w:t>
            </w:r>
          </w:p>
        </w:tc>
        <w:tc>
          <w:tcPr>
            <w:tcW w:w="850" w:type="dxa"/>
            <w:shd w:val="clear" w:color="auto" w:fill="auto"/>
          </w:tcPr>
          <w:p w:rsidR="002D7577" w:rsidRPr="00E51C9D" w:rsidRDefault="002D7577" w:rsidP="0098155E">
            <w:pPr>
              <w:pStyle w:val="aff1"/>
              <w:ind w:firstLine="0"/>
              <w:jc w:val="center"/>
              <w:rPr>
                <w:color w:val="auto"/>
              </w:rPr>
            </w:pPr>
            <w:r w:rsidRPr="00E51C9D">
              <w:rPr>
                <w:color w:val="auto"/>
              </w:rPr>
              <w:t>12.0.2</w:t>
            </w:r>
          </w:p>
        </w:tc>
        <w:tc>
          <w:tcPr>
            <w:tcW w:w="6625" w:type="dxa"/>
            <w:gridSpan w:val="7"/>
            <w:vMerge w:val="restart"/>
          </w:tcPr>
          <w:p w:rsidR="002D7577" w:rsidRPr="00E51C9D" w:rsidRDefault="002D7577" w:rsidP="00EB2C1F">
            <w:pPr>
              <w:pStyle w:val="aff1"/>
              <w:ind w:left="88" w:firstLine="0"/>
              <w:jc w:val="center"/>
              <w:rPr>
                <w:color w:val="auto"/>
              </w:rPr>
            </w:pPr>
            <w:r w:rsidRPr="00E51C9D">
              <w:rPr>
                <w:color w:val="auto"/>
              </w:rPr>
              <w:t>Не подлежат установлению</w:t>
            </w:r>
          </w:p>
        </w:tc>
      </w:tr>
      <w:tr w:rsidR="002D7577" w:rsidRPr="00E51C9D" w:rsidTr="00EB2C1F">
        <w:trPr>
          <w:trHeight w:val="411"/>
          <w:jc w:val="center"/>
        </w:trPr>
        <w:tc>
          <w:tcPr>
            <w:tcW w:w="2555" w:type="dxa"/>
            <w:shd w:val="clear" w:color="auto" w:fill="auto"/>
          </w:tcPr>
          <w:p w:rsidR="002D7577" w:rsidRPr="00E51C9D" w:rsidRDefault="002D7577" w:rsidP="0098155E">
            <w:pPr>
              <w:pStyle w:val="aff1"/>
              <w:ind w:hanging="15"/>
              <w:rPr>
                <w:color w:val="auto"/>
              </w:rPr>
            </w:pPr>
            <w:r w:rsidRPr="00E51C9D">
              <w:rPr>
                <w:color w:val="auto"/>
              </w:rPr>
              <w:t>Историко-культурная деятельность</w:t>
            </w:r>
          </w:p>
        </w:tc>
        <w:tc>
          <w:tcPr>
            <w:tcW w:w="850" w:type="dxa"/>
            <w:shd w:val="clear" w:color="auto" w:fill="auto"/>
          </w:tcPr>
          <w:p w:rsidR="002D7577" w:rsidRPr="00E51C9D" w:rsidRDefault="002D7577" w:rsidP="0098155E">
            <w:pPr>
              <w:pStyle w:val="aff1"/>
              <w:ind w:hanging="15"/>
              <w:jc w:val="center"/>
              <w:rPr>
                <w:color w:val="auto"/>
              </w:rPr>
            </w:pPr>
            <w:r w:rsidRPr="00E51C9D">
              <w:rPr>
                <w:color w:val="auto"/>
              </w:rPr>
              <w:t>9.3</w:t>
            </w:r>
          </w:p>
        </w:tc>
        <w:tc>
          <w:tcPr>
            <w:tcW w:w="6625" w:type="dxa"/>
            <w:gridSpan w:val="7"/>
            <w:vMerge/>
          </w:tcPr>
          <w:p w:rsidR="002D7577" w:rsidRPr="00E51C9D" w:rsidRDefault="002D7577" w:rsidP="00EB2C1F">
            <w:pPr>
              <w:pStyle w:val="aff1"/>
              <w:ind w:left="88" w:firstLine="0"/>
              <w:jc w:val="center"/>
              <w:rPr>
                <w:color w:val="auto"/>
              </w:rPr>
            </w:pPr>
          </w:p>
        </w:tc>
      </w:tr>
    </w:tbl>
    <w:p w:rsidR="00EB2C1F" w:rsidRPr="00E51C9D" w:rsidRDefault="00EB2C1F" w:rsidP="00EB2C1F">
      <w:pPr>
        <w:widowControl w:val="0"/>
        <w:ind w:firstLine="0"/>
        <w:rPr>
          <w:rFonts w:ascii="Times New Roman" w:eastAsia="SimSun" w:hAnsi="Times New Roman" w:cs="Times New Roman"/>
          <w:sz w:val="24"/>
          <w:szCs w:val="24"/>
          <w:lang w:eastAsia="zh-CN"/>
        </w:rPr>
      </w:pPr>
    </w:p>
    <w:p w:rsidR="00EB2C1F" w:rsidRPr="00E51C9D" w:rsidRDefault="00EB2C1F" w:rsidP="00EB2C1F">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2.2. Условно разрешенные виды использования земельных участков и объектов капитального строительства:</w:t>
      </w:r>
    </w:p>
    <w:tbl>
      <w:tblPr>
        <w:tblW w:w="10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69"/>
        <w:gridCol w:w="850"/>
        <w:gridCol w:w="810"/>
        <w:gridCol w:w="850"/>
        <w:gridCol w:w="1373"/>
        <w:gridCol w:w="992"/>
        <w:gridCol w:w="851"/>
        <w:gridCol w:w="850"/>
        <w:gridCol w:w="869"/>
      </w:tblGrid>
      <w:tr w:rsidR="00EB2C1F" w:rsidRPr="00E51C9D" w:rsidTr="00520497">
        <w:trPr>
          <w:cantSplit/>
          <w:trHeight w:val="1126"/>
          <w:jc w:val="center"/>
        </w:trPr>
        <w:tc>
          <w:tcPr>
            <w:tcW w:w="2569" w:type="dxa"/>
            <w:vMerge w:val="restart"/>
            <w:shd w:val="clear" w:color="auto" w:fill="auto"/>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lastRenderedPageBreak/>
              <w:t>Наименование вида разрешенного использования</w:t>
            </w:r>
          </w:p>
        </w:tc>
        <w:tc>
          <w:tcPr>
            <w:tcW w:w="850" w:type="dxa"/>
            <w:vMerge w:val="restart"/>
            <w:shd w:val="clear" w:color="auto" w:fill="auto"/>
            <w:vAlign w:val="center"/>
          </w:tcPr>
          <w:p w:rsidR="00EB2C1F" w:rsidRPr="00E51C9D" w:rsidRDefault="00EB2C1F" w:rsidP="00EB2C1F">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595" w:type="dxa"/>
            <w:gridSpan w:val="7"/>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EB2C1F" w:rsidRPr="00E51C9D" w:rsidTr="00EB2C1F">
        <w:trPr>
          <w:cantSplit/>
          <w:trHeight w:val="4247"/>
          <w:jc w:val="center"/>
        </w:trPr>
        <w:tc>
          <w:tcPr>
            <w:tcW w:w="2569" w:type="dxa"/>
            <w:vMerge/>
            <w:shd w:val="clear" w:color="auto" w:fill="auto"/>
          </w:tcPr>
          <w:p w:rsidR="00EB2C1F" w:rsidRPr="00E51C9D" w:rsidRDefault="00EB2C1F" w:rsidP="00EB2C1F">
            <w:pPr>
              <w:widowControl w:val="0"/>
              <w:ind w:firstLine="0"/>
              <w:jc w:val="center"/>
              <w:rPr>
                <w:rFonts w:ascii="Times New Roman" w:eastAsia="SimSun" w:hAnsi="Times New Roman" w:cs="Times New Roman"/>
                <w:sz w:val="24"/>
                <w:szCs w:val="24"/>
                <w:lang w:eastAsia="zh-CN"/>
              </w:rPr>
            </w:pPr>
          </w:p>
        </w:tc>
        <w:tc>
          <w:tcPr>
            <w:tcW w:w="850" w:type="dxa"/>
            <w:vMerge/>
            <w:shd w:val="clear" w:color="auto" w:fill="auto"/>
          </w:tcPr>
          <w:p w:rsidR="00EB2C1F" w:rsidRPr="00E51C9D" w:rsidRDefault="00EB2C1F" w:rsidP="00EB2C1F">
            <w:pPr>
              <w:widowControl w:val="0"/>
              <w:ind w:firstLine="0"/>
              <w:jc w:val="center"/>
              <w:rPr>
                <w:rFonts w:ascii="Times New Roman" w:eastAsia="SimSun" w:hAnsi="Times New Roman" w:cs="Times New Roman"/>
                <w:sz w:val="24"/>
                <w:szCs w:val="24"/>
                <w:lang w:eastAsia="zh-CN"/>
              </w:rPr>
            </w:pPr>
          </w:p>
        </w:tc>
        <w:tc>
          <w:tcPr>
            <w:tcW w:w="810" w:type="dxa"/>
            <w:textDirection w:val="btLr"/>
            <w:vAlign w:val="center"/>
          </w:tcPr>
          <w:p w:rsidR="00EB2C1F" w:rsidRPr="00E51C9D" w:rsidRDefault="00EB2C1F" w:rsidP="00EB2C1F">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50" w:type="dxa"/>
            <w:textDirection w:val="btLr"/>
            <w:vAlign w:val="center"/>
          </w:tcPr>
          <w:p w:rsidR="00EB2C1F" w:rsidRPr="00E51C9D" w:rsidRDefault="00EB2C1F" w:rsidP="00EB2C1F">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373" w:type="dxa"/>
            <w:textDirection w:val="btLr"/>
            <w:vAlign w:val="center"/>
          </w:tcPr>
          <w:p w:rsidR="00EB2C1F" w:rsidRPr="00E51C9D" w:rsidRDefault="00EB2C1F" w:rsidP="00EB2C1F">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сооружений, строений и сооружений от границы, отделяющей земельный участок от территории общего пользования  </w:t>
            </w:r>
          </w:p>
        </w:tc>
        <w:tc>
          <w:tcPr>
            <w:tcW w:w="992" w:type="dxa"/>
            <w:textDirection w:val="btLr"/>
            <w:vAlign w:val="center"/>
          </w:tcPr>
          <w:p w:rsidR="00EB2C1F" w:rsidRPr="00E51C9D" w:rsidRDefault="00EB2C1F" w:rsidP="00EB2C1F">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 смежных земельных участков</w:t>
            </w:r>
          </w:p>
        </w:tc>
        <w:tc>
          <w:tcPr>
            <w:tcW w:w="851" w:type="dxa"/>
            <w:textDirection w:val="btLr"/>
            <w:vAlign w:val="center"/>
          </w:tcPr>
          <w:p w:rsidR="00EB2C1F" w:rsidRPr="00E51C9D" w:rsidRDefault="00EB2C1F" w:rsidP="00EB2C1F">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850" w:type="dxa"/>
            <w:textDirection w:val="btLr"/>
            <w:vAlign w:val="center"/>
          </w:tcPr>
          <w:p w:rsidR="00EB2C1F" w:rsidRPr="00E51C9D" w:rsidRDefault="00EB2C1F" w:rsidP="00EB2C1F">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869" w:type="dxa"/>
            <w:textDirection w:val="btLr"/>
            <w:vAlign w:val="center"/>
          </w:tcPr>
          <w:p w:rsidR="00EB2C1F" w:rsidRPr="00E51C9D" w:rsidRDefault="00EB2C1F" w:rsidP="00EB2C1F">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EB2C1F" w:rsidRPr="00E51C9D" w:rsidTr="00EB2C1F">
        <w:trPr>
          <w:cantSplit/>
          <w:trHeight w:val="137"/>
          <w:jc w:val="center"/>
        </w:trPr>
        <w:tc>
          <w:tcPr>
            <w:tcW w:w="2569" w:type="dxa"/>
            <w:shd w:val="clear" w:color="auto" w:fill="auto"/>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850" w:type="dxa"/>
            <w:shd w:val="clear" w:color="auto" w:fill="auto"/>
            <w:vAlign w:val="center"/>
          </w:tcPr>
          <w:p w:rsidR="00EB2C1F" w:rsidRPr="00E51C9D" w:rsidRDefault="00EB2C1F" w:rsidP="00EB2C1F">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810" w:type="dxa"/>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0" w:type="dxa"/>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373" w:type="dxa"/>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992" w:type="dxa"/>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851" w:type="dxa"/>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850" w:type="dxa"/>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869" w:type="dxa"/>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2D7577" w:rsidRPr="00E51C9D" w:rsidTr="00EB2C1F">
        <w:trPr>
          <w:trHeight w:val="411"/>
          <w:jc w:val="center"/>
        </w:trPr>
        <w:tc>
          <w:tcPr>
            <w:tcW w:w="2569" w:type="dxa"/>
            <w:shd w:val="clear" w:color="auto" w:fill="auto"/>
          </w:tcPr>
          <w:p w:rsidR="002D7577" w:rsidRPr="00E51C9D" w:rsidRDefault="002D7577" w:rsidP="0098155E">
            <w:pPr>
              <w:pStyle w:val="aff1"/>
              <w:ind w:firstLine="0"/>
              <w:rPr>
                <w:color w:val="auto"/>
              </w:rPr>
            </w:pPr>
            <w:r w:rsidRPr="00E51C9D">
              <w:rPr>
                <w:color w:val="auto"/>
              </w:rPr>
              <w:t>Осуществление религиозных обрядов</w:t>
            </w:r>
          </w:p>
        </w:tc>
        <w:tc>
          <w:tcPr>
            <w:tcW w:w="850" w:type="dxa"/>
            <w:shd w:val="clear" w:color="auto" w:fill="auto"/>
          </w:tcPr>
          <w:p w:rsidR="002D7577" w:rsidRPr="00E51C9D" w:rsidRDefault="002D7577" w:rsidP="0098155E">
            <w:pPr>
              <w:pStyle w:val="aff1"/>
              <w:ind w:firstLine="0"/>
              <w:jc w:val="center"/>
              <w:rPr>
                <w:color w:val="auto"/>
              </w:rPr>
            </w:pPr>
            <w:r w:rsidRPr="00E51C9D">
              <w:rPr>
                <w:color w:val="auto"/>
              </w:rPr>
              <w:t>3.7.1</w:t>
            </w:r>
          </w:p>
        </w:tc>
        <w:tc>
          <w:tcPr>
            <w:tcW w:w="810" w:type="dxa"/>
          </w:tcPr>
          <w:p w:rsidR="002D7577" w:rsidRPr="00E51C9D" w:rsidRDefault="002D7577" w:rsidP="00EB2C1F">
            <w:pPr>
              <w:pStyle w:val="aff1"/>
              <w:ind w:firstLine="0"/>
              <w:jc w:val="center"/>
              <w:rPr>
                <w:color w:val="auto"/>
              </w:rPr>
            </w:pPr>
            <w:r w:rsidRPr="00E51C9D">
              <w:rPr>
                <w:color w:val="auto"/>
              </w:rPr>
              <w:t>300/</w:t>
            </w:r>
          </w:p>
          <w:p w:rsidR="002D7577" w:rsidRPr="00E51C9D" w:rsidRDefault="002D7577" w:rsidP="00EB2C1F">
            <w:pPr>
              <w:pStyle w:val="aff1"/>
              <w:ind w:firstLine="0"/>
              <w:jc w:val="center"/>
              <w:rPr>
                <w:color w:val="auto"/>
              </w:rPr>
            </w:pPr>
            <w:r w:rsidRPr="00E51C9D">
              <w:rPr>
                <w:color w:val="auto"/>
              </w:rPr>
              <w:t>5000</w:t>
            </w:r>
          </w:p>
          <w:p w:rsidR="002D7577" w:rsidRPr="00E51C9D" w:rsidRDefault="002D7577" w:rsidP="00EB2C1F">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850" w:type="dxa"/>
          </w:tcPr>
          <w:p w:rsidR="002D7577" w:rsidRPr="00E51C9D" w:rsidRDefault="002D7577" w:rsidP="00EB2C1F">
            <w:pPr>
              <w:pStyle w:val="aff1"/>
              <w:ind w:firstLine="0"/>
              <w:jc w:val="center"/>
              <w:rPr>
                <w:color w:val="auto"/>
              </w:rPr>
            </w:pPr>
            <w:r w:rsidRPr="00E51C9D">
              <w:rPr>
                <w:color w:val="auto"/>
              </w:rPr>
              <w:t>15 м</w:t>
            </w:r>
          </w:p>
          <w:p w:rsidR="002D7577" w:rsidRPr="00E51C9D" w:rsidRDefault="002D7577" w:rsidP="00EB2C1F">
            <w:pPr>
              <w:pStyle w:val="aff1"/>
              <w:ind w:firstLine="0"/>
              <w:jc w:val="center"/>
              <w:rPr>
                <w:color w:val="auto"/>
              </w:rPr>
            </w:pPr>
          </w:p>
        </w:tc>
        <w:tc>
          <w:tcPr>
            <w:tcW w:w="1373" w:type="dxa"/>
          </w:tcPr>
          <w:p w:rsidR="002D7577" w:rsidRPr="00E51C9D" w:rsidRDefault="002D7577" w:rsidP="00EB2C1F">
            <w:pPr>
              <w:pStyle w:val="aff1"/>
              <w:ind w:firstLine="0"/>
              <w:jc w:val="center"/>
              <w:rPr>
                <w:color w:val="auto"/>
              </w:rPr>
            </w:pPr>
            <w:r w:rsidRPr="00E51C9D">
              <w:rPr>
                <w:color w:val="auto"/>
              </w:rPr>
              <w:t>5 м</w:t>
            </w:r>
          </w:p>
        </w:tc>
        <w:tc>
          <w:tcPr>
            <w:tcW w:w="992" w:type="dxa"/>
          </w:tcPr>
          <w:p w:rsidR="002D7577" w:rsidRPr="00E51C9D" w:rsidRDefault="002D7577" w:rsidP="00EB2C1F">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1" w:type="dxa"/>
          </w:tcPr>
          <w:p w:rsidR="002D7577" w:rsidRPr="00E51C9D" w:rsidRDefault="002D7577" w:rsidP="00EB2C1F">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0" w:type="dxa"/>
          </w:tcPr>
          <w:p w:rsidR="002D7577" w:rsidRPr="00E51C9D" w:rsidRDefault="002D7577" w:rsidP="00EB2C1F">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869" w:type="dxa"/>
          </w:tcPr>
          <w:p w:rsidR="002D7577" w:rsidRPr="00E51C9D" w:rsidRDefault="002D7577" w:rsidP="00EB2C1F">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40 %</w:t>
            </w:r>
          </w:p>
        </w:tc>
      </w:tr>
      <w:tr w:rsidR="00EB2C1F" w:rsidRPr="00E51C9D" w:rsidTr="00EB2C1F">
        <w:trPr>
          <w:trHeight w:val="411"/>
          <w:jc w:val="center"/>
        </w:trPr>
        <w:tc>
          <w:tcPr>
            <w:tcW w:w="2569" w:type="dxa"/>
            <w:shd w:val="clear" w:color="auto" w:fill="auto"/>
          </w:tcPr>
          <w:p w:rsidR="00EB2C1F" w:rsidRPr="00E51C9D" w:rsidRDefault="00EB2C1F" w:rsidP="00EB2C1F">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Обеспечение внутреннего правопорядка</w:t>
            </w:r>
          </w:p>
        </w:tc>
        <w:tc>
          <w:tcPr>
            <w:tcW w:w="850" w:type="dxa"/>
            <w:shd w:val="clear" w:color="auto" w:fill="auto"/>
          </w:tcPr>
          <w:p w:rsidR="00EB2C1F" w:rsidRPr="00E51C9D" w:rsidRDefault="00EB2C1F" w:rsidP="00EB2C1F">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8.3</w:t>
            </w:r>
          </w:p>
        </w:tc>
        <w:tc>
          <w:tcPr>
            <w:tcW w:w="810" w:type="dxa"/>
          </w:tcPr>
          <w:p w:rsidR="00EB2C1F" w:rsidRPr="00E51C9D" w:rsidRDefault="00EB2C1F" w:rsidP="00EB2C1F">
            <w:pPr>
              <w:pStyle w:val="aff1"/>
              <w:ind w:firstLine="0"/>
              <w:jc w:val="center"/>
              <w:rPr>
                <w:color w:val="auto"/>
              </w:rPr>
            </w:pPr>
            <w:r w:rsidRPr="00E51C9D">
              <w:rPr>
                <w:color w:val="auto"/>
              </w:rPr>
              <w:t>300/</w:t>
            </w:r>
          </w:p>
          <w:p w:rsidR="00EB2C1F" w:rsidRPr="00E51C9D" w:rsidRDefault="00EB2C1F" w:rsidP="00EB2C1F">
            <w:pPr>
              <w:pStyle w:val="aff1"/>
              <w:ind w:firstLine="0"/>
              <w:jc w:val="center"/>
              <w:rPr>
                <w:color w:val="auto"/>
              </w:rPr>
            </w:pPr>
            <w:r w:rsidRPr="00E51C9D">
              <w:rPr>
                <w:color w:val="auto"/>
              </w:rPr>
              <w:t>5000</w:t>
            </w:r>
          </w:p>
          <w:p w:rsidR="00EB2C1F" w:rsidRPr="00E51C9D" w:rsidRDefault="00EB2C1F" w:rsidP="00EB2C1F">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кв.м</w:t>
            </w:r>
          </w:p>
        </w:tc>
        <w:tc>
          <w:tcPr>
            <w:tcW w:w="850" w:type="dxa"/>
          </w:tcPr>
          <w:p w:rsidR="00EB2C1F" w:rsidRPr="00E51C9D" w:rsidRDefault="00EB2C1F" w:rsidP="00EB2C1F">
            <w:pPr>
              <w:pStyle w:val="aff1"/>
              <w:ind w:firstLine="0"/>
              <w:jc w:val="center"/>
              <w:rPr>
                <w:color w:val="auto"/>
              </w:rPr>
            </w:pPr>
            <w:r w:rsidRPr="00E51C9D">
              <w:rPr>
                <w:color w:val="auto"/>
              </w:rPr>
              <w:t>15 м</w:t>
            </w:r>
          </w:p>
        </w:tc>
        <w:tc>
          <w:tcPr>
            <w:tcW w:w="1373" w:type="dxa"/>
          </w:tcPr>
          <w:p w:rsidR="00EB2C1F" w:rsidRPr="00E51C9D" w:rsidRDefault="00EB2C1F" w:rsidP="00EB2C1F">
            <w:pPr>
              <w:ind w:firstLine="0"/>
              <w:jc w:val="center"/>
              <w:rPr>
                <w:rFonts w:ascii="Times New Roman" w:hAnsi="Times New Roman" w:cs="Times New Roman"/>
                <w:sz w:val="24"/>
                <w:szCs w:val="24"/>
              </w:rPr>
            </w:pPr>
            <w:r w:rsidRPr="00E51C9D">
              <w:rPr>
                <w:rFonts w:ascii="Times New Roman" w:hAnsi="Times New Roman" w:cs="Times New Roman"/>
                <w:sz w:val="24"/>
                <w:szCs w:val="24"/>
              </w:rPr>
              <w:t xml:space="preserve">5 м </w:t>
            </w:r>
          </w:p>
          <w:p w:rsidR="00EB2C1F" w:rsidRPr="00E51C9D" w:rsidRDefault="00EB2C1F" w:rsidP="00EB2C1F">
            <w:pPr>
              <w:ind w:firstLine="0"/>
              <w:jc w:val="center"/>
              <w:rPr>
                <w:rFonts w:ascii="Times New Roman" w:hAnsi="Times New Roman" w:cs="Times New Roman"/>
              </w:rPr>
            </w:pPr>
            <w:r w:rsidRPr="00E51C9D">
              <w:rPr>
                <w:rFonts w:ascii="Times New Roman" w:hAnsi="Times New Roman" w:cs="Times New Roman"/>
              </w:rPr>
              <w:t xml:space="preserve">(для пожарных депо- 10 м, для депо </w:t>
            </w:r>
            <w:r w:rsidRPr="00E51C9D">
              <w:rPr>
                <w:rFonts w:ascii="Times New Roman" w:hAnsi="Times New Roman" w:cs="Times New Roman"/>
                <w:lang w:val="en-US"/>
              </w:rPr>
              <w:t>I</w:t>
            </w:r>
            <w:r w:rsidRPr="00E51C9D">
              <w:rPr>
                <w:rFonts w:ascii="Times New Roman" w:hAnsi="Times New Roman" w:cs="Times New Roman"/>
              </w:rPr>
              <w:t xml:space="preserve"> типа- 15 м)</w:t>
            </w:r>
          </w:p>
        </w:tc>
        <w:tc>
          <w:tcPr>
            <w:tcW w:w="992" w:type="dxa"/>
          </w:tcPr>
          <w:p w:rsidR="00EB2C1F" w:rsidRPr="00E51C9D" w:rsidRDefault="00EB2C1F" w:rsidP="00EB2C1F">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1" w:type="dxa"/>
          </w:tcPr>
          <w:p w:rsidR="00EB2C1F" w:rsidRPr="00E51C9D" w:rsidRDefault="00EB2C1F" w:rsidP="00EB2C1F">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2</w:t>
            </w:r>
          </w:p>
        </w:tc>
        <w:tc>
          <w:tcPr>
            <w:tcW w:w="850" w:type="dxa"/>
          </w:tcPr>
          <w:p w:rsidR="00EB2C1F" w:rsidRPr="00E51C9D" w:rsidRDefault="00EB2C1F" w:rsidP="00EB2C1F">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12 м</w:t>
            </w:r>
          </w:p>
        </w:tc>
        <w:tc>
          <w:tcPr>
            <w:tcW w:w="869" w:type="dxa"/>
          </w:tcPr>
          <w:p w:rsidR="00EB2C1F" w:rsidRPr="00E51C9D" w:rsidRDefault="00EB2C1F" w:rsidP="00EB2C1F">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40 %</w:t>
            </w:r>
          </w:p>
        </w:tc>
      </w:tr>
      <w:tr w:rsidR="002D7577" w:rsidRPr="00E51C9D" w:rsidTr="0098155E">
        <w:trPr>
          <w:trHeight w:val="450"/>
          <w:jc w:val="center"/>
        </w:trPr>
        <w:tc>
          <w:tcPr>
            <w:tcW w:w="2569" w:type="dxa"/>
            <w:shd w:val="clear" w:color="auto" w:fill="auto"/>
          </w:tcPr>
          <w:p w:rsidR="002D7577" w:rsidRPr="00E51C9D" w:rsidRDefault="002D7577" w:rsidP="0098155E">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Предоставление коммунальных услуг</w:t>
            </w:r>
          </w:p>
        </w:tc>
        <w:tc>
          <w:tcPr>
            <w:tcW w:w="850" w:type="dxa"/>
            <w:shd w:val="clear" w:color="auto" w:fill="auto"/>
          </w:tcPr>
          <w:p w:rsidR="002D7577" w:rsidRPr="00E51C9D" w:rsidRDefault="002D7577" w:rsidP="0098155E">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3.1.1</w:t>
            </w:r>
          </w:p>
        </w:tc>
        <w:tc>
          <w:tcPr>
            <w:tcW w:w="810" w:type="dxa"/>
          </w:tcPr>
          <w:p w:rsidR="002D7577" w:rsidRPr="00E51C9D" w:rsidRDefault="002D7577" w:rsidP="00520497">
            <w:pPr>
              <w:pStyle w:val="aff1"/>
              <w:ind w:hanging="15"/>
              <w:jc w:val="center"/>
              <w:rPr>
                <w:color w:val="auto"/>
              </w:rPr>
            </w:pPr>
            <w:r w:rsidRPr="00E51C9D">
              <w:rPr>
                <w:color w:val="auto"/>
              </w:rPr>
              <w:t>10/</w:t>
            </w:r>
          </w:p>
          <w:p w:rsidR="002D7577" w:rsidRPr="00E51C9D" w:rsidRDefault="002D7577" w:rsidP="00520497">
            <w:pPr>
              <w:pStyle w:val="aff1"/>
              <w:ind w:hanging="15"/>
              <w:jc w:val="center"/>
              <w:rPr>
                <w:color w:val="auto"/>
              </w:rPr>
            </w:pPr>
            <w:r w:rsidRPr="00E51C9D">
              <w:rPr>
                <w:color w:val="auto"/>
              </w:rPr>
              <w:t>5000</w:t>
            </w:r>
          </w:p>
          <w:p w:rsidR="002D7577" w:rsidRPr="00E51C9D" w:rsidRDefault="002D7577" w:rsidP="00520497">
            <w:pPr>
              <w:pStyle w:val="aff1"/>
              <w:ind w:hanging="15"/>
              <w:jc w:val="center"/>
              <w:rPr>
                <w:color w:val="auto"/>
              </w:rPr>
            </w:pPr>
            <w:r w:rsidRPr="00E51C9D">
              <w:rPr>
                <w:color w:val="auto"/>
              </w:rPr>
              <w:t>кв.м</w:t>
            </w:r>
          </w:p>
        </w:tc>
        <w:tc>
          <w:tcPr>
            <w:tcW w:w="5785" w:type="dxa"/>
            <w:gridSpan w:val="6"/>
          </w:tcPr>
          <w:p w:rsidR="002D7577" w:rsidRPr="00E51C9D" w:rsidRDefault="002D7577" w:rsidP="00520497">
            <w:pPr>
              <w:pStyle w:val="aff1"/>
              <w:ind w:hanging="15"/>
              <w:jc w:val="center"/>
              <w:rPr>
                <w:color w:val="auto"/>
              </w:rPr>
            </w:pPr>
            <w:r w:rsidRPr="00E51C9D">
              <w:rPr>
                <w:color w:val="auto"/>
              </w:rPr>
              <w:t>Для линейных, головных и сопутствующих объектов инженерной инфраструктуры определяются в соответствии с техническими и санитарными нормами</w:t>
            </w:r>
          </w:p>
        </w:tc>
      </w:tr>
    </w:tbl>
    <w:p w:rsidR="00EB2C1F" w:rsidRPr="00E51C9D" w:rsidRDefault="00EB2C1F" w:rsidP="00EB2C1F">
      <w:pPr>
        <w:ind w:firstLine="0"/>
        <w:rPr>
          <w:rFonts w:ascii="Times New Roman" w:eastAsia="SimSun" w:hAnsi="Times New Roman" w:cs="Times New Roman"/>
          <w:sz w:val="24"/>
          <w:szCs w:val="24"/>
          <w:lang w:eastAsia="zh-CN"/>
        </w:rPr>
      </w:pPr>
    </w:p>
    <w:p w:rsidR="00EB2C1F" w:rsidRPr="00E51C9D" w:rsidRDefault="003B5831" w:rsidP="00EB2C1F">
      <w:pPr>
        <w:widowControl w:val="0"/>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r w:rsidR="00EB2C1F" w:rsidRPr="00E51C9D">
        <w:rPr>
          <w:rFonts w:ascii="Times New Roman" w:eastAsia="SimSun" w:hAnsi="Times New Roman" w:cs="Times New Roman"/>
          <w:sz w:val="24"/>
          <w:szCs w:val="24"/>
          <w:lang w:eastAsia="zh-CN"/>
        </w:rPr>
        <w:t>.3. Вспомогательные виды использования земельных участков и объектов капитального строительства:</w:t>
      </w:r>
    </w:p>
    <w:tbl>
      <w:tblPr>
        <w:tblW w:w="9923"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2"/>
        <w:gridCol w:w="6521"/>
      </w:tblGrid>
      <w:tr w:rsidR="00EB2C1F" w:rsidRPr="00E51C9D" w:rsidTr="00520497">
        <w:trPr>
          <w:trHeight w:val="552"/>
          <w:jc w:val="center"/>
        </w:trPr>
        <w:tc>
          <w:tcPr>
            <w:tcW w:w="3402" w:type="dxa"/>
            <w:vAlign w:val="center"/>
          </w:tcPr>
          <w:p w:rsidR="00EB2C1F" w:rsidRPr="00E51C9D" w:rsidRDefault="00EB2C1F" w:rsidP="00EB2C1F">
            <w:pPr>
              <w:ind w:firstLine="0"/>
              <w:jc w:val="center"/>
              <w:rPr>
                <w:rFonts w:ascii="Times New Roman" w:hAnsi="Times New Roman" w:cs="Times New Roman"/>
                <w:sz w:val="24"/>
                <w:szCs w:val="24"/>
              </w:rPr>
            </w:pPr>
            <w:r w:rsidRPr="00E51C9D">
              <w:rPr>
                <w:rFonts w:ascii="Times New Roman" w:hAnsi="Times New Roman" w:cs="Times New Roman"/>
                <w:sz w:val="24"/>
                <w:szCs w:val="24"/>
              </w:rPr>
              <w:t>Виды использования</w:t>
            </w:r>
          </w:p>
        </w:tc>
        <w:tc>
          <w:tcPr>
            <w:tcW w:w="6521" w:type="dxa"/>
            <w:vAlign w:val="center"/>
          </w:tcPr>
          <w:p w:rsidR="00EB2C1F" w:rsidRPr="00E51C9D" w:rsidRDefault="00EB2C1F" w:rsidP="00EB2C1F">
            <w:pPr>
              <w:tabs>
                <w:tab w:val="left" w:pos="2520"/>
              </w:tabs>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параметры разрешенного строительства</w:t>
            </w:r>
          </w:p>
        </w:tc>
      </w:tr>
      <w:tr w:rsidR="00EB2C1F" w:rsidRPr="00E51C9D" w:rsidTr="00520497">
        <w:trPr>
          <w:jc w:val="center"/>
        </w:trPr>
        <w:tc>
          <w:tcPr>
            <w:tcW w:w="3402" w:type="dxa"/>
            <w:vAlign w:val="center"/>
          </w:tcPr>
          <w:p w:rsidR="00EB2C1F" w:rsidRPr="00E51C9D" w:rsidRDefault="00EB2C1F" w:rsidP="00EB2C1F">
            <w:pPr>
              <w:ind w:firstLine="0"/>
              <w:rPr>
                <w:rFonts w:ascii="Times New Roman" w:hAnsi="Times New Roman" w:cs="Times New Roman"/>
                <w:sz w:val="24"/>
                <w:szCs w:val="24"/>
              </w:rPr>
            </w:pPr>
            <w:r w:rsidRPr="00E51C9D">
              <w:rPr>
                <w:rFonts w:ascii="Times New Roman" w:hAnsi="Times New Roman" w:cs="Times New Roman"/>
                <w:sz w:val="24"/>
                <w:szCs w:val="24"/>
              </w:rPr>
              <w:t>Открытые бассейны, спортивные площадки</w:t>
            </w:r>
          </w:p>
          <w:p w:rsidR="00EB2C1F" w:rsidRPr="00E51C9D" w:rsidRDefault="00EB2C1F" w:rsidP="00EB2C1F">
            <w:pPr>
              <w:ind w:firstLine="0"/>
              <w:rPr>
                <w:rFonts w:ascii="Times New Roman" w:hAnsi="Times New Roman" w:cs="Times New Roman"/>
                <w:sz w:val="24"/>
                <w:szCs w:val="24"/>
              </w:rPr>
            </w:pPr>
            <w:r w:rsidRPr="00E51C9D">
              <w:rPr>
                <w:rFonts w:ascii="Times New Roman" w:hAnsi="Times New Roman" w:cs="Times New Roman"/>
                <w:sz w:val="24"/>
                <w:szCs w:val="24"/>
              </w:rPr>
              <w:t>Киоски</w:t>
            </w:r>
          </w:p>
          <w:p w:rsidR="00EB2C1F" w:rsidRPr="00E51C9D" w:rsidRDefault="00EB2C1F" w:rsidP="00EB2C1F">
            <w:pPr>
              <w:ind w:firstLine="0"/>
              <w:rPr>
                <w:rFonts w:ascii="Times New Roman" w:hAnsi="Times New Roman" w:cs="Times New Roman"/>
                <w:sz w:val="24"/>
                <w:szCs w:val="24"/>
              </w:rPr>
            </w:pPr>
            <w:r w:rsidRPr="00E51C9D">
              <w:rPr>
                <w:rFonts w:ascii="Times New Roman" w:hAnsi="Times New Roman" w:cs="Times New Roman"/>
                <w:sz w:val="24"/>
                <w:szCs w:val="24"/>
              </w:rPr>
              <w:t>Парковки, гаражи для временного хранения автотранспорта</w:t>
            </w:r>
          </w:p>
          <w:p w:rsidR="00EB2C1F" w:rsidRPr="00E51C9D" w:rsidRDefault="00EB2C1F" w:rsidP="00EB2C1F">
            <w:pPr>
              <w:ind w:firstLine="0"/>
              <w:rPr>
                <w:rFonts w:ascii="Times New Roman" w:hAnsi="Times New Roman" w:cs="Times New Roman"/>
                <w:sz w:val="24"/>
                <w:szCs w:val="24"/>
              </w:rPr>
            </w:pPr>
            <w:r w:rsidRPr="00E51C9D">
              <w:rPr>
                <w:rFonts w:ascii="Times New Roman" w:hAnsi="Times New Roman" w:cs="Times New Roman"/>
                <w:sz w:val="24"/>
                <w:szCs w:val="24"/>
              </w:rPr>
              <w:t>Склады, хозяйственные постройки для содержания инвентаря, топлива и других хозяйственных нужд</w:t>
            </w:r>
          </w:p>
          <w:p w:rsidR="00EB2C1F" w:rsidRPr="00E51C9D" w:rsidRDefault="00EB2C1F" w:rsidP="00EB2C1F">
            <w:pPr>
              <w:ind w:firstLine="0"/>
              <w:rPr>
                <w:rFonts w:ascii="Times New Roman" w:hAnsi="Times New Roman" w:cs="Times New Roman"/>
                <w:sz w:val="24"/>
                <w:szCs w:val="24"/>
              </w:rPr>
            </w:pPr>
            <w:r w:rsidRPr="00E51C9D">
              <w:rPr>
                <w:rFonts w:ascii="Times New Roman" w:hAnsi="Times New Roman" w:cs="Times New Roman"/>
                <w:sz w:val="24"/>
                <w:szCs w:val="24"/>
              </w:rPr>
              <w:t>площадки для сбора твердых бытовых отходов</w:t>
            </w:r>
          </w:p>
          <w:p w:rsidR="00EB2C1F" w:rsidRPr="00E51C9D" w:rsidRDefault="00EB2C1F" w:rsidP="00EB2C1F">
            <w:pPr>
              <w:ind w:firstLine="0"/>
              <w:rPr>
                <w:rFonts w:ascii="Times New Roman" w:hAnsi="Times New Roman" w:cs="Times New Roman"/>
                <w:sz w:val="24"/>
                <w:szCs w:val="24"/>
              </w:rPr>
            </w:pPr>
            <w:r w:rsidRPr="00E51C9D">
              <w:rPr>
                <w:rFonts w:ascii="Times New Roman" w:hAnsi="Times New Roman" w:cs="Times New Roman"/>
                <w:sz w:val="24"/>
                <w:szCs w:val="24"/>
              </w:rPr>
              <w:t>Площадки для сбора твердых бытовых отходов</w:t>
            </w:r>
          </w:p>
          <w:p w:rsidR="00EB2C1F" w:rsidRPr="00E51C9D" w:rsidRDefault="00EB2C1F" w:rsidP="00EB2C1F">
            <w:pPr>
              <w:ind w:firstLine="0"/>
              <w:rPr>
                <w:rFonts w:ascii="Times New Roman" w:hAnsi="Times New Roman" w:cs="Times New Roman"/>
                <w:sz w:val="24"/>
                <w:szCs w:val="24"/>
              </w:rPr>
            </w:pPr>
            <w:r w:rsidRPr="00E51C9D">
              <w:rPr>
                <w:rFonts w:ascii="Times New Roman" w:hAnsi="Times New Roman" w:cs="Times New Roman"/>
                <w:sz w:val="24"/>
                <w:szCs w:val="24"/>
              </w:rPr>
              <w:t>Элементы благоустройства, площадки для отдыха, детские площадки</w:t>
            </w:r>
          </w:p>
          <w:p w:rsidR="00EB2C1F" w:rsidRPr="00E51C9D" w:rsidRDefault="00EB2C1F" w:rsidP="00EB2C1F">
            <w:pPr>
              <w:ind w:firstLine="0"/>
              <w:rPr>
                <w:rFonts w:ascii="Times New Roman" w:hAnsi="Times New Roman" w:cs="Times New Roman"/>
                <w:sz w:val="24"/>
                <w:szCs w:val="24"/>
              </w:rPr>
            </w:pPr>
            <w:r w:rsidRPr="00E51C9D">
              <w:rPr>
                <w:rFonts w:ascii="Times New Roman" w:hAnsi="Times New Roman" w:cs="Times New Roman"/>
                <w:sz w:val="24"/>
                <w:szCs w:val="24"/>
              </w:rPr>
              <w:lastRenderedPageBreak/>
              <w:t>Памятники, объекты монументального искусства</w:t>
            </w:r>
          </w:p>
          <w:p w:rsidR="00EB2C1F" w:rsidRPr="00E51C9D" w:rsidRDefault="00EB2C1F" w:rsidP="00EB2C1F">
            <w:pPr>
              <w:ind w:firstLine="0"/>
              <w:rPr>
                <w:rFonts w:ascii="Times New Roman" w:hAnsi="Times New Roman" w:cs="Times New Roman"/>
                <w:sz w:val="24"/>
                <w:szCs w:val="24"/>
              </w:rPr>
            </w:pPr>
            <w:r w:rsidRPr="00E51C9D">
              <w:rPr>
                <w:rFonts w:ascii="Times New Roman" w:hAnsi="Times New Roman" w:cs="Times New Roman"/>
                <w:sz w:val="24"/>
                <w:szCs w:val="24"/>
              </w:rPr>
              <w:t>Объекты гражданской обороны (убежища, противорадиационные укрытия и т.п.)</w:t>
            </w:r>
          </w:p>
          <w:p w:rsidR="00EB2C1F" w:rsidRPr="00E51C9D" w:rsidRDefault="00EB2C1F" w:rsidP="00EB2C1F">
            <w:pPr>
              <w:ind w:firstLine="0"/>
              <w:rPr>
                <w:rFonts w:ascii="Times New Roman" w:hAnsi="Times New Roman" w:cs="Times New Roman"/>
                <w:sz w:val="24"/>
                <w:szCs w:val="24"/>
              </w:rPr>
            </w:pPr>
            <w:r w:rsidRPr="00E51C9D">
              <w:rPr>
                <w:rFonts w:ascii="Times New Roman" w:hAnsi="Times New Roman" w:cs="Times New Roman"/>
                <w:sz w:val="24"/>
                <w:szCs w:val="24"/>
              </w:rPr>
              <w:t>Объекты инженерного обеспечения</w:t>
            </w:r>
          </w:p>
        </w:tc>
        <w:tc>
          <w:tcPr>
            <w:tcW w:w="6521" w:type="dxa"/>
            <w:vAlign w:val="center"/>
          </w:tcPr>
          <w:p w:rsidR="00EB2C1F" w:rsidRPr="00E51C9D" w:rsidRDefault="00EB2C1F" w:rsidP="00EB2C1F">
            <w:pPr>
              <w:ind w:firstLine="0"/>
              <w:rPr>
                <w:rFonts w:ascii="Times New Roman" w:hAnsi="Times New Roman" w:cs="Times New Roman"/>
                <w:sz w:val="24"/>
                <w:szCs w:val="24"/>
              </w:rPr>
            </w:pPr>
            <w:r w:rsidRPr="00E51C9D">
              <w:rPr>
                <w:rFonts w:ascii="Times New Roman" w:hAnsi="Times New Roman" w:cs="Times New Roman"/>
                <w:sz w:val="24"/>
                <w:szCs w:val="24"/>
              </w:rPr>
              <w:lastRenderedPageBreak/>
              <w:t>Максимальное количество надземных этажей  – 1 этаж</w:t>
            </w:r>
          </w:p>
          <w:p w:rsidR="00EB2C1F" w:rsidRPr="00E51C9D" w:rsidRDefault="00EB2C1F" w:rsidP="00EB2C1F">
            <w:pPr>
              <w:ind w:firstLine="0"/>
              <w:rPr>
                <w:rFonts w:ascii="Times New Roman" w:hAnsi="Times New Roman" w:cs="Times New Roman"/>
                <w:sz w:val="24"/>
                <w:szCs w:val="24"/>
              </w:rPr>
            </w:pPr>
            <w:r w:rsidRPr="00E51C9D">
              <w:rPr>
                <w:rFonts w:ascii="Times New Roman" w:hAnsi="Times New Roman" w:cs="Times New Roman"/>
                <w:sz w:val="24"/>
                <w:szCs w:val="24"/>
              </w:rPr>
              <w:t>Максимальная высота строений и сооружений - 5 м</w:t>
            </w:r>
          </w:p>
          <w:p w:rsidR="00EB2C1F" w:rsidRPr="00E51C9D" w:rsidRDefault="00EB2C1F" w:rsidP="00EB2C1F">
            <w:pPr>
              <w:ind w:firstLine="0"/>
              <w:rPr>
                <w:rFonts w:ascii="Times New Roman" w:hAnsi="Times New Roman" w:cs="Times New Roman"/>
                <w:sz w:val="24"/>
                <w:szCs w:val="24"/>
              </w:rPr>
            </w:pPr>
            <w:r w:rsidRPr="00E51C9D">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EB2C1F" w:rsidRPr="00E51C9D" w:rsidRDefault="00EB2C1F" w:rsidP="00EB2C1F">
            <w:pPr>
              <w:ind w:firstLine="0"/>
              <w:rPr>
                <w:rFonts w:ascii="Times New Roman" w:hAnsi="Times New Roman" w:cs="Times New Roman"/>
                <w:sz w:val="24"/>
                <w:szCs w:val="24"/>
              </w:rPr>
            </w:pPr>
            <w:r w:rsidRPr="00E51C9D">
              <w:rPr>
                <w:rFonts w:ascii="Times New Roman" w:hAnsi="Times New Roman" w:cs="Times New Roman"/>
                <w:sz w:val="24"/>
                <w:szCs w:val="24"/>
              </w:rPr>
              <w:t xml:space="preserve">Минимальный отступ строений до границ смежного участка - 3 м </w:t>
            </w:r>
          </w:p>
          <w:p w:rsidR="00EB2C1F" w:rsidRPr="00E51C9D" w:rsidRDefault="00EB2C1F" w:rsidP="00EB2C1F">
            <w:pPr>
              <w:ind w:firstLine="0"/>
              <w:rPr>
                <w:rFonts w:ascii="Times New Roman" w:hAnsi="Times New Roman" w:cs="Times New Roman"/>
                <w:sz w:val="24"/>
                <w:szCs w:val="24"/>
              </w:rPr>
            </w:pPr>
            <w:r w:rsidRPr="00E51C9D">
              <w:rPr>
                <w:rFonts w:ascii="Times New Roman" w:hAnsi="Times New Roman" w:cs="Times New Roman"/>
                <w:sz w:val="24"/>
                <w:szCs w:val="24"/>
              </w:rPr>
              <w:t>Автостоянки открытого и закрытого (наземные) типа необходимо размещать при условии соблюдения расстояний до объектов, указанных в табл.77 Нормативов Градостроительного проектирования Краснодарского края и п.4 статьи 50 настоящих Правил</w:t>
            </w:r>
          </w:p>
        </w:tc>
      </w:tr>
      <w:tr w:rsidR="00EB2C1F" w:rsidRPr="00E51C9D" w:rsidTr="00520497">
        <w:trPr>
          <w:jc w:val="center"/>
        </w:trPr>
        <w:tc>
          <w:tcPr>
            <w:tcW w:w="3402" w:type="dxa"/>
            <w:vAlign w:val="center"/>
          </w:tcPr>
          <w:p w:rsidR="00EB2C1F" w:rsidRPr="00E51C9D" w:rsidRDefault="00EB2C1F" w:rsidP="00EB2C1F">
            <w:pPr>
              <w:ind w:firstLine="0"/>
              <w:rPr>
                <w:rFonts w:ascii="Times New Roman" w:hAnsi="Times New Roman" w:cs="Times New Roman"/>
                <w:sz w:val="24"/>
                <w:szCs w:val="24"/>
              </w:rPr>
            </w:pPr>
            <w:r w:rsidRPr="00E51C9D">
              <w:rPr>
                <w:rFonts w:ascii="Times New Roman" w:hAnsi="Times New Roman" w:cs="Times New Roman"/>
                <w:sz w:val="24"/>
                <w:szCs w:val="24"/>
              </w:rPr>
              <w:lastRenderedPageBreak/>
              <w:t>Общественные туалеты, гидронепроницаемые выгребы, септики.</w:t>
            </w:r>
          </w:p>
        </w:tc>
        <w:tc>
          <w:tcPr>
            <w:tcW w:w="6521" w:type="dxa"/>
            <w:vAlign w:val="center"/>
          </w:tcPr>
          <w:p w:rsidR="00EB2C1F" w:rsidRPr="00E51C9D" w:rsidRDefault="00EB2C1F" w:rsidP="00EB2C1F">
            <w:pPr>
              <w:ind w:firstLine="0"/>
              <w:rPr>
                <w:rFonts w:ascii="Times New Roman" w:hAnsi="Times New Roman" w:cs="Times New Roman"/>
                <w:sz w:val="24"/>
                <w:szCs w:val="24"/>
              </w:rPr>
            </w:pPr>
            <w:r w:rsidRPr="00E51C9D">
              <w:rPr>
                <w:rFonts w:ascii="Times New Roman" w:hAnsi="Times New Roman" w:cs="Times New Roman"/>
                <w:sz w:val="24"/>
                <w:szCs w:val="24"/>
              </w:rPr>
              <w:t>Максимальное количество надземных этажей  – 1 этаж</w:t>
            </w:r>
          </w:p>
          <w:p w:rsidR="00EB2C1F" w:rsidRPr="00E51C9D" w:rsidRDefault="00EB2C1F" w:rsidP="00EB2C1F">
            <w:pPr>
              <w:ind w:firstLine="0"/>
              <w:rPr>
                <w:rFonts w:ascii="Times New Roman" w:hAnsi="Times New Roman" w:cs="Times New Roman"/>
                <w:sz w:val="24"/>
                <w:szCs w:val="24"/>
              </w:rPr>
            </w:pPr>
            <w:r w:rsidRPr="00E51C9D">
              <w:rPr>
                <w:rFonts w:ascii="Times New Roman" w:hAnsi="Times New Roman" w:cs="Times New Roman"/>
                <w:sz w:val="24"/>
                <w:szCs w:val="24"/>
              </w:rPr>
              <w:t xml:space="preserve">Максимальная высота строений и сооружений – 3 м. </w:t>
            </w:r>
          </w:p>
          <w:p w:rsidR="00EB2C1F" w:rsidRPr="00E51C9D" w:rsidRDefault="00EB2C1F" w:rsidP="00EB2C1F">
            <w:pPr>
              <w:ind w:firstLine="0"/>
              <w:rPr>
                <w:rFonts w:ascii="Times New Roman" w:hAnsi="Times New Roman" w:cs="Times New Roman"/>
                <w:sz w:val="24"/>
                <w:szCs w:val="24"/>
              </w:rPr>
            </w:pPr>
            <w:r w:rsidRPr="00E51C9D">
              <w:rPr>
                <w:rFonts w:ascii="Times New Roman" w:hAnsi="Times New Roman" w:cs="Times New Roman"/>
                <w:sz w:val="24"/>
                <w:szCs w:val="24"/>
              </w:rPr>
              <w:t>Расстояние от соседнего жилого дома не менее - 12 м.</w:t>
            </w:r>
          </w:p>
          <w:p w:rsidR="00EB2C1F" w:rsidRPr="00E51C9D" w:rsidRDefault="00EB2C1F" w:rsidP="00EB2C1F">
            <w:pPr>
              <w:ind w:firstLine="0"/>
              <w:rPr>
                <w:rFonts w:ascii="Times New Roman" w:hAnsi="Times New Roman" w:cs="Times New Roman"/>
                <w:sz w:val="24"/>
                <w:szCs w:val="24"/>
              </w:rPr>
            </w:pPr>
            <w:r w:rsidRPr="00E51C9D">
              <w:rPr>
                <w:rFonts w:ascii="Times New Roman" w:hAnsi="Times New Roman" w:cs="Times New Roman"/>
                <w:sz w:val="24"/>
                <w:szCs w:val="24"/>
              </w:rPr>
              <w:t xml:space="preserve">Расстояние от красной линии не менее - 10 м. </w:t>
            </w:r>
          </w:p>
          <w:p w:rsidR="00EB2C1F" w:rsidRPr="00E51C9D" w:rsidRDefault="00EB2C1F" w:rsidP="00EB2C1F">
            <w:pPr>
              <w:ind w:firstLine="0"/>
              <w:rPr>
                <w:rFonts w:ascii="Times New Roman" w:hAnsi="Times New Roman" w:cs="Times New Roman"/>
                <w:sz w:val="24"/>
                <w:szCs w:val="24"/>
              </w:rPr>
            </w:pPr>
            <w:r w:rsidRPr="00E51C9D">
              <w:rPr>
                <w:rFonts w:ascii="Times New Roman" w:hAnsi="Times New Roman" w:cs="Times New Roman"/>
                <w:sz w:val="24"/>
                <w:szCs w:val="24"/>
              </w:rPr>
              <w:t>Расстояние от границы смежного земельного участка не менее - 3м.</w:t>
            </w:r>
          </w:p>
        </w:tc>
      </w:tr>
    </w:tbl>
    <w:p w:rsidR="00EB2C1F" w:rsidRPr="00E51C9D" w:rsidRDefault="00EB2C1F" w:rsidP="00EB2C1F">
      <w:pPr>
        <w:widowControl w:val="0"/>
        <w:ind w:firstLine="0"/>
        <w:rPr>
          <w:rFonts w:ascii="Times New Roman" w:eastAsia="SimSun" w:hAnsi="Times New Roman" w:cs="Times New Roman"/>
          <w:b/>
          <w:sz w:val="24"/>
          <w:szCs w:val="24"/>
          <w:u w:val="single"/>
          <w:lang w:eastAsia="zh-CN"/>
        </w:rPr>
      </w:pPr>
    </w:p>
    <w:p w:rsidR="00EB2C1F" w:rsidRPr="00E51C9D" w:rsidRDefault="003B5831" w:rsidP="00EB2C1F">
      <w:pPr>
        <w:widowControl w:val="0"/>
        <w:ind w:firstLine="0"/>
        <w:rPr>
          <w:rFonts w:ascii="Times New Roman" w:eastAsia="SimSun" w:hAnsi="Times New Roman" w:cs="Times New Roman"/>
          <w:b/>
          <w:sz w:val="24"/>
          <w:szCs w:val="24"/>
          <w:u w:val="single"/>
          <w:lang w:eastAsia="zh-CN"/>
        </w:rPr>
      </w:pPr>
      <w:r w:rsidRPr="00E51C9D">
        <w:rPr>
          <w:rFonts w:ascii="Times New Roman" w:eastAsia="SimSun" w:hAnsi="Times New Roman" w:cs="Times New Roman"/>
          <w:b/>
          <w:sz w:val="24"/>
          <w:szCs w:val="24"/>
          <w:u w:val="single"/>
          <w:lang w:eastAsia="zh-CN"/>
        </w:rPr>
        <w:t>3</w:t>
      </w:r>
      <w:r w:rsidR="00EB2C1F" w:rsidRPr="00E51C9D">
        <w:rPr>
          <w:rFonts w:ascii="Times New Roman" w:eastAsia="SimSun" w:hAnsi="Times New Roman" w:cs="Times New Roman"/>
          <w:b/>
          <w:sz w:val="24"/>
          <w:szCs w:val="24"/>
          <w:u w:val="single"/>
          <w:lang w:eastAsia="zh-CN"/>
        </w:rPr>
        <w:t xml:space="preserve">. Зона объектов </w:t>
      </w:r>
      <w:r w:rsidRPr="00E51C9D">
        <w:rPr>
          <w:rFonts w:ascii="Times New Roman" w:eastAsia="SimSun" w:hAnsi="Times New Roman" w:cs="Times New Roman"/>
          <w:b/>
          <w:sz w:val="24"/>
          <w:szCs w:val="24"/>
          <w:u w:val="single"/>
          <w:lang w:eastAsia="zh-CN"/>
        </w:rPr>
        <w:t xml:space="preserve">учебно-образовательного назначения </w:t>
      </w:r>
      <w:r w:rsidR="00EB2C1F" w:rsidRPr="00E51C9D">
        <w:rPr>
          <w:rFonts w:ascii="Times New Roman" w:eastAsia="SimSun" w:hAnsi="Times New Roman" w:cs="Times New Roman"/>
          <w:b/>
          <w:sz w:val="24"/>
          <w:szCs w:val="24"/>
          <w:u w:val="single"/>
          <w:lang w:eastAsia="zh-CN"/>
        </w:rPr>
        <w:t>(ОД –</w:t>
      </w:r>
      <w:r w:rsidRPr="00E51C9D">
        <w:rPr>
          <w:rFonts w:ascii="Times New Roman" w:eastAsia="SimSun" w:hAnsi="Times New Roman" w:cs="Times New Roman"/>
          <w:b/>
          <w:sz w:val="24"/>
          <w:szCs w:val="24"/>
          <w:u w:val="single"/>
          <w:lang w:eastAsia="zh-CN"/>
        </w:rPr>
        <w:t>2</w:t>
      </w:r>
      <w:r w:rsidR="00EB2C1F" w:rsidRPr="00E51C9D">
        <w:rPr>
          <w:rFonts w:ascii="Times New Roman" w:eastAsia="SimSun" w:hAnsi="Times New Roman" w:cs="Times New Roman"/>
          <w:b/>
          <w:sz w:val="24"/>
          <w:szCs w:val="24"/>
          <w:u w:val="single"/>
          <w:lang w:eastAsia="zh-CN"/>
        </w:rPr>
        <w:t>).</w:t>
      </w:r>
    </w:p>
    <w:p w:rsidR="00EB2C1F" w:rsidRPr="00E51C9D" w:rsidRDefault="003B5831" w:rsidP="00EB2C1F">
      <w:pPr>
        <w:widowControl w:val="0"/>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3</w:t>
      </w:r>
      <w:r w:rsidR="00EB2C1F" w:rsidRPr="00E51C9D">
        <w:rPr>
          <w:rFonts w:ascii="Times New Roman" w:eastAsia="SimSun" w:hAnsi="Times New Roman" w:cs="Times New Roman"/>
          <w:sz w:val="24"/>
          <w:szCs w:val="24"/>
          <w:lang w:eastAsia="zh-CN"/>
        </w:rPr>
        <w:t>.1. Основные виды разрешённого использования земельных участков и объектов капитального строительства:</w:t>
      </w:r>
    </w:p>
    <w:tbl>
      <w:tblPr>
        <w:tblW w:w="9934" w:type="dxa"/>
        <w:jc w:val="center"/>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81"/>
        <w:gridCol w:w="851"/>
        <w:gridCol w:w="992"/>
        <w:gridCol w:w="992"/>
        <w:gridCol w:w="1157"/>
        <w:gridCol w:w="851"/>
        <w:gridCol w:w="709"/>
        <w:gridCol w:w="839"/>
        <w:gridCol w:w="862"/>
      </w:tblGrid>
      <w:tr w:rsidR="00EB2C1F" w:rsidRPr="00E51C9D" w:rsidTr="00520497">
        <w:trPr>
          <w:cantSplit/>
          <w:trHeight w:val="1126"/>
          <w:jc w:val="center"/>
        </w:trPr>
        <w:tc>
          <w:tcPr>
            <w:tcW w:w="2681" w:type="dxa"/>
            <w:vMerge w:val="restart"/>
            <w:shd w:val="clear" w:color="auto" w:fill="auto"/>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851" w:type="dxa"/>
            <w:vMerge w:val="restart"/>
            <w:shd w:val="clear" w:color="auto" w:fill="auto"/>
            <w:vAlign w:val="center"/>
          </w:tcPr>
          <w:p w:rsidR="00EB2C1F" w:rsidRPr="00E51C9D" w:rsidRDefault="00EB2C1F" w:rsidP="00EB2C1F">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402" w:type="dxa"/>
            <w:gridSpan w:val="7"/>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EB2C1F" w:rsidRPr="00E51C9D" w:rsidTr="00520497">
        <w:trPr>
          <w:cantSplit/>
          <w:trHeight w:val="4342"/>
          <w:jc w:val="center"/>
        </w:trPr>
        <w:tc>
          <w:tcPr>
            <w:tcW w:w="2681" w:type="dxa"/>
            <w:vMerge/>
            <w:shd w:val="clear" w:color="auto" w:fill="auto"/>
          </w:tcPr>
          <w:p w:rsidR="00EB2C1F" w:rsidRPr="00E51C9D" w:rsidRDefault="00EB2C1F" w:rsidP="00EB2C1F">
            <w:pPr>
              <w:widowControl w:val="0"/>
              <w:ind w:firstLine="0"/>
              <w:jc w:val="center"/>
              <w:rPr>
                <w:rFonts w:ascii="Times New Roman" w:eastAsia="SimSun" w:hAnsi="Times New Roman" w:cs="Times New Roman"/>
                <w:sz w:val="24"/>
                <w:szCs w:val="24"/>
                <w:lang w:eastAsia="zh-CN"/>
              </w:rPr>
            </w:pPr>
          </w:p>
        </w:tc>
        <w:tc>
          <w:tcPr>
            <w:tcW w:w="851" w:type="dxa"/>
            <w:vMerge/>
            <w:shd w:val="clear" w:color="auto" w:fill="auto"/>
          </w:tcPr>
          <w:p w:rsidR="00EB2C1F" w:rsidRPr="00E51C9D" w:rsidRDefault="00EB2C1F" w:rsidP="00EB2C1F">
            <w:pPr>
              <w:widowControl w:val="0"/>
              <w:ind w:firstLine="0"/>
              <w:jc w:val="center"/>
              <w:rPr>
                <w:rFonts w:ascii="Times New Roman" w:eastAsia="SimSun" w:hAnsi="Times New Roman" w:cs="Times New Roman"/>
                <w:sz w:val="24"/>
                <w:szCs w:val="24"/>
                <w:lang w:eastAsia="zh-CN"/>
              </w:rPr>
            </w:pPr>
          </w:p>
        </w:tc>
        <w:tc>
          <w:tcPr>
            <w:tcW w:w="992" w:type="dxa"/>
            <w:textDirection w:val="btLr"/>
            <w:vAlign w:val="center"/>
          </w:tcPr>
          <w:p w:rsidR="00EB2C1F" w:rsidRPr="00E51C9D" w:rsidRDefault="00EB2C1F" w:rsidP="00EB2C1F">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минимальная / максимальная площадь земельных участков </w:t>
            </w:r>
          </w:p>
        </w:tc>
        <w:tc>
          <w:tcPr>
            <w:tcW w:w="992" w:type="dxa"/>
            <w:textDirection w:val="btLr"/>
            <w:vAlign w:val="center"/>
          </w:tcPr>
          <w:p w:rsidR="00EB2C1F" w:rsidRPr="00E51C9D" w:rsidRDefault="00EB2C1F" w:rsidP="00EB2C1F">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157" w:type="dxa"/>
            <w:textDirection w:val="btLr"/>
            <w:vAlign w:val="center"/>
          </w:tcPr>
          <w:p w:rsidR="00EB2C1F" w:rsidRPr="00E51C9D" w:rsidRDefault="00EB2C1F" w:rsidP="00EB2C1F">
            <w:pPr>
              <w:widowControl w:val="0"/>
              <w:ind w:right="113" w:firstLine="0"/>
              <w:jc w:val="center"/>
              <w:rPr>
                <w:rFonts w:ascii="Times New Roman" w:eastAsia="SimSun" w:hAnsi="Times New Roman" w:cs="Times New Roman"/>
                <w:lang w:eastAsia="zh-CN"/>
              </w:rPr>
            </w:pPr>
            <w:r w:rsidRPr="00E51C9D">
              <w:rPr>
                <w:rFonts w:ascii="Times New Roman" w:hAnsi="Times New Roman" w:cs="Times New Roman"/>
              </w:rPr>
              <w:t xml:space="preserve">минимальный отступ основных зданий, сооружений, строений и сооружений от границы, отделяющей земельный участок от территории общего пользования  </w:t>
            </w:r>
          </w:p>
        </w:tc>
        <w:tc>
          <w:tcPr>
            <w:tcW w:w="851" w:type="dxa"/>
            <w:textDirection w:val="btLr"/>
            <w:vAlign w:val="center"/>
          </w:tcPr>
          <w:p w:rsidR="00EB2C1F" w:rsidRPr="00E51C9D" w:rsidRDefault="00EB2C1F" w:rsidP="00EB2C1F">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 смежных земельных участков</w:t>
            </w:r>
          </w:p>
        </w:tc>
        <w:tc>
          <w:tcPr>
            <w:tcW w:w="709" w:type="dxa"/>
            <w:textDirection w:val="btLr"/>
            <w:vAlign w:val="center"/>
          </w:tcPr>
          <w:p w:rsidR="00EB2C1F" w:rsidRPr="00E51C9D" w:rsidRDefault="00EB2C1F" w:rsidP="00EB2C1F">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839" w:type="dxa"/>
            <w:textDirection w:val="btLr"/>
            <w:vAlign w:val="center"/>
          </w:tcPr>
          <w:p w:rsidR="00EB2C1F" w:rsidRPr="00E51C9D" w:rsidRDefault="00EB2C1F" w:rsidP="00EB2C1F">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862" w:type="dxa"/>
            <w:textDirection w:val="btLr"/>
            <w:vAlign w:val="center"/>
          </w:tcPr>
          <w:p w:rsidR="00EB2C1F" w:rsidRPr="00E51C9D" w:rsidRDefault="00EB2C1F" w:rsidP="00EB2C1F">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EB2C1F" w:rsidRPr="00E51C9D" w:rsidTr="00520497">
        <w:trPr>
          <w:cantSplit/>
          <w:trHeight w:val="275"/>
          <w:jc w:val="center"/>
        </w:trPr>
        <w:tc>
          <w:tcPr>
            <w:tcW w:w="2681" w:type="dxa"/>
            <w:shd w:val="clear" w:color="auto" w:fill="auto"/>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851" w:type="dxa"/>
            <w:shd w:val="clear" w:color="auto" w:fill="auto"/>
            <w:vAlign w:val="center"/>
          </w:tcPr>
          <w:p w:rsidR="00EB2C1F" w:rsidRPr="00E51C9D" w:rsidRDefault="00EB2C1F" w:rsidP="00EB2C1F">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992" w:type="dxa"/>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992" w:type="dxa"/>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157" w:type="dxa"/>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851" w:type="dxa"/>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709" w:type="dxa"/>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839" w:type="dxa"/>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862" w:type="dxa"/>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EB2C1F" w:rsidRPr="00E51C9D" w:rsidTr="00520497">
        <w:trPr>
          <w:cantSplit/>
          <w:trHeight w:val="411"/>
          <w:jc w:val="center"/>
        </w:trPr>
        <w:tc>
          <w:tcPr>
            <w:tcW w:w="2681" w:type="dxa"/>
            <w:shd w:val="clear" w:color="auto" w:fill="auto"/>
          </w:tcPr>
          <w:p w:rsidR="00EB2C1F" w:rsidRPr="00E51C9D" w:rsidRDefault="00EB2C1F" w:rsidP="00EB2C1F">
            <w:pPr>
              <w:pStyle w:val="aff1"/>
              <w:ind w:firstLine="0"/>
              <w:rPr>
                <w:color w:val="auto"/>
              </w:rPr>
            </w:pPr>
            <w:r w:rsidRPr="00E51C9D">
              <w:rPr>
                <w:color w:val="auto"/>
              </w:rPr>
              <w:t>Дошкольное, начальное и среднее общее образование</w:t>
            </w:r>
          </w:p>
        </w:tc>
        <w:tc>
          <w:tcPr>
            <w:tcW w:w="851" w:type="dxa"/>
            <w:shd w:val="clear" w:color="auto" w:fill="auto"/>
          </w:tcPr>
          <w:p w:rsidR="00EB2C1F" w:rsidRPr="00E51C9D" w:rsidRDefault="00EB2C1F" w:rsidP="00EB2C1F">
            <w:pPr>
              <w:pStyle w:val="aff1"/>
              <w:ind w:firstLine="0"/>
              <w:jc w:val="center"/>
              <w:rPr>
                <w:color w:val="auto"/>
              </w:rPr>
            </w:pPr>
            <w:r w:rsidRPr="00E51C9D">
              <w:rPr>
                <w:color w:val="auto"/>
              </w:rPr>
              <w:t>3.5.1</w:t>
            </w:r>
          </w:p>
        </w:tc>
        <w:tc>
          <w:tcPr>
            <w:tcW w:w="992" w:type="dxa"/>
          </w:tcPr>
          <w:p w:rsidR="00EB2C1F" w:rsidRPr="00E51C9D" w:rsidRDefault="00EB2C1F" w:rsidP="00EB2C1F">
            <w:pPr>
              <w:pStyle w:val="aff1"/>
              <w:ind w:firstLine="0"/>
              <w:jc w:val="center"/>
              <w:rPr>
                <w:rFonts w:eastAsia="SimSun"/>
                <w:color w:val="auto"/>
                <w:lang w:eastAsia="zh-CN"/>
              </w:rPr>
            </w:pPr>
            <w:r w:rsidRPr="00E51C9D">
              <w:rPr>
                <w:rFonts w:eastAsia="SimSun"/>
                <w:color w:val="auto"/>
                <w:lang w:eastAsia="zh-CN"/>
              </w:rPr>
              <w:t>300/</w:t>
            </w:r>
          </w:p>
          <w:p w:rsidR="00EB2C1F" w:rsidRPr="00E51C9D" w:rsidRDefault="00EB2C1F" w:rsidP="00EB2C1F">
            <w:pPr>
              <w:pStyle w:val="aff1"/>
              <w:ind w:firstLine="0"/>
              <w:jc w:val="center"/>
              <w:rPr>
                <w:color w:val="auto"/>
              </w:rPr>
            </w:pPr>
            <w:r w:rsidRPr="00E51C9D">
              <w:rPr>
                <w:rFonts w:eastAsia="SimSun"/>
                <w:color w:val="auto"/>
                <w:lang w:eastAsia="zh-CN"/>
              </w:rPr>
              <w:t>50000 кв. м</w:t>
            </w:r>
          </w:p>
        </w:tc>
        <w:tc>
          <w:tcPr>
            <w:tcW w:w="992" w:type="dxa"/>
          </w:tcPr>
          <w:p w:rsidR="00EB2C1F" w:rsidRPr="00E51C9D" w:rsidRDefault="00EB2C1F" w:rsidP="00EB2C1F">
            <w:pPr>
              <w:pStyle w:val="aff1"/>
              <w:ind w:firstLine="0"/>
              <w:jc w:val="center"/>
              <w:rPr>
                <w:color w:val="auto"/>
              </w:rPr>
            </w:pPr>
            <w:r w:rsidRPr="00E51C9D">
              <w:rPr>
                <w:color w:val="auto"/>
              </w:rPr>
              <w:t>15 м</w:t>
            </w:r>
          </w:p>
        </w:tc>
        <w:tc>
          <w:tcPr>
            <w:tcW w:w="1157" w:type="dxa"/>
          </w:tcPr>
          <w:p w:rsidR="00EB2C1F" w:rsidRPr="00E51C9D" w:rsidRDefault="00EB2C1F" w:rsidP="00EB2C1F">
            <w:pPr>
              <w:pStyle w:val="aff1"/>
              <w:ind w:firstLine="0"/>
              <w:jc w:val="center"/>
              <w:rPr>
                <w:color w:val="auto"/>
              </w:rPr>
            </w:pPr>
            <w:r w:rsidRPr="00E51C9D">
              <w:rPr>
                <w:color w:val="auto"/>
              </w:rPr>
              <w:t>10 м</w:t>
            </w:r>
          </w:p>
        </w:tc>
        <w:tc>
          <w:tcPr>
            <w:tcW w:w="851" w:type="dxa"/>
          </w:tcPr>
          <w:p w:rsidR="00EB2C1F" w:rsidRPr="00E51C9D" w:rsidRDefault="00EB2C1F" w:rsidP="00EB2C1F">
            <w:pPr>
              <w:pStyle w:val="aff1"/>
              <w:ind w:firstLine="0"/>
              <w:jc w:val="center"/>
              <w:rPr>
                <w:color w:val="auto"/>
              </w:rPr>
            </w:pPr>
            <w:r w:rsidRPr="00E51C9D">
              <w:rPr>
                <w:color w:val="auto"/>
              </w:rPr>
              <w:t>5 м</w:t>
            </w:r>
          </w:p>
        </w:tc>
        <w:tc>
          <w:tcPr>
            <w:tcW w:w="709" w:type="dxa"/>
          </w:tcPr>
          <w:p w:rsidR="00EB2C1F" w:rsidRPr="00E51C9D" w:rsidRDefault="00EB2C1F" w:rsidP="00EB2C1F">
            <w:pPr>
              <w:pStyle w:val="aff1"/>
              <w:ind w:firstLine="0"/>
              <w:jc w:val="center"/>
              <w:rPr>
                <w:color w:val="auto"/>
              </w:rPr>
            </w:pPr>
            <w:r w:rsidRPr="00E51C9D">
              <w:rPr>
                <w:color w:val="auto"/>
              </w:rPr>
              <w:t xml:space="preserve">3 </w:t>
            </w:r>
          </w:p>
        </w:tc>
        <w:tc>
          <w:tcPr>
            <w:tcW w:w="839" w:type="dxa"/>
          </w:tcPr>
          <w:p w:rsidR="00EB2C1F" w:rsidRPr="00E51C9D" w:rsidRDefault="00EB2C1F" w:rsidP="00EB2C1F">
            <w:pPr>
              <w:pStyle w:val="aff1"/>
              <w:ind w:firstLine="0"/>
              <w:jc w:val="center"/>
              <w:rPr>
                <w:color w:val="auto"/>
              </w:rPr>
            </w:pPr>
            <w:r w:rsidRPr="00E51C9D">
              <w:rPr>
                <w:color w:val="auto"/>
              </w:rPr>
              <w:t>15 м</w:t>
            </w:r>
          </w:p>
        </w:tc>
        <w:tc>
          <w:tcPr>
            <w:tcW w:w="862" w:type="dxa"/>
          </w:tcPr>
          <w:p w:rsidR="00EB2C1F" w:rsidRPr="00E51C9D" w:rsidRDefault="00EB2C1F" w:rsidP="00EB2C1F">
            <w:pPr>
              <w:pStyle w:val="aff1"/>
              <w:ind w:firstLine="0"/>
              <w:jc w:val="center"/>
              <w:rPr>
                <w:color w:val="auto"/>
              </w:rPr>
            </w:pPr>
            <w:r w:rsidRPr="00E51C9D">
              <w:rPr>
                <w:color w:val="auto"/>
              </w:rPr>
              <w:t>50 %</w:t>
            </w:r>
          </w:p>
        </w:tc>
      </w:tr>
      <w:tr w:rsidR="00EB2C1F" w:rsidRPr="00E51C9D" w:rsidTr="00520497">
        <w:trPr>
          <w:trHeight w:val="20"/>
          <w:jc w:val="center"/>
        </w:trPr>
        <w:tc>
          <w:tcPr>
            <w:tcW w:w="2681" w:type="dxa"/>
            <w:shd w:val="clear" w:color="auto" w:fill="auto"/>
          </w:tcPr>
          <w:p w:rsidR="00EB2C1F" w:rsidRPr="00E51C9D" w:rsidRDefault="00EB2C1F" w:rsidP="00EB2C1F">
            <w:pPr>
              <w:pStyle w:val="aff1"/>
              <w:ind w:firstLine="0"/>
              <w:rPr>
                <w:color w:val="auto"/>
              </w:rPr>
            </w:pPr>
            <w:r w:rsidRPr="00E51C9D">
              <w:rPr>
                <w:color w:val="auto"/>
              </w:rPr>
              <w:t>Среднее и высшее профессиональное образование</w:t>
            </w:r>
          </w:p>
        </w:tc>
        <w:tc>
          <w:tcPr>
            <w:tcW w:w="851" w:type="dxa"/>
            <w:shd w:val="clear" w:color="auto" w:fill="auto"/>
          </w:tcPr>
          <w:p w:rsidR="00EB2C1F" w:rsidRPr="00E51C9D" w:rsidRDefault="00EB2C1F" w:rsidP="00EB2C1F">
            <w:pPr>
              <w:pStyle w:val="aff1"/>
              <w:ind w:firstLine="0"/>
              <w:jc w:val="center"/>
              <w:rPr>
                <w:color w:val="auto"/>
              </w:rPr>
            </w:pPr>
            <w:r w:rsidRPr="00E51C9D">
              <w:rPr>
                <w:color w:val="auto"/>
              </w:rPr>
              <w:t>3.5.2</w:t>
            </w:r>
          </w:p>
        </w:tc>
        <w:tc>
          <w:tcPr>
            <w:tcW w:w="992" w:type="dxa"/>
          </w:tcPr>
          <w:p w:rsidR="00EB2C1F" w:rsidRPr="00E51C9D" w:rsidRDefault="00EB2C1F" w:rsidP="00EB2C1F">
            <w:pPr>
              <w:pStyle w:val="aff1"/>
              <w:ind w:firstLine="0"/>
              <w:jc w:val="center"/>
              <w:rPr>
                <w:rFonts w:eastAsia="SimSun"/>
                <w:color w:val="auto"/>
                <w:lang w:eastAsia="zh-CN"/>
              </w:rPr>
            </w:pPr>
            <w:r w:rsidRPr="00E51C9D">
              <w:rPr>
                <w:rFonts w:eastAsia="SimSun"/>
                <w:color w:val="auto"/>
                <w:lang w:eastAsia="zh-CN"/>
              </w:rPr>
              <w:t>300/</w:t>
            </w:r>
          </w:p>
          <w:p w:rsidR="00EB2C1F" w:rsidRPr="00E51C9D" w:rsidRDefault="00EB2C1F" w:rsidP="00EB2C1F">
            <w:pPr>
              <w:pStyle w:val="aff1"/>
              <w:ind w:firstLine="0"/>
              <w:jc w:val="center"/>
              <w:rPr>
                <w:color w:val="auto"/>
              </w:rPr>
            </w:pPr>
            <w:r w:rsidRPr="00E51C9D">
              <w:rPr>
                <w:rFonts w:eastAsia="SimSun"/>
                <w:color w:val="auto"/>
                <w:lang w:eastAsia="zh-CN"/>
              </w:rPr>
              <w:t>50000 кв. м</w:t>
            </w:r>
          </w:p>
        </w:tc>
        <w:tc>
          <w:tcPr>
            <w:tcW w:w="992" w:type="dxa"/>
          </w:tcPr>
          <w:p w:rsidR="00EB2C1F" w:rsidRPr="00E51C9D" w:rsidRDefault="00EB2C1F" w:rsidP="00EB2C1F">
            <w:pPr>
              <w:pStyle w:val="aff1"/>
              <w:ind w:firstLine="0"/>
              <w:jc w:val="center"/>
              <w:rPr>
                <w:color w:val="auto"/>
              </w:rPr>
            </w:pPr>
            <w:r w:rsidRPr="00E51C9D">
              <w:rPr>
                <w:color w:val="auto"/>
              </w:rPr>
              <w:t>15 м</w:t>
            </w:r>
          </w:p>
        </w:tc>
        <w:tc>
          <w:tcPr>
            <w:tcW w:w="1157" w:type="dxa"/>
          </w:tcPr>
          <w:p w:rsidR="00EB2C1F" w:rsidRPr="00E51C9D" w:rsidRDefault="00EB2C1F" w:rsidP="00EB2C1F">
            <w:pPr>
              <w:pStyle w:val="aff1"/>
              <w:ind w:firstLine="0"/>
              <w:jc w:val="center"/>
              <w:rPr>
                <w:color w:val="auto"/>
              </w:rPr>
            </w:pPr>
            <w:r w:rsidRPr="00E51C9D">
              <w:rPr>
                <w:color w:val="auto"/>
              </w:rPr>
              <w:t>10 м</w:t>
            </w:r>
          </w:p>
        </w:tc>
        <w:tc>
          <w:tcPr>
            <w:tcW w:w="851" w:type="dxa"/>
          </w:tcPr>
          <w:p w:rsidR="00EB2C1F" w:rsidRPr="00E51C9D" w:rsidRDefault="00EB2C1F" w:rsidP="00EB2C1F">
            <w:pPr>
              <w:pStyle w:val="aff1"/>
              <w:ind w:firstLine="0"/>
              <w:jc w:val="center"/>
              <w:rPr>
                <w:color w:val="auto"/>
              </w:rPr>
            </w:pPr>
            <w:r w:rsidRPr="00E51C9D">
              <w:rPr>
                <w:color w:val="auto"/>
              </w:rPr>
              <w:t>5 м</w:t>
            </w:r>
          </w:p>
        </w:tc>
        <w:tc>
          <w:tcPr>
            <w:tcW w:w="709" w:type="dxa"/>
          </w:tcPr>
          <w:p w:rsidR="00EB2C1F" w:rsidRPr="00E51C9D" w:rsidRDefault="00EB2C1F" w:rsidP="00EB2C1F">
            <w:pPr>
              <w:pStyle w:val="aff1"/>
              <w:ind w:firstLine="0"/>
              <w:jc w:val="center"/>
              <w:rPr>
                <w:color w:val="auto"/>
              </w:rPr>
            </w:pPr>
            <w:r w:rsidRPr="00E51C9D">
              <w:rPr>
                <w:color w:val="auto"/>
              </w:rPr>
              <w:t xml:space="preserve">3 </w:t>
            </w:r>
          </w:p>
        </w:tc>
        <w:tc>
          <w:tcPr>
            <w:tcW w:w="839" w:type="dxa"/>
          </w:tcPr>
          <w:p w:rsidR="00EB2C1F" w:rsidRPr="00E51C9D" w:rsidRDefault="00EB2C1F" w:rsidP="00EB2C1F">
            <w:pPr>
              <w:pStyle w:val="aff1"/>
              <w:ind w:firstLine="0"/>
              <w:jc w:val="center"/>
              <w:rPr>
                <w:color w:val="auto"/>
              </w:rPr>
            </w:pPr>
            <w:r w:rsidRPr="00E51C9D">
              <w:rPr>
                <w:color w:val="auto"/>
              </w:rPr>
              <w:t>15 м</w:t>
            </w:r>
          </w:p>
        </w:tc>
        <w:tc>
          <w:tcPr>
            <w:tcW w:w="862" w:type="dxa"/>
          </w:tcPr>
          <w:p w:rsidR="00EB2C1F" w:rsidRPr="00E51C9D" w:rsidRDefault="00EB2C1F" w:rsidP="00EB2C1F">
            <w:pPr>
              <w:pStyle w:val="aff1"/>
              <w:ind w:firstLine="0"/>
              <w:jc w:val="center"/>
              <w:rPr>
                <w:color w:val="auto"/>
              </w:rPr>
            </w:pPr>
            <w:r w:rsidRPr="00E51C9D">
              <w:rPr>
                <w:color w:val="auto"/>
              </w:rPr>
              <w:t>50 %</w:t>
            </w:r>
          </w:p>
        </w:tc>
      </w:tr>
      <w:tr w:rsidR="002D7577" w:rsidRPr="00E51C9D" w:rsidTr="00520497">
        <w:trPr>
          <w:trHeight w:val="20"/>
          <w:jc w:val="center"/>
        </w:trPr>
        <w:tc>
          <w:tcPr>
            <w:tcW w:w="2681" w:type="dxa"/>
            <w:shd w:val="clear" w:color="auto" w:fill="auto"/>
          </w:tcPr>
          <w:p w:rsidR="002D7577" w:rsidRPr="00E51C9D" w:rsidRDefault="002D7577" w:rsidP="0098155E">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Площадки для занятий спортом</w:t>
            </w:r>
          </w:p>
        </w:tc>
        <w:tc>
          <w:tcPr>
            <w:tcW w:w="851" w:type="dxa"/>
            <w:shd w:val="clear" w:color="auto" w:fill="auto"/>
          </w:tcPr>
          <w:p w:rsidR="002D7577" w:rsidRPr="00E51C9D" w:rsidRDefault="002D7577" w:rsidP="0098155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5.1.3</w:t>
            </w:r>
          </w:p>
        </w:tc>
        <w:tc>
          <w:tcPr>
            <w:tcW w:w="992" w:type="dxa"/>
          </w:tcPr>
          <w:p w:rsidR="002D7577" w:rsidRPr="00E51C9D" w:rsidRDefault="002D7577" w:rsidP="00EB2C1F">
            <w:pPr>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300/</w:t>
            </w:r>
          </w:p>
          <w:p w:rsidR="002D7577" w:rsidRPr="00E51C9D" w:rsidRDefault="002D7577" w:rsidP="00EB2C1F">
            <w:pPr>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5000</w:t>
            </w:r>
          </w:p>
          <w:p w:rsidR="002D7577" w:rsidRPr="00E51C9D" w:rsidRDefault="002D7577" w:rsidP="00EB2C1F">
            <w:pPr>
              <w:ind w:firstLine="0"/>
              <w:jc w:val="center"/>
              <w:rPr>
                <w:rFonts w:ascii="Times New Roman" w:hAnsi="Times New Roman" w:cs="Times New Roman"/>
                <w:sz w:val="24"/>
                <w:szCs w:val="24"/>
              </w:rPr>
            </w:pPr>
            <w:r w:rsidRPr="00E51C9D">
              <w:rPr>
                <w:rFonts w:ascii="Times New Roman" w:eastAsia="SimSun" w:hAnsi="Times New Roman" w:cs="Times New Roman"/>
                <w:sz w:val="24"/>
                <w:szCs w:val="24"/>
                <w:lang w:eastAsia="zh-CN"/>
              </w:rPr>
              <w:t>кв. м</w:t>
            </w:r>
          </w:p>
        </w:tc>
        <w:tc>
          <w:tcPr>
            <w:tcW w:w="992" w:type="dxa"/>
          </w:tcPr>
          <w:p w:rsidR="002D7577" w:rsidRPr="00E51C9D" w:rsidRDefault="002D7577" w:rsidP="00EB2C1F">
            <w:pPr>
              <w:pStyle w:val="aff1"/>
              <w:ind w:firstLine="0"/>
              <w:jc w:val="center"/>
              <w:rPr>
                <w:color w:val="auto"/>
              </w:rPr>
            </w:pPr>
            <w:r w:rsidRPr="00E51C9D">
              <w:rPr>
                <w:color w:val="auto"/>
              </w:rPr>
              <w:t>15 м</w:t>
            </w:r>
          </w:p>
        </w:tc>
        <w:tc>
          <w:tcPr>
            <w:tcW w:w="1157" w:type="dxa"/>
          </w:tcPr>
          <w:p w:rsidR="002D7577" w:rsidRPr="00E51C9D" w:rsidRDefault="002D7577" w:rsidP="00EB2C1F">
            <w:pPr>
              <w:pStyle w:val="aff1"/>
              <w:ind w:firstLine="0"/>
              <w:jc w:val="center"/>
              <w:rPr>
                <w:color w:val="auto"/>
              </w:rPr>
            </w:pPr>
            <w:r w:rsidRPr="00E51C9D">
              <w:rPr>
                <w:color w:val="auto"/>
              </w:rPr>
              <w:t>10 м</w:t>
            </w:r>
          </w:p>
        </w:tc>
        <w:tc>
          <w:tcPr>
            <w:tcW w:w="851" w:type="dxa"/>
          </w:tcPr>
          <w:p w:rsidR="002D7577" w:rsidRPr="00E51C9D" w:rsidRDefault="002D7577" w:rsidP="00EB2C1F">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5 м</w:t>
            </w:r>
          </w:p>
        </w:tc>
        <w:tc>
          <w:tcPr>
            <w:tcW w:w="709" w:type="dxa"/>
          </w:tcPr>
          <w:p w:rsidR="002D7577" w:rsidRPr="00E51C9D" w:rsidRDefault="002D7577" w:rsidP="00EB2C1F">
            <w:pPr>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39" w:type="dxa"/>
          </w:tcPr>
          <w:p w:rsidR="002D7577" w:rsidRPr="00E51C9D" w:rsidRDefault="002D7577" w:rsidP="00EB2C1F">
            <w:pPr>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862" w:type="dxa"/>
          </w:tcPr>
          <w:p w:rsidR="002D7577" w:rsidRPr="00E51C9D" w:rsidRDefault="002D7577" w:rsidP="00EB2C1F">
            <w:pPr>
              <w:ind w:firstLine="0"/>
              <w:jc w:val="center"/>
              <w:rPr>
                <w:rFonts w:ascii="Times New Roman" w:hAnsi="Times New Roman" w:cs="Times New Roman"/>
                <w:sz w:val="24"/>
                <w:szCs w:val="24"/>
              </w:rPr>
            </w:pPr>
            <w:r w:rsidRPr="00E51C9D">
              <w:rPr>
                <w:rFonts w:ascii="Times New Roman" w:hAnsi="Times New Roman" w:cs="Times New Roman"/>
                <w:sz w:val="24"/>
                <w:szCs w:val="24"/>
              </w:rPr>
              <w:t>50 %</w:t>
            </w:r>
          </w:p>
        </w:tc>
      </w:tr>
      <w:tr w:rsidR="002D7577" w:rsidRPr="00E51C9D" w:rsidTr="00520497">
        <w:trPr>
          <w:cantSplit/>
          <w:trHeight w:val="411"/>
          <w:jc w:val="center"/>
        </w:trPr>
        <w:tc>
          <w:tcPr>
            <w:tcW w:w="2681" w:type="dxa"/>
            <w:shd w:val="clear" w:color="auto" w:fill="auto"/>
          </w:tcPr>
          <w:p w:rsidR="002D7577" w:rsidRPr="00E51C9D" w:rsidRDefault="002D7577" w:rsidP="0098155E">
            <w:pPr>
              <w:pStyle w:val="aff1"/>
              <w:ind w:firstLine="0"/>
              <w:rPr>
                <w:color w:val="auto"/>
              </w:rPr>
            </w:pPr>
            <w:r w:rsidRPr="00E51C9D">
              <w:rPr>
                <w:color w:val="auto"/>
              </w:rPr>
              <w:t>Благоустройство территории</w:t>
            </w:r>
          </w:p>
        </w:tc>
        <w:tc>
          <w:tcPr>
            <w:tcW w:w="851" w:type="dxa"/>
            <w:shd w:val="clear" w:color="auto" w:fill="auto"/>
          </w:tcPr>
          <w:p w:rsidR="002D7577" w:rsidRPr="00E51C9D" w:rsidRDefault="002D7577" w:rsidP="0098155E">
            <w:pPr>
              <w:pStyle w:val="aff1"/>
              <w:ind w:firstLine="0"/>
              <w:jc w:val="center"/>
              <w:rPr>
                <w:color w:val="auto"/>
              </w:rPr>
            </w:pPr>
            <w:r w:rsidRPr="00E51C9D">
              <w:rPr>
                <w:color w:val="auto"/>
              </w:rPr>
              <w:t>12.0.2</w:t>
            </w:r>
          </w:p>
        </w:tc>
        <w:tc>
          <w:tcPr>
            <w:tcW w:w="6402" w:type="dxa"/>
            <w:gridSpan w:val="7"/>
            <w:vMerge w:val="restart"/>
          </w:tcPr>
          <w:p w:rsidR="002D7577" w:rsidRPr="00E51C9D" w:rsidRDefault="002D7577" w:rsidP="003B5831">
            <w:pPr>
              <w:pStyle w:val="aff1"/>
              <w:ind w:firstLine="0"/>
              <w:jc w:val="center"/>
              <w:rPr>
                <w:color w:val="auto"/>
              </w:rPr>
            </w:pPr>
            <w:r w:rsidRPr="00E51C9D">
              <w:rPr>
                <w:color w:val="auto"/>
              </w:rPr>
              <w:t>Не подлежат установлению</w:t>
            </w:r>
          </w:p>
        </w:tc>
      </w:tr>
      <w:tr w:rsidR="002D7577" w:rsidRPr="00E51C9D" w:rsidTr="00520497">
        <w:trPr>
          <w:cantSplit/>
          <w:trHeight w:val="411"/>
          <w:jc w:val="center"/>
        </w:trPr>
        <w:tc>
          <w:tcPr>
            <w:tcW w:w="2681" w:type="dxa"/>
            <w:shd w:val="clear" w:color="auto" w:fill="auto"/>
          </w:tcPr>
          <w:p w:rsidR="002D7577" w:rsidRPr="00E51C9D" w:rsidRDefault="002D7577" w:rsidP="0098155E">
            <w:pPr>
              <w:pStyle w:val="aff1"/>
              <w:ind w:hanging="15"/>
              <w:rPr>
                <w:color w:val="auto"/>
              </w:rPr>
            </w:pPr>
            <w:r w:rsidRPr="00E51C9D">
              <w:rPr>
                <w:color w:val="auto"/>
              </w:rPr>
              <w:t>Историко-культурная деятельность</w:t>
            </w:r>
          </w:p>
        </w:tc>
        <w:tc>
          <w:tcPr>
            <w:tcW w:w="851" w:type="dxa"/>
            <w:shd w:val="clear" w:color="auto" w:fill="auto"/>
          </w:tcPr>
          <w:p w:rsidR="002D7577" w:rsidRPr="00E51C9D" w:rsidRDefault="002D7577" w:rsidP="0098155E">
            <w:pPr>
              <w:pStyle w:val="aff1"/>
              <w:ind w:hanging="15"/>
              <w:jc w:val="center"/>
              <w:rPr>
                <w:color w:val="auto"/>
              </w:rPr>
            </w:pPr>
            <w:r w:rsidRPr="00E51C9D">
              <w:rPr>
                <w:color w:val="auto"/>
              </w:rPr>
              <w:t>9.3</w:t>
            </w:r>
          </w:p>
        </w:tc>
        <w:tc>
          <w:tcPr>
            <w:tcW w:w="6402" w:type="dxa"/>
            <w:gridSpan w:val="7"/>
            <w:vMerge/>
          </w:tcPr>
          <w:p w:rsidR="002D7577" w:rsidRPr="00E51C9D" w:rsidRDefault="002D7577" w:rsidP="003B5831">
            <w:pPr>
              <w:pStyle w:val="aff1"/>
              <w:ind w:firstLine="0"/>
              <w:jc w:val="center"/>
              <w:rPr>
                <w:color w:val="auto"/>
              </w:rPr>
            </w:pPr>
          </w:p>
        </w:tc>
      </w:tr>
    </w:tbl>
    <w:p w:rsidR="00EB2C1F" w:rsidRPr="00E51C9D" w:rsidRDefault="00EB2C1F" w:rsidP="00EB2C1F">
      <w:pPr>
        <w:rPr>
          <w:rFonts w:eastAsia="SimSun" w:cs="Times New Roman"/>
          <w:sz w:val="24"/>
          <w:szCs w:val="24"/>
          <w:lang w:eastAsia="zh-CN"/>
        </w:rPr>
      </w:pPr>
    </w:p>
    <w:p w:rsidR="00EB2C1F" w:rsidRPr="00E51C9D" w:rsidRDefault="00EB2C1F" w:rsidP="00EB2C1F">
      <w:pPr>
        <w:rPr>
          <w:rFonts w:eastAsia="SimSun" w:cs="Times New Roman"/>
          <w:sz w:val="24"/>
          <w:szCs w:val="24"/>
          <w:lang w:eastAsia="zh-CN"/>
        </w:rPr>
        <w:sectPr w:rsidR="00EB2C1F" w:rsidRPr="00E51C9D" w:rsidSect="00520497">
          <w:pgSz w:w="11906" w:h="16838"/>
          <w:pgMar w:top="567" w:right="709" w:bottom="709" w:left="1134" w:header="720" w:footer="363" w:gutter="0"/>
          <w:cols w:space="720"/>
          <w:docGrid w:linePitch="360"/>
        </w:sectPr>
      </w:pPr>
    </w:p>
    <w:p w:rsidR="00EB2C1F" w:rsidRPr="00E51C9D" w:rsidRDefault="003B5831" w:rsidP="00EB2C1F">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3</w:t>
      </w:r>
      <w:r w:rsidR="00EB2C1F" w:rsidRPr="00E51C9D">
        <w:rPr>
          <w:rFonts w:ascii="Times New Roman" w:eastAsia="SimSun" w:hAnsi="Times New Roman" w:cs="Times New Roman"/>
          <w:sz w:val="24"/>
          <w:szCs w:val="24"/>
          <w:lang w:eastAsia="zh-CN"/>
        </w:rPr>
        <w:t>.2. Условно разрешенные виды использования земельных участков и объектов капитального строительства:</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69"/>
        <w:gridCol w:w="850"/>
        <w:gridCol w:w="1134"/>
        <w:gridCol w:w="851"/>
        <w:gridCol w:w="1048"/>
        <w:gridCol w:w="992"/>
        <w:gridCol w:w="851"/>
        <w:gridCol w:w="708"/>
        <w:gridCol w:w="851"/>
      </w:tblGrid>
      <w:tr w:rsidR="00EB2C1F" w:rsidRPr="00E51C9D" w:rsidTr="00520497">
        <w:trPr>
          <w:cantSplit/>
          <w:trHeight w:val="1126"/>
          <w:jc w:val="center"/>
        </w:trPr>
        <w:tc>
          <w:tcPr>
            <w:tcW w:w="2569" w:type="dxa"/>
            <w:vMerge w:val="restart"/>
            <w:shd w:val="clear" w:color="auto" w:fill="auto"/>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850" w:type="dxa"/>
            <w:vMerge w:val="restart"/>
            <w:shd w:val="clear" w:color="auto" w:fill="auto"/>
            <w:vAlign w:val="center"/>
          </w:tcPr>
          <w:p w:rsidR="00EB2C1F" w:rsidRPr="00E51C9D" w:rsidRDefault="00EB2C1F" w:rsidP="00EB2C1F">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435" w:type="dxa"/>
            <w:gridSpan w:val="7"/>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EB2C1F" w:rsidRPr="00E51C9D" w:rsidTr="00520497">
        <w:trPr>
          <w:cantSplit/>
          <w:trHeight w:val="4246"/>
          <w:jc w:val="center"/>
        </w:trPr>
        <w:tc>
          <w:tcPr>
            <w:tcW w:w="2569" w:type="dxa"/>
            <w:vMerge/>
            <w:shd w:val="clear" w:color="auto" w:fill="auto"/>
          </w:tcPr>
          <w:p w:rsidR="00EB2C1F" w:rsidRPr="00E51C9D" w:rsidRDefault="00EB2C1F" w:rsidP="00EB2C1F">
            <w:pPr>
              <w:widowControl w:val="0"/>
              <w:ind w:firstLine="0"/>
              <w:jc w:val="center"/>
              <w:rPr>
                <w:rFonts w:ascii="Times New Roman" w:eastAsia="SimSun" w:hAnsi="Times New Roman" w:cs="Times New Roman"/>
                <w:sz w:val="24"/>
                <w:szCs w:val="24"/>
                <w:lang w:eastAsia="zh-CN"/>
              </w:rPr>
            </w:pPr>
          </w:p>
        </w:tc>
        <w:tc>
          <w:tcPr>
            <w:tcW w:w="850" w:type="dxa"/>
            <w:vMerge/>
            <w:shd w:val="clear" w:color="auto" w:fill="auto"/>
          </w:tcPr>
          <w:p w:rsidR="00EB2C1F" w:rsidRPr="00E51C9D" w:rsidRDefault="00EB2C1F" w:rsidP="00EB2C1F">
            <w:pPr>
              <w:widowControl w:val="0"/>
              <w:ind w:firstLine="0"/>
              <w:jc w:val="center"/>
              <w:rPr>
                <w:rFonts w:ascii="Times New Roman" w:eastAsia="SimSun" w:hAnsi="Times New Roman" w:cs="Times New Roman"/>
                <w:sz w:val="24"/>
                <w:szCs w:val="24"/>
                <w:lang w:eastAsia="zh-CN"/>
              </w:rPr>
            </w:pPr>
          </w:p>
        </w:tc>
        <w:tc>
          <w:tcPr>
            <w:tcW w:w="1134" w:type="dxa"/>
            <w:textDirection w:val="btLr"/>
            <w:vAlign w:val="center"/>
          </w:tcPr>
          <w:p w:rsidR="00EB2C1F" w:rsidRPr="00E51C9D" w:rsidRDefault="00EB2C1F" w:rsidP="00EB2C1F">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51" w:type="dxa"/>
            <w:textDirection w:val="btLr"/>
            <w:vAlign w:val="center"/>
          </w:tcPr>
          <w:p w:rsidR="00EB2C1F" w:rsidRPr="00E51C9D" w:rsidRDefault="00EB2C1F" w:rsidP="00EB2C1F">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048" w:type="dxa"/>
            <w:textDirection w:val="btLr"/>
            <w:vAlign w:val="center"/>
          </w:tcPr>
          <w:p w:rsidR="00EB2C1F" w:rsidRPr="00E51C9D" w:rsidRDefault="00EB2C1F" w:rsidP="00EB2C1F">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rPr>
              <w:t xml:space="preserve">минимальный отступ основных зданий, сооружений, строений и сооружений от границы, отделяющей земельный участок от территории </w:t>
            </w:r>
            <w:r w:rsidRPr="00E51C9D">
              <w:rPr>
                <w:rFonts w:ascii="Times New Roman" w:hAnsi="Times New Roman" w:cs="Times New Roman"/>
                <w:sz w:val="24"/>
                <w:szCs w:val="24"/>
              </w:rPr>
              <w:t xml:space="preserve">общего пользования  </w:t>
            </w:r>
          </w:p>
        </w:tc>
        <w:tc>
          <w:tcPr>
            <w:tcW w:w="992" w:type="dxa"/>
            <w:textDirection w:val="btLr"/>
            <w:vAlign w:val="center"/>
          </w:tcPr>
          <w:p w:rsidR="00EB2C1F" w:rsidRPr="00E51C9D" w:rsidRDefault="00EB2C1F" w:rsidP="00EB2C1F">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 смежных земельных участков</w:t>
            </w:r>
          </w:p>
        </w:tc>
        <w:tc>
          <w:tcPr>
            <w:tcW w:w="851" w:type="dxa"/>
            <w:textDirection w:val="btLr"/>
            <w:vAlign w:val="center"/>
          </w:tcPr>
          <w:p w:rsidR="00EB2C1F" w:rsidRPr="00E51C9D" w:rsidRDefault="00EB2C1F" w:rsidP="00EB2C1F">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708" w:type="dxa"/>
            <w:textDirection w:val="btLr"/>
            <w:vAlign w:val="center"/>
          </w:tcPr>
          <w:p w:rsidR="00EB2C1F" w:rsidRPr="00E51C9D" w:rsidRDefault="00EB2C1F" w:rsidP="00EB2C1F">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851" w:type="dxa"/>
            <w:textDirection w:val="btLr"/>
            <w:vAlign w:val="center"/>
          </w:tcPr>
          <w:p w:rsidR="00EB2C1F" w:rsidRPr="00E51C9D" w:rsidRDefault="00EB2C1F" w:rsidP="00EB2C1F">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EB2C1F" w:rsidRPr="00E51C9D" w:rsidTr="00520497">
        <w:trPr>
          <w:cantSplit/>
          <w:trHeight w:val="137"/>
          <w:jc w:val="center"/>
        </w:trPr>
        <w:tc>
          <w:tcPr>
            <w:tcW w:w="2569" w:type="dxa"/>
            <w:shd w:val="clear" w:color="auto" w:fill="auto"/>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850" w:type="dxa"/>
            <w:shd w:val="clear" w:color="auto" w:fill="auto"/>
            <w:vAlign w:val="center"/>
          </w:tcPr>
          <w:p w:rsidR="00EB2C1F" w:rsidRPr="00E51C9D" w:rsidRDefault="00EB2C1F" w:rsidP="00EB2C1F">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1134" w:type="dxa"/>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1" w:type="dxa"/>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048" w:type="dxa"/>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992" w:type="dxa"/>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851" w:type="dxa"/>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708" w:type="dxa"/>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851" w:type="dxa"/>
            <w:vAlign w:val="center"/>
          </w:tcPr>
          <w:p w:rsidR="00EB2C1F" w:rsidRPr="00E51C9D" w:rsidRDefault="00EB2C1F" w:rsidP="00EB2C1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2D7577" w:rsidRPr="00E51C9D" w:rsidTr="00520497">
        <w:trPr>
          <w:trHeight w:val="411"/>
          <w:jc w:val="center"/>
        </w:trPr>
        <w:tc>
          <w:tcPr>
            <w:tcW w:w="2569" w:type="dxa"/>
            <w:shd w:val="clear" w:color="auto" w:fill="auto"/>
          </w:tcPr>
          <w:p w:rsidR="002D7577" w:rsidRPr="00E51C9D" w:rsidRDefault="002D7577" w:rsidP="0098155E">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 xml:space="preserve">Объекты </w:t>
            </w:r>
            <w:proofErr w:type="spellStart"/>
            <w:r w:rsidRPr="00E51C9D">
              <w:rPr>
                <w:rFonts w:ascii="Times New Roman" w:hAnsi="Times New Roman" w:cs="Times New Roman"/>
                <w:sz w:val="24"/>
                <w:szCs w:val="24"/>
              </w:rPr>
              <w:t>культурно-досуговой</w:t>
            </w:r>
            <w:proofErr w:type="spellEnd"/>
            <w:r w:rsidRPr="00E51C9D">
              <w:rPr>
                <w:rFonts w:ascii="Times New Roman" w:hAnsi="Times New Roman" w:cs="Times New Roman"/>
                <w:sz w:val="24"/>
                <w:szCs w:val="24"/>
              </w:rPr>
              <w:t xml:space="preserve"> деятельности</w:t>
            </w:r>
          </w:p>
        </w:tc>
        <w:tc>
          <w:tcPr>
            <w:tcW w:w="850" w:type="dxa"/>
            <w:shd w:val="clear" w:color="auto" w:fill="auto"/>
          </w:tcPr>
          <w:p w:rsidR="002D7577" w:rsidRPr="00E51C9D" w:rsidRDefault="002D7577" w:rsidP="0098155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3.6.1</w:t>
            </w:r>
          </w:p>
        </w:tc>
        <w:tc>
          <w:tcPr>
            <w:tcW w:w="1134" w:type="dxa"/>
          </w:tcPr>
          <w:p w:rsidR="002D7577" w:rsidRPr="00E51C9D" w:rsidRDefault="002D7577" w:rsidP="00EB2C1F">
            <w:pPr>
              <w:pStyle w:val="aff1"/>
              <w:ind w:firstLine="0"/>
              <w:jc w:val="center"/>
              <w:rPr>
                <w:color w:val="auto"/>
              </w:rPr>
            </w:pPr>
            <w:r w:rsidRPr="00E51C9D">
              <w:rPr>
                <w:color w:val="auto"/>
              </w:rPr>
              <w:t>300/</w:t>
            </w:r>
          </w:p>
          <w:p w:rsidR="002D7577" w:rsidRPr="00E51C9D" w:rsidRDefault="002D7577" w:rsidP="00EB2C1F">
            <w:pPr>
              <w:pStyle w:val="aff1"/>
              <w:ind w:firstLine="0"/>
              <w:jc w:val="center"/>
              <w:rPr>
                <w:color w:val="auto"/>
              </w:rPr>
            </w:pPr>
            <w:r w:rsidRPr="00E51C9D">
              <w:rPr>
                <w:color w:val="auto"/>
              </w:rPr>
              <w:t>5000</w:t>
            </w:r>
          </w:p>
          <w:p w:rsidR="002D7577" w:rsidRPr="00E51C9D" w:rsidRDefault="002D7577" w:rsidP="00EB2C1F">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851" w:type="dxa"/>
          </w:tcPr>
          <w:p w:rsidR="002D7577" w:rsidRPr="00E51C9D" w:rsidRDefault="002D7577" w:rsidP="00EB2C1F">
            <w:pPr>
              <w:pStyle w:val="aff1"/>
              <w:ind w:firstLine="0"/>
              <w:jc w:val="center"/>
              <w:rPr>
                <w:color w:val="auto"/>
              </w:rPr>
            </w:pPr>
            <w:r w:rsidRPr="00E51C9D">
              <w:rPr>
                <w:color w:val="auto"/>
              </w:rPr>
              <w:t>15 м</w:t>
            </w:r>
          </w:p>
        </w:tc>
        <w:tc>
          <w:tcPr>
            <w:tcW w:w="1048" w:type="dxa"/>
          </w:tcPr>
          <w:p w:rsidR="002D7577" w:rsidRPr="00E51C9D" w:rsidRDefault="002D7577" w:rsidP="00EB2C1F">
            <w:pPr>
              <w:pStyle w:val="aff1"/>
              <w:ind w:firstLine="0"/>
              <w:jc w:val="center"/>
              <w:rPr>
                <w:color w:val="auto"/>
              </w:rPr>
            </w:pPr>
            <w:r w:rsidRPr="00E51C9D">
              <w:rPr>
                <w:color w:val="auto"/>
              </w:rPr>
              <w:t>5 м</w:t>
            </w:r>
          </w:p>
        </w:tc>
        <w:tc>
          <w:tcPr>
            <w:tcW w:w="992" w:type="dxa"/>
          </w:tcPr>
          <w:p w:rsidR="002D7577" w:rsidRPr="00E51C9D" w:rsidRDefault="002D7577" w:rsidP="00EB2C1F">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1" w:type="dxa"/>
          </w:tcPr>
          <w:p w:rsidR="002D7577" w:rsidRPr="00E51C9D" w:rsidRDefault="002D7577" w:rsidP="00EB2C1F">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2</w:t>
            </w:r>
          </w:p>
        </w:tc>
        <w:tc>
          <w:tcPr>
            <w:tcW w:w="708" w:type="dxa"/>
          </w:tcPr>
          <w:p w:rsidR="002D7577" w:rsidRPr="00E51C9D" w:rsidRDefault="002D7577" w:rsidP="00EB2C1F">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10 м</w:t>
            </w:r>
          </w:p>
        </w:tc>
        <w:tc>
          <w:tcPr>
            <w:tcW w:w="851" w:type="dxa"/>
          </w:tcPr>
          <w:p w:rsidR="002D7577" w:rsidRPr="00E51C9D" w:rsidRDefault="002D7577" w:rsidP="00EB2C1F">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50 %</w:t>
            </w:r>
          </w:p>
        </w:tc>
      </w:tr>
      <w:tr w:rsidR="00EB2C1F" w:rsidRPr="00E51C9D" w:rsidTr="00520497">
        <w:trPr>
          <w:trHeight w:val="411"/>
          <w:jc w:val="center"/>
        </w:trPr>
        <w:tc>
          <w:tcPr>
            <w:tcW w:w="2569" w:type="dxa"/>
            <w:shd w:val="clear" w:color="auto" w:fill="auto"/>
          </w:tcPr>
          <w:p w:rsidR="00EB2C1F" w:rsidRPr="00E51C9D" w:rsidRDefault="00EB2C1F" w:rsidP="00EB2C1F">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Обеспечение внутреннего правопорядка</w:t>
            </w:r>
          </w:p>
        </w:tc>
        <w:tc>
          <w:tcPr>
            <w:tcW w:w="850" w:type="dxa"/>
            <w:shd w:val="clear" w:color="auto" w:fill="auto"/>
          </w:tcPr>
          <w:p w:rsidR="00EB2C1F" w:rsidRPr="00E51C9D" w:rsidRDefault="00EB2C1F" w:rsidP="00EB2C1F">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8.3</w:t>
            </w:r>
          </w:p>
        </w:tc>
        <w:tc>
          <w:tcPr>
            <w:tcW w:w="1134" w:type="dxa"/>
          </w:tcPr>
          <w:p w:rsidR="00EB2C1F" w:rsidRPr="00E51C9D" w:rsidRDefault="00EB2C1F" w:rsidP="00EB2C1F">
            <w:pPr>
              <w:pStyle w:val="aff1"/>
              <w:ind w:firstLine="0"/>
              <w:jc w:val="center"/>
              <w:rPr>
                <w:color w:val="auto"/>
              </w:rPr>
            </w:pPr>
            <w:r w:rsidRPr="00E51C9D">
              <w:rPr>
                <w:color w:val="auto"/>
              </w:rPr>
              <w:t>300/</w:t>
            </w:r>
          </w:p>
          <w:p w:rsidR="00EB2C1F" w:rsidRPr="00E51C9D" w:rsidRDefault="00EB2C1F" w:rsidP="00EB2C1F">
            <w:pPr>
              <w:pStyle w:val="aff1"/>
              <w:ind w:firstLine="0"/>
              <w:jc w:val="center"/>
              <w:rPr>
                <w:color w:val="auto"/>
              </w:rPr>
            </w:pPr>
            <w:r w:rsidRPr="00E51C9D">
              <w:rPr>
                <w:color w:val="auto"/>
              </w:rPr>
              <w:t>5000</w:t>
            </w:r>
          </w:p>
          <w:p w:rsidR="00EB2C1F" w:rsidRPr="00E51C9D" w:rsidRDefault="00EB2C1F" w:rsidP="00EB2C1F">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кв.м</w:t>
            </w:r>
          </w:p>
        </w:tc>
        <w:tc>
          <w:tcPr>
            <w:tcW w:w="851" w:type="dxa"/>
          </w:tcPr>
          <w:p w:rsidR="00EB2C1F" w:rsidRPr="00E51C9D" w:rsidRDefault="00EB2C1F" w:rsidP="00EB2C1F">
            <w:pPr>
              <w:pStyle w:val="aff1"/>
              <w:ind w:firstLine="0"/>
              <w:jc w:val="center"/>
              <w:rPr>
                <w:color w:val="auto"/>
              </w:rPr>
            </w:pPr>
            <w:r w:rsidRPr="00E51C9D">
              <w:rPr>
                <w:color w:val="auto"/>
              </w:rPr>
              <w:t>15 м</w:t>
            </w:r>
          </w:p>
        </w:tc>
        <w:tc>
          <w:tcPr>
            <w:tcW w:w="1048" w:type="dxa"/>
          </w:tcPr>
          <w:p w:rsidR="00EB2C1F" w:rsidRPr="00E51C9D" w:rsidRDefault="00EB2C1F" w:rsidP="00EB2C1F">
            <w:pPr>
              <w:ind w:firstLine="0"/>
              <w:jc w:val="center"/>
              <w:rPr>
                <w:rFonts w:ascii="Times New Roman" w:hAnsi="Times New Roman" w:cs="Times New Roman"/>
                <w:sz w:val="24"/>
                <w:szCs w:val="24"/>
              </w:rPr>
            </w:pPr>
            <w:r w:rsidRPr="00E51C9D">
              <w:rPr>
                <w:rFonts w:ascii="Times New Roman" w:hAnsi="Times New Roman" w:cs="Times New Roman"/>
                <w:sz w:val="24"/>
                <w:szCs w:val="24"/>
              </w:rPr>
              <w:t xml:space="preserve">5 м </w:t>
            </w:r>
          </w:p>
          <w:p w:rsidR="00EB2C1F" w:rsidRPr="00E51C9D" w:rsidRDefault="00EB2C1F" w:rsidP="00EB2C1F">
            <w:pPr>
              <w:ind w:firstLine="0"/>
              <w:jc w:val="center"/>
              <w:rPr>
                <w:rFonts w:ascii="Times New Roman" w:hAnsi="Times New Roman" w:cs="Times New Roman"/>
                <w:sz w:val="24"/>
                <w:szCs w:val="24"/>
              </w:rPr>
            </w:pPr>
          </w:p>
        </w:tc>
        <w:tc>
          <w:tcPr>
            <w:tcW w:w="992" w:type="dxa"/>
          </w:tcPr>
          <w:p w:rsidR="00EB2C1F" w:rsidRPr="00E51C9D" w:rsidRDefault="00EB2C1F" w:rsidP="00EB2C1F">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1" w:type="dxa"/>
          </w:tcPr>
          <w:p w:rsidR="00EB2C1F" w:rsidRPr="00E51C9D" w:rsidRDefault="00EB2C1F" w:rsidP="00EB2C1F">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2</w:t>
            </w:r>
          </w:p>
        </w:tc>
        <w:tc>
          <w:tcPr>
            <w:tcW w:w="708" w:type="dxa"/>
          </w:tcPr>
          <w:p w:rsidR="00EB2C1F" w:rsidRPr="00E51C9D" w:rsidRDefault="00EB2C1F" w:rsidP="00EB2C1F">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10 м</w:t>
            </w:r>
          </w:p>
        </w:tc>
        <w:tc>
          <w:tcPr>
            <w:tcW w:w="851" w:type="dxa"/>
          </w:tcPr>
          <w:p w:rsidR="00EB2C1F" w:rsidRPr="00E51C9D" w:rsidRDefault="00EB2C1F" w:rsidP="00EB2C1F">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50 %</w:t>
            </w:r>
          </w:p>
        </w:tc>
      </w:tr>
      <w:tr w:rsidR="002D7577" w:rsidRPr="00E51C9D" w:rsidTr="002D7577">
        <w:trPr>
          <w:trHeight w:val="732"/>
          <w:jc w:val="center"/>
        </w:trPr>
        <w:tc>
          <w:tcPr>
            <w:tcW w:w="2569" w:type="dxa"/>
            <w:shd w:val="clear" w:color="auto" w:fill="auto"/>
          </w:tcPr>
          <w:p w:rsidR="002D7577" w:rsidRPr="00E51C9D" w:rsidRDefault="002D7577" w:rsidP="0098155E">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Предоставление коммунальных услуг</w:t>
            </w:r>
          </w:p>
        </w:tc>
        <w:tc>
          <w:tcPr>
            <w:tcW w:w="850" w:type="dxa"/>
            <w:shd w:val="clear" w:color="auto" w:fill="auto"/>
          </w:tcPr>
          <w:p w:rsidR="002D7577" w:rsidRPr="00E51C9D" w:rsidRDefault="002D7577" w:rsidP="0098155E">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3.1.1</w:t>
            </w:r>
          </w:p>
        </w:tc>
        <w:tc>
          <w:tcPr>
            <w:tcW w:w="1134" w:type="dxa"/>
          </w:tcPr>
          <w:p w:rsidR="002D7577" w:rsidRPr="00E51C9D" w:rsidRDefault="002D7577" w:rsidP="00520497">
            <w:pPr>
              <w:pStyle w:val="aff1"/>
              <w:ind w:hanging="15"/>
              <w:jc w:val="center"/>
              <w:rPr>
                <w:color w:val="auto"/>
              </w:rPr>
            </w:pPr>
            <w:r w:rsidRPr="00E51C9D">
              <w:rPr>
                <w:color w:val="auto"/>
              </w:rPr>
              <w:t>10/</w:t>
            </w:r>
          </w:p>
          <w:p w:rsidR="002D7577" w:rsidRPr="00E51C9D" w:rsidRDefault="002D7577" w:rsidP="00520497">
            <w:pPr>
              <w:pStyle w:val="aff1"/>
              <w:ind w:hanging="15"/>
              <w:jc w:val="center"/>
              <w:rPr>
                <w:color w:val="auto"/>
              </w:rPr>
            </w:pPr>
            <w:r w:rsidRPr="00E51C9D">
              <w:rPr>
                <w:color w:val="auto"/>
              </w:rPr>
              <w:t>5000</w:t>
            </w:r>
          </w:p>
          <w:p w:rsidR="002D7577" w:rsidRPr="00E51C9D" w:rsidRDefault="002D7577" w:rsidP="00520497">
            <w:pPr>
              <w:pStyle w:val="aff1"/>
              <w:ind w:hanging="15"/>
              <w:jc w:val="center"/>
              <w:rPr>
                <w:color w:val="auto"/>
              </w:rPr>
            </w:pPr>
            <w:r w:rsidRPr="00E51C9D">
              <w:rPr>
                <w:color w:val="auto"/>
              </w:rPr>
              <w:t>кв.м</w:t>
            </w:r>
          </w:p>
        </w:tc>
        <w:tc>
          <w:tcPr>
            <w:tcW w:w="5301" w:type="dxa"/>
            <w:gridSpan w:val="6"/>
          </w:tcPr>
          <w:p w:rsidR="002D7577" w:rsidRPr="00E51C9D" w:rsidRDefault="002D7577" w:rsidP="00F16D48">
            <w:pPr>
              <w:pStyle w:val="aff1"/>
              <w:ind w:hanging="15"/>
              <w:jc w:val="center"/>
              <w:rPr>
                <w:color w:val="auto"/>
              </w:rPr>
            </w:pPr>
            <w:r w:rsidRPr="00E51C9D">
              <w:rPr>
                <w:color w:val="auto"/>
              </w:rPr>
              <w:t>Для линейных и сопутствующих объектов определяются в соответствии с техническими и санитарными нормами</w:t>
            </w:r>
          </w:p>
        </w:tc>
      </w:tr>
    </w:tbl>
    <w:p w:rsidR="00EB2C1F" w:rsidRPr="00E51C9D" w:rsidRDefault="00EB2C1F" w:rsidP="00EB2C1F">
      <w:pPr>
        <w:widowControl w:val="0"/>
        <w:ind w:firstLine="426"/>
        <w:rPr>
          <w:rFonts w:ascii="Times New Roman" w:eastAsia="SimSun" w:hAnsi="Times New Roman" w:cs="Times New Roman"/>
          <w:sz w:val="24"/>
          <w:szCs w:val="24"/>
          <w:lang w:eastAsia="zh-CN"/>
        </w:rPr>
      </w:pPr>
    </w:p>
    <w:p w:rsidR="00EB2C1F" w:rsidRPr="00E51C9D" w:rsidRDefault="003B5831" w:rsidP="00EB2C1F">
      <w:pPr>
        <w:widowControl w:val="0"/>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3</w:t>
      </w:r>
      <w:r w:rsidR="00EB2C1F" w:rsidRPr="00E51C9D">
        <w:rPr>
          <w:rFonts w:ascii="Times New Roman" w:eastAsia="SimSun" w:hAnsi="Times New Roman" w:cs="Times New Roman"/>
          <w:sz w:val="24"/>
          <w:szCs w:val="24"/>
          <w:lang w:eastAsia="zh-CN"/>
        </w:rPr>
        <w:t>.3. Вспомогательные виды использования земельных участков и объектов капитального строительства:</w:t>
      </w:r>
    </w:p>
    <w:tbl>
      <w:tblPr>
        <w:tblW w:w="99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6"/>
        <w:gridCol w:w="6237"/>
      </w:tblGrid>
      <w:tr w:rsidR="00EB2C1F" w:rsidRPr="00E51C9D" w:rsidTr="00520497">
        <w:trPr>
          <w:trHeight w:val="552"/>
          <w:jc w:val="center"/>
        </w:trPr>
        <w:tc>
          <w:tcPr>
            <w:tcW w:w="3686" w:type="dxa"/>
            <w:vAlign w:val="center"/>
          </w:tcPr>
          <w:p w:rsidR="00EB2C1F" w:rsidRPr="00E51C9D" w:rsidRDefault="00EB2C1F" w:rsidP="00520497">
            <w:pPr>
              <w:ind w:firstLine="425"/>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Виды использования</w:t>
            </w:r>
          </w:p>
        </w:tc>
        <w:tc>
          <w:tcPr>
            <w:tcW w:w="6237" w:type="dxa"/>
            <w:vAlign w:val="center"/>
          </w:tcPr>
          <w:p w:rsidR="00EB2C1F" w:rsidRPr="00E51C9D" w:rsidRDefault="00EB2C1F" w:rsidP="00520497">
            <w:pPr>
              <w:tabs>
                <w:tab w:val="left" w:pos="2520"/>
              </w:tabs>
              <w:ind w:firstLine="425"/>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Предельные параметры разрешенного строительства</w:t>
            </w:r>
          </w:p>
        </w:tc>
      </w:tr>
      <w:tr w:rsidR="00EB2C1F" w:rsidRPr="00E51C9D" w:rsidTr="00520497">
        <w:trPr>
          <w:jc w:val="center"/>
        </w:trPr>
        <w:tc>
          <w:tcPr>
            <w:tcW w:w="3686" w:type="dxa"/>
            <w:shd w:val="clear" w:color="auto" w:fill="auto"/>
            <w:vAlign w:val="center"/>
          </w:tcPr>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Площадки для сбора твердых бытовых отходов.</w:t>
            </w:r>
          </w:p>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Гостевые автостоянки для парковки легковых автомобилей посетителей</w:t>
            </w:r>
          </w:p>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Хозяйственные постройки для содержания инвентаря  и других хозяйственных нужд</w:t>
            </w:r>
          </w:p>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Навесы</w:t>
            </w:r>
          </w:p>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Элементы благоустройства</w:t>
            </w:r>
          </w:p>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Площадки для отдыха, спортивные площадки, игровые площадки, плоскостные спортивные сооружения</w:t>
            </w:r>
          </w:p>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Памятники, объекты монументального искусства </w:t>
            </w:r>
          </w:p>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Пункты охраны</w:t>
            </w:r>
          </w:p>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Объекты инженерного </w:t>
            </w:r>
            <w:r w:rsidRPr="00E51C9D">
              <w:rPr>
                <w:rFonts w:ascii="Times New Roman" w:eastAsia="SimSun" w:hAnsi="Times New Roman" w:cs="Times New Roman"/>
                <w:sz w:val="24"/>
                <w:szCs w:val="24"/>
                <w:lang w:eastAsia="zh-CN"/>
              </w:rPr>
              <w:lastRenderedPageBreak/>
              <w:t>обеспечения</w:t>
            </w:r>
          </w:p>
        </w:tc>
        <w:tc>
          <w:tcPr>
            <w:tcW w:w="6237" w:type="dxa"/>
            <w:shd w:val="clear" w:color="auto" w:fill="auto"/>
            <w:vAlign w:val="center"/>
          </w:tcPr>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Максимальное количество надземных этажей  – 1 этаж</w:t>
            </w:r>
          </w:p>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Максимальная высота строений - 5 м</w:t>
            </w:r>
          </w:p>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Минимальные расстояния от строений до границ соседнего участка - 3 м, при устройстве навесов  – 1м.</w:t>
            </w:r>
          </w:p>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Расстояние строений до красных линий улиц и проездов не менее - 5 м.</w:t>
            </w:r>
          </w:p>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Автостоянки открытого и закрытого (наземные) типа необходимо размещать при условии соблюдения расстояний до объектов, указанных в табл.77 Нормативов Градостроительного проектирования Краснодарского края </w:t>
            </w:r>
            <w:r w:rsidRPr="00E51C9D">
              <w:rPr>
                <w:rFonts w:ascii="Times New Roman" w:hAnsi="Times New Roman" w:cs="Times New Roman"/>
                <w:sz w:val="24"/>
                <w:szCs w:val="24"/>
              </w:rPr>
              <w:t>и п.4 статьи 50 настоящих Правил.</w:t>
            </w:r>
          </w:p>
          <w:p w:rsidR="00EB2C1F" w:rsidRPr="00E51C9D" w:rsidRDefault="00EB2C1F" w:rsidP="00EB2C1F">
            <w:pPr>
              <w:tabs>
                <w:tab w:val="left" w:pos="-9323"/>
              </w:tabs>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w:t>
            </w:r>
          </w:p>
          <w:p w:rsidR="00EB2C1F" w:rsidRPr="00E51C9D" w:rsidRDefault="00EB2C1F" w:rsidP="00EB2C1F">
            <w:pPr>
              <w:tabs>
                <w:tab w:val="left" w:pos="-9323"/>
              </w:tabs>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Допускается не выполнять организованный сток воды с кровли при условии, когда смежные земельные участки находятся на одном уровне и между строениями, </w:t>
            </w:r>
            <w:r w:rsidRPr="00E51C9D">
              <w:rPr>
                <w:rFonts w:ascii="Times New Roman" w:eastAsia="SimSun" w:hAnsi="Times New Roman" w:cs="Times New Roman"/>
                <w:sz w:val="24"/>
                <w:szCs w:val="24"/>
                <w:lang w:eastAsia="zh-CN"/>
              </w:rPr>
              <w:lastRenderedPageBreak/>
              <w:t>расположенными на соседних земельных участках расстояние не менее 4 м.</w:t>
            </w:r>
          </w:p>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Вспомогательные строения, за исключением гаражей, размещать со стороны улиц не допускается.</w:t>
            </w:r>
          </w:p>
        </w:tc>
      </w:tr>
      <w:tr w:rsidR="00EB2C1F" w:rsidRPr="00E51C9D" w:rsidTr="00520497">
        <w:trPr>
          <w:jc w:val="center"/>
        </w:trPr>
        <w:tc>
          <w:tcPr>
            <w:tcW w:w="3686" w:type="dxa"/>
            <w:shd w:val="clear" w:color="auto" w:fill="auto"/>
          </w:tcPr>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Туалеты, гидронепроницаемые выгребы, септики.</w:t>
            </w:r>
          </w:p>
        </w:tc>
        <w:tc>
          <w:tcPr>
            <w:tcW w:w="6237" w:type="dxa"/>
            <w:shd w:val="clear" w:color="auto" w:fill="auto"/>
          </w:tcPr>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Максимальная высота строений - 3 м</w:t>
            </w:r>
          </w:p>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Расстояние от соседнего жилого дома не менее - 12 м.</w:t>
            </w:r>
          </w:p>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Расстояние от красной линии не менее - 10 м. </w:t>
            </w:r>
          </w:p>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Расстояние от границы смежного земельного участка не менее - 3 м.</w:t>
            </w:r>
          </w:p>
        </w:tc>
      </w:tr>
      <w:tr w:rsidR="00EB2C1F" w:rsidRPr="00E51C9D" w:rsidTr="00520497">
        <w:trPr>
          <w:jc w:val="center"/>
        </w:trPr>
        <w:tc>
          <w:tcPr>
            <w:tcW w:w="3686" w:type="dxa"/>
            <w:shd w:val="clear" w:color="auto" w:fill="auto"/>
          </w:tcPr>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Площадки для сбора твердых бытовых отходов.</w:t>
            </w:r>
          </w:p>
        </w:tc>
        <w:tc>
          <w:tcPr>
            <w:tcW w:w="6237" w:type="dxa"/>
            <w:shd w:val="clear" w:color="auto" w:fill="auto"/>
          </w:tcPr>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EB2C1F" w:rsidRPr="00E51C9D" w:rsidRDefault="00EB2C1F" w:rsidP="00EB2C1F">
            <w:pPr>
              <w:ind w:left="35" w:hanging="35"/>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Общее количество контейнеров не более 5 шт.</w:t>
            </w:r>
          </w:p>
        </w:tc>
      </w:tr>
    </w:tbl>
    <w:p w:rsidR="006F7766" w:rsidRPr="00E51C9D" w:rsidRDefault="006F7766" w:rsidP="00376806">
      <w:pPr>
        <w:rPr>
          <w:rFonts w:ascii="Times New Roman" w:hAnsi="Times New Roman" w:cs="Times New Roman"/>
          <w:sz w:val="24"/>
          <w:szCs w:val="24"/>
        </w:rPr>
      </w:pPr>
    </w:p>
    <w:p w:rsidR="0051676D" w:rsidRPr="00E51C9D" w:rsidRDefault="0051676D" w:rsidP="0051676D">
      <w:pPr>
        <w:pStyle w:val="20"/>
        <w:spacing w:before="0"/>
        <w:rPr>
          <w:rFonts w:ascii="Times New Roman" w:hAnsi="Times New Roman" w:cs="Times New Roman"/>
          <w:color w:val="auto"/>
          <w:sz w:val="24"/>
          <w:szCs w:val="24"/>
        </w:rPr>
      </w:pPr>
      <w:bookmarkStart w:id="465" w:name="_Toc536097711"/>
      <w:bookmarkStart w:id="466" w:name="_Toc536808506"/>
      <w:bookmarkStart w:id="467" w:name="_Toc2849284"/>
      <w:bookmarkStart w:id="468" w:name="_Toc7446409"/>
      <w:r w:rsidRPr="00E51C9D">
        <w:rPr>
          <w:rFonts w:ascii="Times New Roman" w:hAnsi="Times New Roman" w:cs="Times New Roman"/>
          <w:color w:val="auto"/>
          <w:sz w:val="24"/>
          <w:szCs w:val="24"/>
        </w:rPr>
        <w:t xml:space="preserve">Статья </w:t>
      </w:r>
      <w:r w:rsidR="00520497" w:rsidRPr="00E51C9D">
        <w:rPr>
          <w:rFonts w:ascii="Times New Roman" w:hAnsi="Times New Roman" w:cs="Times New Roman"/>
          <w:color w:val="auto"/>
          <w:sz w:val="24"/>
          <w:szCs w:val="24"/>
        </w:rPr>
        <w:t>36</w:t>
      </w:r>
      <w:r w:rsidRPr="00E51C9D">
        <w:rPr>
          <w:rFonts w:ascii="Times New Roman" w:hAnsi="Times New Roman" w:cs="Times New Roman"/>
          <w:color w:val="auto"/>
          <w:sz w:val="24"/>
          <w:szCs w:val="24"/>
        </w:rPr>
        <w:t>.1.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общественно-деловых зон.</w:t>
      </w:r>
      <w:bookmarkEnd w:id="465"/>
      <w:bookmarkEnd w:id="466"/>
      <w:bookmarkEnd w:id="467"/>
      <w:bookmarkEnd w:id="468"/>
    </w:p>
    <w:p w:rsidR="0051676D" w:rsidRPr="00E51C9D" w:rsidRDefault="0051676D" w:rsidP="0051676D">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 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51676D" w:rsidRPr="00E51C9D" w:rsidRDefault="0051676D" w:rsidP="0051676D">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51676D" w:rsidRPr="00E51C9D" w:rsidRDefault="00ED618F" w:rsidP="0051676D">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3</w:t>
      </w:r>
      <w:r w:rsidR="0051676D" w:rsidRPr="00E51C9D">
        <w:rPr>
          <w:rFonts w:ascii="Times New Roman" w:eastAsia="SimSun" w:hAnsi="Times New Roman" w:cs="Times New Roman"/>
          <w:sz w:val="24"/>
          <w:szCs w:val="24"/>
          <w:lang w:eastAsia="zh-CN"/>
        </w:rPr>
        <w:t>. 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51676D" w:rsidRPr="00E51C9D" w:rsidRDefault="00ED618F" w:rsidP="0051676D">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4</w:t>
      </w:r>
      <w:r w:rsidR="0051676D" w:rsidRPr="00E51C9D">
        <w:rPr>
          <w:rFonts w:ascii="Times New Roman" w:eastAsia="SimSun" w:hAnsi="Times New Roman" w:cs="Times New Roman"/>
          <w:sz w:val="24"/>
          <w:szCs w:val="24"/>
          <w:lang w:eastAsia="zh-CN"/>
        </w:rPr>
        <w:t>. Все строения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rsidR="0051676D" w:rsidRPr="00E51C9D" w:rsidRDefault="00ED618F" w:rsidP="0051676D">
      <w:pPr>
        <w:rPr>
          <w:rFonts w:ascii="Times New Roman" w:hAnsi="Times New Roman" w:cs="Times New Roman"/>
          <w:sz w:val="24"/>
          <w:szCs w:val="24"/>
        </w:rPr>
      </w:pPr>
      <w:r w:rsidRPr="00E51C9D">
        <w:rPr>
          <w:rFonts w:ascii="Times New Roman" w:eastAsia="SimSun" w:hAnsi="Times New Roman" w:cs="Times New Roman"/>
          <w:sz w:val="24"/>
          <w:szCs w:val="24"/>
          <w:lang w:eastAsia="zh-CN"/>
        </w:rPr>
        <w:t>5</w:t>
      </w:r>
      <w:r w:rsidR="0051676D" w:rsidRPr="00E51C9D">
        <w:rPr>
          <w:rFonts w:ascii="Times New Roman" w:eastAsia="SimSun" w:hAnsi="Times New Roman" w:cs="Times New Roman"/>
          <w:sz w:val="24"/>
          <w:szCs w:val="24"/>
          <w:lang w:eastAsia="zh-CN"/>
        </w:rPr>
        <w:t xml:space="preserve">. </w:t>
      </w:r>
      <w:r w:rsidR="0051676D" w:rsidRPr="00E51C9D">
        <w:rPr>
          <w:rFonts w:ascii="Times New Roman" w:hAnsi="Times New Roman" w:cs="Times New Roman"/>
          <w:sz w:val="24"/>
          <w:szCs w:val="24"/>
        </w:rPr>
        <w:t>Ограждения общественных зданий и сооружений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rsidR="0051676D" w:rsidRPr="00E51C9D" w:rsidRDefault="0051676D" w:rsidP="0051676D">
      <w:pPr>
        <w:rPr>
          <w:rFonts w:ascii="Times New Roman" w:hAnsi="Times New Roman" w:cs="Times New Roman"/>
          <w:sz w:val="24"/>
          <w:szCs w:val="24"/>
        </w:rPr>
      </w:pPr>
      <w:r w:rsidRPr="00E51C9D">
        <w:rPr>
          <w:rFonts w:ascii="Times New Roman" w:hAnsi="Times New Roman" w:cs="Times New Roman"/>
          <w:sz w:val="24"/>
          <w:szCs w:val="24"/>
        </w:rPr>
        <w:t xml:space="preserve">В общих случаях высоту ограждения следует принимать не более 2,0 м. </w:t>
      </w:r>
    </w:p>
    <w:p w:rsidR="0051676D" w:rsidRPr="00E51C9D" w:rsidRDefault="0051676D" w:rsidP="0051676D">
      <w:pPr>
        <w:rPr>
          <w:rFonts w:ascii="Times New Roman" w:hAnsi="Times New Roman" w:cs="Times New Roman"/>
          <w:sz w:val="24"/>
          <w:szCs w:val="24"/>
        </w:rPr>
      </w:pPr>
      <w:r w:rsidRPr="00E51C9D">
        <w:rPr>
          <w:rFonts w:ascii="Times New Roman" w:hAnsi="Times New Roman" w:cs="Times New Roman"/>
          <w:sz w:val="24"/>
          <w:szCs w:val="24"/>
        </w:rPr>
        <w:t>В частных случаях высоту и вид ограждения следует принимать:</w:t>
      </w:r>
    </w:p>
    <w:p w:rsidR="0051676D" w:rsidRPr="00E51C9D" w:rsidRDefault="0051676D" w:rsidP="0051676D">
      <w:pPr>
        <w:rPr>
          <w:rFonts w:ascii="Times New Roman" w:eastAsia="SimSun" w:hAnsi="Times New Roman" w:cs="Times New Roman"/>
          <w:sz w:val="24"/>
          <w:szCs w:val="24"/>
          <w:lang w:eastAsia="zh-CN"/>
        </w:rPr>
      </w:pPr>
      <w:r w:rsidRPr="00E51C9D">
        <w:rPr>
          <w:rFonts w:ascii="Times New Roman" w:hAnsi="Times New Roman" w:cs="Times New Roman"/>
          <w:sz w:val="24"/>
          <w:szCs w:val="24"/>
        </w:rPr>
        <w:t>- объекты на территории</w:t>
      </w:r>
      <w:r w:rsidRPr="00E51C9D">
        <w:rPr>
          <w:rFonts w:ascii="Times New Roman" w:eastAsia="SimSun" w:hAnsi="Times New Roman" w:cs="Times New Roman"/>
          <w:sz w:val="24"/>
          <w:szCs w:val="24"/>
          <w:lang w:eastAsia="zh-CN"/>
        </w:rPr>
        <w:t xml:space="preserve">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E51C9D">
        <w:rPr>
          <w:rFonts w:ascii="Times New Roman" w:eastAsia="SimSun" w:hAnsi="Times New Roman" w:cs="Times New Roman"/>
          <w:sz w:val="24"/>
          <w:szCs w:val="24"/>
          <w:lang w:eastAsia="zh-CN"/>
        </w:rPr>
        <w:t>артскважины</w:t>
      </w:r>
      <w:proofErr w:type="spellEnd"/>
      <w:r w:rsidRPr="00E51C9D">
        <w:rPr>
          <w:rFonts w:ascii="Times New Roman" w:eastAsia="SimSun" w:hAnsi="Times New Roman" w:cs="Times New Roman"/>
          <w:sz w:val="24"/>
          <w:szCs w:val="24"/>
          <w:lang w:eastAsia="zh-CN"/>
        </w:rPr>
        <w:t>, водозаборы и т.п.)  - не  менее 1,6 м, стальная сетка или железобетонное решетчатое;</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больницы (кроме инфекционных и психиатрических) - не менее 1,6 м, стальная сетка или железобетонное решетчатое;</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общеобразовательные школы и профессионально-технические училища - не менее 1,2м, стальная сетка (живая изгородь для участков внутри микрорайонов);</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детские ясли-сады - не менее 1,6 м, стальная сетка или железобетонное решетчатое;</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спортивные комплексы, стадионы, катки, открытые бассейны и другие спортивные сооружения (при контролируемом входе посетителей) - 2 м, стальная сетка, сварные или литые металлические секции, железобетонное решетчатое;</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открытые спортивные площадки в жилых зонах - 2,0-4,5 м, стальная сварная или плетеная сетка повышенного эстетического уровня;</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 хозяйственные зоны предприятий общественного питания и бытового обслуживания - 1,6 м, живая изгородь (стальная сетка при необходимости охраны).</w:t>
      </w:r>
    </w:p>
    <w:p w:rsidR="0051676D" w:rsidRPr="00E51C9D" w:rsidRDefault="0051676D" w:rsidP="0051676D">
      <w:pPr>
        <w:rPr>
          <w:rFonts w:ascii="Times New Roman" w:hAnsi="Times New Roman" w:cs="Times New Roman"/>
          <w:sz w:val="24"/>
          <w:szCs w:val="24"/>
        </w:rPr>
      </w:pPr>
      <w:r w:rsidRPr="00E51C9D">
        <w:rPr>
          <w:rFonts w:ascii="Times New Roman" w:hAnsi="Times New Roman" w:cs="Times New Roman"/>
          <w:sz w:val="24"/>
          <w:szCs w:val="24"/>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w:t>
      </w:r>
      <w:proofErr w:type="spellStart"/>
      <w:r w:rsidRPr="00E51C9D">
        <w:rPr>
          <w:rFonts w:ascii="Times New Roman" w:hAnsi="Times New Roman" w:cs="Times New Roman"/>
          <w:sz w:val="24"/>
          <w:szCs w:val="24"/>
        </w:rPr>
        <w:t>светопрозрачными</w:t>
      </w:r>
      <w:proofErr w:type="spellEnd"/>
      <w:r w:rsidRPr="00E51C9D">
        <w:rPr>
          <w:rFonts w:ascii="Times New Roman" w:hAnsi="Times New Roman" w:cs="Times New Roman"/>
          <w:sz w:val="24"/>
          <w:szCs w:val="24"/>
        </w:rPr>
        <w:t>, решетчатыми, эстетически привлекательными, иметь устойчивость к загрязнению и запылению и способность к легкой механической очистке.</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51676D" w:rsidRPr="00E51C9D" w:rsidRDefault="00ED618F" w:rsidP="0051676D">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6</w:t>
      </w:r>
      <w:r w:rsidR="0051676D" w:rsidRPr="00E51C9D">
        <w:rPr>
          <w:rFonts w:ascii="Times New Roman" w:eastAsia="SimSun" w:hAnsi="Times New Roman" w:cs="Times New Roman"/>
          <w:sz w:val="24"/>
          <w:szCs w:val="24"/>
          <w:lang w:eastAsia="zh-CN"/>
        </w:rPr>
        <w:t>. Объекты общественного назначения должны обеспечиваться необходимым расчетным количеством  парковочных мест в границах земельного участка.</w:t>
      </w:r>
    </w:p>
    <w:p w:rsidR="00B375CC" w:rsidRPr="00E51C9D" w:rsidRDefault="00B375CC" w:rsidP="00B375CC">
      <w:pPr>
        <w:rPr>
          <w:rFonts w:ascii="Times New Roman" w:hAnsi="Times New Roman" w:cs="Times New Roman"/>
          <w:sz w:val="24"/>
          <w:szCs w:val="24"/>
        </w:rPr>
      </w:pPr>
      <w:r w:rsidRPr="00E51C9D">
        <w:rPr>
          <w:rFonts w:ascii="Times New Roman" w:hAnsi="Times New Roman" w:cs="Times New Roman"/>
          <w:sz w:val="24"/>
          <w:szCs w:val="24"/>
        </w:rPr>
        <w:t xml:space="preserve">Нормы расчета стоянок автомобилей и </w:t>
      </w:r>
      <w:proofErr w:type="spellStart"/>
      <w:r w:rsidRPr="00E51C9D">
        <w:rPr>
          <w:rFonts w:ascii="Times New Roman" w:hAnsi="Times New Roman" w:cs="Times New Roman"/>
          <w:sz w:val="24"/>
          <w:szCs w:val="24"/>
        </w:rPr>
        <w:t>манимальные</w:t>
      </w:r>
      <w:proofErr w:type="spellEnd"/>
      <w:r w:rsidRPr="00E51C9D">
        <w:rPr>
          <w:rFonts w:ascii="Times New Roman" w:hAnsi="Times New Roman" w:cs="Times New Roman"/>
          <w:sz w:val="24"/>
          <w:szCs w:val="24"/>
        </w:rPr>
        <w:t xml:space="preserve"> расстояния от мест хранения до объектов предусматриваются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 а также п.4 статьи </w:t>
      </w:r>
      <w:r w:rsidR="00913406" w:rsidRPr="00E51C9D">
        <w:rPr>
          <w:rFonts w:ascii="Times New Roman" w:hAnsi="Times New Roman" w:cs="Times New Roman"/>
          <w:sz w:val="24"/>
          <w:szCs w:val="24"/>
        </w:rPr>
        <w:t>41</w:t>
      </w:r>
      <w:r w:rsidRPr="00E51C9D">
        <w:rPr>
          <w:rFonts w:ascii="Times New Roman" w:hAnsi="Times New Roman" w:cs="Times New Roman"/>
          <w:sz w:val="24"/>
          <w:szCs w:val="24"/>
        </w:rPr>
        <w:t xml:space="preserve"> настоящих Правил.</w:t>
      </w:r>
    </w:p>
    <w:p w:rsidR="00B375CC" w:rsidRPr="00E51C9D" w:rsidRDefault="00B375CC" w:rsidP="00B375CC">
      <w:pPr>
        <w:rPr>
          <w:rFonts w:ascii="Times New Roman" w:hAnsi="Times New Roman" w:cs="Times New Roman"/>
          <w:sz w:val="24"/>
          <w:szCs w:val="24"/>
        </w:rPr>
      </w:pPr>
      <w:r w:rsidRPr="00E51C9D">
        <w:rPr>
          <w:rFonts w:ascii="Times New Roman" w:hAnsi="Times New Roman" w:cs="Times New Roman"/>
          <w:sz w:val="24"/>
          <w:szCs w:val="24"/>
        </w:rPr>
        <w:t xml:space="preserve">7. Минимальная площадь озеленения в границах земельного участка принимается в соответствии с п.2 статьи </w:t>
      </w:r>
      <w:r w:rsidR="00913406" w:rsidRPr="00E51C9D">
        <w:rPr>
          <w:rFonts w:ascii="Times New Roman" w:hAnsi="Times New Roman" w:cs="Times New Roman"/>
          <w:sz w:val="24"/>
          <w:szCs w:val="24"/>
        </w:rPr>
        <w:t>41</w:t>
      </w:r>
      <w:r w:rsidRPr="00E51C9D">
        <w:rPr>
          <w:rFonts w:ascii="Times New Roman" w:hAnsi="Times New Roman" w:cs="Times New Roman"/>
          <w:sz w:val="24"/>
          <w:szCs w:val="24"/>
        </w:rPr>
        <w:t xml:space="preserve"> настоящих Правил.</w:t>
      </w:r>
    </w:p>
    <w:p w:rsidR="0051676D" w:rsidRPr="00E51C9D" w:rsidRDefault="00B375CC"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8</w:t>
      </w:r>
      <w:r w:rsidR="0051676D" w:rsidRPr="00E51C9D">
        <w:rPr>
          <w:rFonts w:ascii="Times New Roman" w:eastAsia="SimSun" w:hAnsi="Times New Roman" w:cs="Times New Roman"/>
          <w:sz w:val="24"/>
          <w:szCs w:val="24"/>
          <w:lang w:eastAsia="zh-CN"/>
        </w:rPr>
        <w:t xml:space="preserve">. </w:t>
      </w:r>
      <w:bookmarkStart w:id="469" w:name="_Toc470251896"/>
      <w:r w:rsidR="0051676D" w:rsidRPr="00E51C9D">
        <w:rPr>
          <w:rFonts w:ascii="Times New Roman" w:eastAsia="SimSun" w:hAnsi="Times New Roman" w:cs="Times New Roman"/>
          <w:sz w:val="24"/>
          <w:szCs w:val="24"/>
          <w:lang w:eastAsia="zh-CN"/>
        </w:rPr>
        <w:t xml:space="preserve">Проектирование медицинских учреждений вести в соответствии с СП 158.13330.2014 «Здания и помещения медицинских организаций. Правила проектирования», </w:t>
      </w:r>
      <w:hyperlink r:id="rId68" w:history="1">
        <w:r w:rsidR="0051676D" w:rsidRPr="00E51C9D">
          <w:rPr>
            <w:rFonts w:ascii="Times New Roman" w:eastAsia="SimSun" w:hAnsi="Times New Roman" w:cs="Times New Roman"/>
            <w:sz w:val="24"/>
            <w:szCs w:val="24"/>
            <w:lang w:eastAsia="zh-CN"/>
          </w:rPr>
          <w:t>СП 118.13330.2012 «Общественные здания и сооружения»</w:t>
        </w:r>
      </w:hyperlink>
      <w:r w:rsidR="0051676D" w:rsidRPr="00E51C9D">
        <w:rPr>
          <w:rFonts w:ascii="Times New Roman" w:eastAsia="SimSun" w:hAnsi="Times New Roman" w:cs="Times New Roman"/>
          <w:sz w:val="24"/>
          <w:szCs w:val="24"/>
          <w:lang w:eastAsia="zh-CN"/>
        </w:rPr>
        <w:t xml:space="preserve">, </w:t>
      </w:r>
      <w:hyperlink r:id="rId69" w:history="1">
        <w:proofErr w:type="spellStart"/>
        <w:r w:rsidR="0051676D" w:rsidRPr="00E51C9D">
          <w:rPr>
            <w:rFonts w:ascii="Times New Roman" w:eastAsia="SimSun" w:hAnsi="Times New Roman" w:cs="Times New Roman"/>
            <w:sz w:val="24"/>
            <w:szCs w:val="24"/>
            <w:lang w:eastAsia="zh-CN"/>
          </w:rPr>
          <w:t>СанПиН</w:t>
        </w:r>
        <w:proofErr w:type="spellEnd"/>
        <w:r w:rsidR="0051676D" w:rsidRPr="00E51C9D">
          <w:rPr>
            <w:rFonts w:ascii="Times New Roman" w:eastAsia="SimSun" w:hAnsi="Times New Roman" w:cs="Times New Roman"/>
            <w:sz w:val="24"/>
            <w:szCs w:val="24"/>
            <w:lang w:eastAsia="zh-CN"/>
          </w:rPr>
          <w:t xml:space="preserve"> 2.1.3.2630 -10. «Санитарно-эпидемиологические требования к организациям, осуществляющим медицинскую деятельность»</w:t>
        </w:r>
      </w:hyperlink>
      <w:r w:rsidR="0051676D" w:rsidRPr="00E51C9D">
        <w:rPr>
          <w:rFonts w:ascii="Times New Roman" w:eastAsia="SimSun" w:hAnsi="Times New Roman" w:cs="Times New Roman"/>
          <w:sz w:val="24"/>
          <w:szCs w:val="24"/>
          <w:lang w:eastAsia="zh-CN"/>
        </w:rPr>
        <w:t xml:space="preserve"> и иных действующих нормативов.</w:t>
      </w:r>
      <w:bookmarkEnd w:id="469"/>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Детские дошкольные учреждения размещаются в соответствии с требованиями </w:t>
      </w:r>
      <w:proofErr w:type="spellStart"/>
      <w:r w:rsidRPr="00E51C9D">
        <w:rPr>
          <w:rFonts w:ascii="Times New Roman" w:eastAsia="SimSun" w:hAnsi="Times New Roman" w:cs="Times New Roman"/>
          <w:sz w:val="24"/>
          <w:szCs w:val="24"/>
          <w:lang w:eastAsia="zh-CN"/>
        </w:rPr>
        <w:t>СанПиН</w:t>
      </w:r>
      <w:proofErr w:type="spellEnd"/>
      <w:r w:rsidRPr="00E51C9D">
        <w:rPr>
          <w:rFonts w:ascii="Times New Roman" w:eastAsia="SimSun" w:hAnsi="Times New Roman" w:cs="Times New Roman"/>
          <w:sz w:val="24"/>
          <w:szCs w:val="24"/>
          <w:lang w:eastAsia="zh-CN"/>
        </w:rPr>
        <w:t xml:space="preserve"> 2.4.1.2660-10 «Санитарно-эпидемиологические требования в дошкольных организациях» и </w:t>
      </w:r>
      <w:hyperlink w:anchor="Par9596" w:history="1">
        <w:r w:rsidRPr="00E51C9D">
          <w:rPr>
            <w:rFonts w:ascii="Times New Roman" w:eastAsia="SimSun" w:hAnsi="Times New Roman" w:cs="Times New Roman"/>
            <w:sz w:val="24"/>
            <w:szCs w:val="24"/>
            <w:lang w:eastAsia="zh-CN"/>
          </w:rPr>
          <w:t>приложением 6</w:t>
        </w:r>
      </w:hyperlink>
      <w:r w:rsidRPr="00E51C9D">
        <w:rPr>
          <w:rFonts w:ascii="Times New Roman" w:eastAsia="SimSun" w:hAnsi="Times New Roman" w:cs="Times New Roman"/>
          <w:sz w:val="24"/>
          <w:szCs w:val="24"/>
          <w:lang w:eastAsia="zh-CN"/>
        </w:rPr>
        <w:t xml:space="preserve"> к Нормативам Градостроительного проектирования КК.</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Общеобразовательные учреждения размещаются в соответствии с требованиями </w:t>
      </w:r>
      <w:proofErr w:type="spellStart"/>
      <w:r w:rsidRPr="00E51C9D">
        <w:rPr>
          <w:rFonts w:ascii="Times New Roman" w:eastAsia="SimSun" w:hAnsi="Times New Roman" w:cs="Times New Roman"/>
          <w:sz w:val="24"/>
          <w:szCs w:val="24"/>
          <w:lang w:eastAsia="zh-CN"/>
        </w:rPr>
        <w:t>СанПиН</w:t>
      </w:r>
      <w:proofErr w:type="spellEnd"/>
      <w:r w:rsidRPr="00E51C9D">
        <w:rPr>
          <w:rFonts w:ascii="Times New Roman" w:eastAsia="SimSun" w:hAnsi="Times New Roman" w:cs="Times New Roman"/>
          <w:sz w:val="24"/>
          <w:szCs w:val="24"/>
          <w:lang w:eastAsia="zh-CN"/>
        </w:rPr>
        <w:t xml:space="preserve"> 2.4.2.2821-10 «Санитарно-эпидемиологические требования к условиям и организации обучения в общеобразовательных учреждениях» и </w:t>
      </w:r>
      <w:hyperlink w:anchor="Par9596" w:history="1">
        <w:r w:rsidRPr="00E51C9D">
          <w:rPr>
            <w:rFonts w:ascii="Times New Roman" w:eastAsia="SimSun" w:hAnsi="Times New Roman" w:cs="Times New Roman"/>
            <w:sz w:val="24"/>
            <w:szCs w:val="24"/>
            <w:lang w:eastAsia="zh-CN"/>
          </w:rPr>
          <w:t>приложением 6</w:t>
        </w:r>
      </w:hyperlink>
      <w:r w:rsidRPr="00E51C9D">
        <w:rPr>
          <w:rFonts w:ascii="Times New Roman" w:eastAsia="SimSun" w:hAnsi="Times New Roman" w:cs="Times New Roman"/>
          <w:sz w:val="24"/>
          <w:szCs w:val="24"/>
          <w:lang w:eastAsia="zh-CN"/>
        </w:rPr>
        <w:t xml:space="preserve"> к Нормативам Градостроительного проектирования КК.</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Учреждения начального профессионального образования следует размещать в соответствии с требованиями </w:t>
      </w:r>
      <w:hyperlink r:id="rId70" w:history="1">
        <w:proofErr w:type="spellStart"/>
        <w:r w:rsidRPr="00E51C9D">
          <w:rPr>
            <w:rFonts w:ascii="Times New Roman" w:eastAsia="SimSun" w:hAnsi="Times New Roman" w:cs="Times New Roman"/>
            <w:sz w:val="24"/>
            <w:szCs w:val="24"/>
            <w:lang w:eastAsia="zh-CN"/>
          </w:rPr>
          <w:t>СанПиН</w:t>
        </w:r>
        <w:proofErr w:type="spellEnd"/>
        <w:r w:rsidRPr="00E51C9D">
          <w:rPr>
            <w:rFonts w:ascii="Times New Roman" w:eastAsia="SimSun" w:hAnsi="Times New Roman" w:cs="Times New Roman"/>
            <w:sz w:val="24"/>
            <w:szCs w:val="24"/>
            <w:lang w:eastAsia="zh-CN"/>
          </w:rPr>
          <w:t xml:space="preserve"> 2.4.3.1186-03</w:t>
        </w:r>
      </w:hyperlink>
      <w:r w:rsidRPr="00E51C9D">
        <w:rPr>
          <w:rFonts w:ascii="Times New Roman" w:eastAsia="SimSun" w:hAnsi="Times New Roman" w:cs="Times New Roman"/>
          <w:sz w:val="24"/>
          <w:szCs w:val="24"/>
          <w:lang w:eastAsia="zh-CN"/>
        </w:rPr>
        <w:t xml:space="preserve">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Учреждения начального, среднего, высшего и дополнительного профессионального образования должны проектироваться в соответствии с требованиями </w:t>
      </w:r>
      <w:proofErr w:type="spellStart"/>
      <w:r w:rsidRPr="00E51C9D">
        <w:rPr>
          <w:rFonts w:ascii="Times New Roman" w:eastAsia="SimSun" w:hAnsi="Times New Roman" w:cs="Times New Roman"/>
          <w:sz w:val="24"/>
          <w:szCs w:val="24"/>
          <w:lang w:eastAsia="zh-CN"/>
        </w:rPr>
        <w:t>СНиП</w:t>
      </w:r>
      <w:proofErr w:type="spellEnd"/>
      <w:r w:rsidRPr="00E51C9D">
        <w:rPr>
          <w:rFonts w:ascii="Times New Roman" w:eastAsia="SimSun" w:hAnsi="Times New Roman" w:cs="Times New Roman"/>
          <w:sz w:val="24"/>
          <w:szCs w:val="24"/>
          <w:lang w:eastAsia="zh-CN"/>
        </w:rPr>
        <w:t xml:space="preserve"> 2.08.02-89* "Общественные здания и сооружения", пособия к </w:t>
      </w:r>
      <w:proofErr w:type="spellStart"/>
      <w:r w:rsidRPr="00E51C9D">
        <w:rPr>
          <w:rFonts w:ascii="Times New Roman" w:eastAsia="SimSun" w:hAnsi="Times New Roman" w:cs="Times New Roman"/>
          <w:sz w:val="24"/>
          <w:szCs w:val="24"/>
          <w:lang w:eastAsia="zh-CN"/>
        </w:rPr>
        <w:t>СНиП</w:t>
      </w:r>
      <w:proofErr w:type="spellEnd"/>
      <w:r w:rsidRPr="00E51C9D">
        <w:rPr>
          <w:rFonts w:ascii="Times New Roman" w:eastAsia="SimSun" w:hAnsi="Times New Roman" w:cs="Times New Roman"/>
          <w:sz w:val="24"/>
          <w:szCs w:val="24"/>
          <w:lang w:eastAsia="zh-CN"/>
        </w:rPr>
        <w:t xml:space="preserve"> 2.08.02-89 "Проектирование учебных комплексов и центров".</w:t>
      </w:r>
    </w:p>
    <w:p w:rsidR="0051676D" w:rsidRPr="00E51C9D" w:rsidRDefault="00B375CC"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9</w:t>
      </w:r>
      <w:r w:rsidR="0051676D" w:rsidRPr="00E51C9D">
        <w:rPr>
          <w:rFonts w:ascii="Times New Roman" w:eastAsia="SimSun" w:hAnsi="Times New Roman" w:cs="Times New Roman"/>
          <w:sz w:val="24"/>
          <w:szCs w:val="24"/>
          <w:lang w:eastAsia="zh-CN"/>
        </w:rPr>
        <w:t>. Размеры земельного участка для отдельно стоящего объекта дошкольного  образования:</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при вместимости до 100 мест – 40 кв.м. на 1 чел.;</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при вместимости свыше 100 мест – 35 кв.м. на 1 чел.</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Размеры земельного участка для встроенного объекта дошкольного  образования:</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при вместимости более 100 мест – 29 кв.м. на 1 чел.;</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w:t>
      </w:r>
      <w:r w:rsidR="00B375CC" w:rsidRPr="00E51C9D">
        <w:rPr>
          <w:rFonts w:ascii="Times New Roman" w:eastAsia="SimSun" w:hAnsi="Times New Roman" w:cs="Times New Roman"/>
          <w:sz w:val="24"/>
          <w:szCs w:val="24"/>
          <w:lang w:eastAsia="zh-CN"/>
        </w:rPr>
        <w:t>0</w:t>
      </w:r>
      <w:r w:rsidRPr="00E51C9D">
        <w:rPr>
          <w:rFonts w:ascii="Times New Roman" w:eastAsia="SimSun" w:hAnsi="Times New Roman" w:cs="Times New Roman"/>
          <w:sz w:val="24"/>
          <w:szCs w:val="24"/>
          <w:lang w:eastAsia="zh-CN"/>
        </w:rPr>
        <w:t>. Для объекта общеобразовательного назначения размеры земельного участка при вместимости:</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до 400 мест – 50 кв.м. на 1 чел.;</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от 401 до 500 мест – 60 кв.м. на 1 чел.;</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w:t>
      </w:r>
      <w:r w:rsidR="00B375CC" w:rsidRPr="00E51C9D">
        <w:rPr>
          <w:rFonts w:ascii="Times New Roman" w:eastAsia="SimSun" w:hAnsi="Times New Roman" w:cs="Times New Roman"/>
          <w:sz w:val="24"/>
          <w:szCs w:val="24"/>
          <w:lang w:eastAsia="zh-CN"/>
        </w:rPr>
        <w:t>2</w:t>
      </w:r>
      <w:r w:rsidRPr="00E51C9D">
        <w:rPr>
          <w:rFonts w:ascii="Times New Roman" w:eastAsia="SimSun" w:hAnsi="Times New Roman" w:cs="Times New Roman"/>
          <w:sz w:val="24"/>
          <w:szCs w:val="24"/>
          <w:lang w:eastAsia="zh-CN"/>
        </w:rPr>
        <w:t>. Размещение объектов придорожного сервиса (код 4.9.1) возможно только при выполнении условий:</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 зона распространения химических и физических факторов до уровня ПДК ограничивается размерами собственной территории или расстояние от границ земельного </w:t>
      </w:r>
      <w:r w:rsidRPr="00E51C9D">
        <w:rPr>
          <w:rFonts w:ascii="Times New Roman" w:eastAsia="SimSun" w:hAnsi="Times New Roman" w:cs="Times New Roman"/>
          <w:sz w:val="24"/>
          <w:szCs w:val="24"/>
          <w:lang w:eastAsia="zh-CN"/>
        </w:rPr>
        <w:lastRenderedPageBreak/>
        <w:t>участка или опасного объекта до жилых зданий, участков дошкольных учреждений, общеобразовательных учреждений, учреждений здравоохранения составляет не менее 50 метров;</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станции технического обслуживания легковых автомобилей до 5 постов без малярно-жестяных работ,</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мойки автомобилей до 2 постов,</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 АЗС для легкового автотранспорта, должны быть оборудованы системой </w:t>
      </w:r>
      <w:proofErr w:type="spellStart"/>
      <w:r w:rsidRPr="00E51C9D">
        <w:rPr>
          <w:rFonts w:ascii="Times New Roman" w:eastAsia="SimSun" w:hAnsi="Times New Roman" w:cs="Times New Roman"/>
          <w:sz w:val="24"/>
          <w:szCs w:val="24"/>
          <w:lang w:eastAsia="zh-CN"/>
        </w:rPr>
        <w:t>закольцовки</w:t>
      </w:r>
      <w:proofErr w:type="spellEnd"/>
      <w:r w:rsidRPr="00E51C9D">
        <w:rPr>
          <w:rFonts w:ascii="Times New Roman" w:eastAsia="SimSun" w:hAnsi="Times New Roman" w:cs="Times New Roman"/>
          <w:sz w:val="24"/>
          <w:szCs w:val="24"/>
          <w:lang w:eastAsia="zh-CN"/>
        </w:rPr>
        <w:t xml:space="preserve"> паров бензина, </w:t>
      </w:r>
      <w:proofErr w:type="spellStart"/>
      <w:r w:rsidRPr="00E51C9D">
        <w:rPr>
          <w:rFonts w:ascii="Times New Roman" w:eastAsia="SimSun" w:hAnsi="Times New Roman" w:cs="Times New Roman"/>
          <w:sz w:val="24"/>
          <w:szCs w:val="24"/>
          <w:lang w:eastAsia="zh-CN"/>
        </w:rPr>
        <w:t>автогазозаправочные</w:t>
      </w:r>
      <w:proofErr w:type="spellEnd"/>
      <w:r w:rsidRPr="00E51C9D">
        <w:rPr>
          <w:rFonts w:ascii="Times New Roman" w:eastAsia="SimSun" w:hAnsi="Times New Roman" w:cs="Times New Roman"/>
          <w:sz w:val="24"/>
          <w:szCs w:val="24"/>
          <w:lang w:eastAsia="zh-CN"/>
        </w:rPr>
        <w:t xml:space="preserve"> станции с компрессорами внутри помещения с количеством заправок не более 500 автомобилей в сутки без объектов технического обслуживания автомобилей</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Расстояние от АЗС для заправки грузового и легкового автотранспорта жидким и газовым топливом до границ земельных участков дошкольных и школьных</w:t>
      </w:r>
      <w:r w:rsidRPr="00E51C9D">
        <w:rPr>
          <w:rFonts w:ascii="Times New Roman" w:eastAsia="Calibri" w:hAnsi="Times New Roman" w:cs="Times New Roman"/>
          <w:sz w:val="24"/>
          <w:szCs w:val="24"/>
        </w:rPr>
        <w:t xml:space="preserve"> образовательных учреждений, лечебных учреждений, до жилых домов и других </w:t>
      </w:r>
      <w:r w:rsidRPr="00E51C9D">
        <w:rPr>
          <w:rFonts w:ascii="Times New Roman" w:eastAsia="SimSun" w:hAnsi="Times New Roman" w:cs="Times New Roman"/>
          <w:sz w:val="24"/>
          <w:szCs w:val="24"/>
          <w:lang w:eastAsia="zh-CN"/>
        </w:rPr>
        <w:t>общественных зданий и сооружений должно быть не менее 100 м.</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w:t>
      </w:r>
      <w:r w:rsidR="00B375CC" w:rsidRPr="00E51C9D">
        <w:rPr>
          <w:rFonts w:ascii="Times New Roman" w:eastAsia="SimSun" w:hAnsi="Times New Roman" w:cs="Times New Roman"/>
          <w:sz w:val="24"/>
          <w:szCs w:val="24"/>
          <w:lang w:eastAsia="zh-CN"/>
        </w:rPr>
        <w:t>3</w:t>
      </w:r>
      <w:r w:rsidRPr="00E51C9D">
        <w:rPr>
          <w:rFonts w:ascii="Times New Roman" w:eastAsia="SimSun" w:hAnsi="Times New Roman" w:cs="Times New Roman"/>
          <w:sz w:val="24"/>
          <w:szCs w:val="24"/>
          <w:lang w:eastAsia="zh-CN"/>
        </w:rPr>
        <w:t>. На территории рынков:</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хозяйственные площадки необходимо располагать на расстоянии не менее 30 м от мест торговли;</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 на рынках без канализации общественные туалеты с непроницаемыми выгребами следует располагать на расстоянии не менее 50 м от места торговли. </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w:t>
      </w:r>
      <w:r w:rsidR="00B375CC" w:rsidRPr="00E51C9D">
        <w:rPr>
          <w:rFonts w:ascii="Times New Roman" w:eastAsia="SimSun" w:hAnsi="Times New Roman" w:cs="Times New Roman"/>
          <w:sz w:val="24"/>
          <w:szCs w:val="24"/>
          <w:lang w:eastAsia="zh-CN"/>
        </w:rPr>
        <w:t>4</w:t>
      </w:r>
      <w:r w:rsidRPr="00E51C9D">
        <w:rPr>
          <w:rFonts w:ascii="Times New Roman" w:eastAsia="SimSun" w:hAnsi="Times New Roman" w:cs="Times New Roman"/>
          <w:sz w:val="24"/>
          <w:szCs w:val="24"/>
          <w:lang w:eastAsia="zh-CN"/>
        </w:rPr>
        <w:t xml:space="preserve">.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 статьями </w:t>
      </w:r>
      <w:r w:rsidR="00913406" w:rsidRPr="00E51C9D">
        <w:rPr>
          <w:rFonts w:ascii="Times New Roman" w:eastAsia="SimSun" w:hAnsi="Times New Roman" w:cs="Times New Roman"/>
          <w:sz w:val="24"/>
          <w:szCs w:val="24"/>
          <w:lang w:eastAsia="zh-CN"/>
        </w:rPr>
        <w:t>43-48</w:t>
      </w:r>
      <w:r w:rsidRPr="00E51C9D">
        <w:rPr>
          <w:rFonts w:ascii="Times New Roman" w:eastAsia="SimSun" w:hAnsi="Times New Roman" w:cs="Times New Roman"/>
          <w:sz w:val="24"/>
          <w:szCs w:val="24"/>
          <w:lang w:eastAsia="zh-CN"/>
        </w:rPr>
        <w:t xml:space="preserve"> настоящих Правил.</w:t>
      </w:r>
    </w:p>
    <w:p w:rsidR="0051676D" w:rsidRPr="00E51C9D" w:rsidRDefault="0051676D" w:rsidP="0051676D">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w:t>
      </w:r>
      <w:r w:rsidR="00B375CC" w:rsidRPr="00E51C9D">
        <w:rPr>
          <w:rFonts w:ascii="Times New Roman" w:eastAsia="SimSun" w:hAnsi="Times New Roman" w:cs="Times New Roman"/>
          <w:sz w:val="24"/>
          <w:szCs w:val="24"/>
          <w:lang w:eastAsia="zh-CN"/>
        </w:rPr>
        <w:t>5</w:t>
      </w:r>
      <w:r w:rsidRPr="00E51C9D">
        <w:rPr>
          <w:rFonts w:ascii="Times New Roman" w:eastAsia="SimSun" w:hAnsi="Times New Roman" w:cs="Times New Roman"/>
          <w:sz w:val="24"/>
          <w:szCs w:val="24"/>
          <w:lang w:eastAsia="zh-CN"/>
        </w:rPr>
        <w:t>. 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51676D" w:rsidRPr="00E51C9D" w:rsidRDefault="0051676D" w:rsidP="00376806">
      <w:pPr>
        <w:rPr>
          <w:rFonts w:ascii="Times New Roman" w:hAnsi="Times New Roman" w:cs="Times New Roman"/>
          <w:sz w:val="24"/>
          <w:szCs w:val="24"/>
        </w:rPr>
      </w:pPr>
    </w:p>
    <w:p w:rsidR="00913406" w:rsidRPr="00E51C9D" w:rsidRDefault="00913406" w:rsidP="00E97B59">
      <w:pPr>
        <w:pStyle w:val="20"/>
        <w:spacing w:after="100"/>
        <w:rPr>
          <w:rFonts w:ascii="Times New Roman" w:hAnsi="Times New Roman" w:cs="Times New Roman"/>
          <w:color w:val="auto"/>
          <w:sz w:val="24"/>
          <w:szCs w:val="24"/>
        </w:rPr>
        <w:sectPr w:rsidR="00913406" w:rsidRPr="00E51C9D" w:rsidSect="00617F7E">
          <w:pgSz w:w="11906" w:h="16838"/>
          <w:pgMar w:top="567" w:right="709" w:bottom="709" w:left="1134" w:header="720" w:footer="363" w:gutter="0"/>
          <w:cols w:space="720"/>
          <w:docGrid w:linePitch="360"/>
        </w:sectPr>
      </w:pPr>
      <w:bookmarkStart w:id="470" w:name="_Toc470251900"/>
      <w:bookmarkStart w:id="471" w:name="_Toc487473493"/>
      <w:bookmarkStart w:id="472" w:name="_Toc2849285"/>
      <w:bookmarkStart w:id="473" w:name="_Toc7446410"/>
    </w:p>
    <w:p w:rsidR="00E97B59" w:rsidRPr="00E51C9D" w:rsidRDefault="00E97B59" w:rsidP="00E97B59">
      <w:pPr>
        <w:pStyle w:val="20"/>
        <w:spacing w:after="100"/>
        <w:rPr>
          <w:rFonts w:ascii="Times New Roman" w:hAnsi="Times New Roman" w:cs="Times New Roman"/>
          <w:color w:val="auto"/>
          <w:sz w:val="24"/>
          <w:szCs w:val="24"/>
        </w:rPr>
      </w:pPr>
      <w:r w:rsidRPr="00E51C9D">
        <w:rPr>
          <w:rFonts w:ascii="Times New Roman" w:hAnsi="Times New Roman" w:cs="Times New Roman"/>
          <w:color w:val="auto"/>
          <w:sz w:val="24"/>
          <w:szCs w:val="24"/>
        </w:rPr>
        <w:lastRenderedPageBreak/>
        <w:t xml:space="preserve">Статья </w:t>
      </w:r>
      <w:r w:rsidR="00520497" w:rsidRPr="00E51C9D">
        <w:rPr>
          <w:rFonts w:ascii="Times New Roman" w:hAnsi="Times New Roman" w:cs="Times New Roman"/>
          <w:color w:val="auto"/>
          <w:sz w:val="24"/>
          <w:szCs w:val="24"/>
        </w:rPr>
        <w:t>37</w:t>
      </w:r>
      <w:r w:rsidRPr="00E51C9D">
        <w:rPr>
          <w:rFonts w:ascii="Times New Roman" w:hAnsi="Times New Roman" w:cs="Times New Roman"/>
          <w:color w:val="auto"/>
          <w:sz w:val="24"/>
          <w:szCs w:val="24"/>
        </w:rPr>
        <w:t xml:space="preserve">. Градостроительные регламенты в отношении земельных участков и объектов капитального строительства, расположенных в пределах </w:t>
      </w:r>
      <w:bookmarkEnd w:id="470"/>
      <w:bookmarkEnd w:id="471"/>
      <w:r w:rsidRPr="00E51C9D">
        <w:rPr>
          <w:rFonts w:ascii="Times New Roman" w:hAnsi="Times New Roman" w:cs="Times New Roman"/>
          <w:color w:val="auto"/>
          <w:sz w:val="24"/>
          <w:szCs w:val="24"/>
        </w:rPr>
        <w:t>производственных зон, зон инженерной и транспортной инфраструктур.</w:t>
      </w:r>
      <w:bookmarkEnd w:id="472"/>
      <w:bookmarkEnd w:id="473"/>
    </w:p>
    <w:p w:rsidR="00913406" w:rsidRPr="00E51C9D" w:rsidRDefault="00913406" w:rsidP="00913406">
      <w:pPr>
        <w:widowControl w:val="0"/>
        <w:ind w:firstLine="0"/>
        <w:rPr>
          <w:rFonts w:ascii="Times New Roman" w:eastAsia="SimSun" w:hAnsi="Times New Roman" w:cs="Times New Roman"/>
          <w:b/>
          <w:sz w:val="24"/>
          <w:szCs w:val="24"/>
          <w:u w:val="single"/>
          <w:lang w:eastAsia="zh-CN"/>
        </w:rPr>
      </w:pPr>
      <w:bookmarkStart w:id="474" w:name="_Toc486964641"/>
      <w:bookmarkStart w:id="475" w:name="_Toc3399201"/>
      <w:r w:rsidRPr="00E51C9D">
        <w:rPr>
          <w:rFonts w:ascii="Times New Roman" w:eastAsia="SimSun" w:hAnsi="Times New Roman" w:cs="Times New Roman"/>
          <w:b/>
          <w:sz w:val="24"/>
          <w:szCs w:val="24"/>
          <w:u w:val="single"/>
          <w:lang w:eastAsia="zh-CN"/>
        </w:rPr>
        <w:t xml:space="preserve">1. Зона внешнего транспорта (Т). </w:t>
      </w:r>
    </w:p>
    <w:p w:rsidR="00913406" w:rsidRPr="00E51C9D" w:rsidRDefault="00913406" w:rsidP="00913406">
      <w:pPr>
        <w:widowControl w:val="0"/>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1.1. Основные виды разрешённого использования земельных участков и объектов капитального строительства:</w:t>
      </w:r>
    </w:p>
    <w:tbl>
      <w:tblPr>
        <w:tblW w:w="9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709"/>
        <w:gridCol w:w="992"/>
        <w:gridCol w:w="851"/>
        <w:gridCol w:w="1260"/>
        <w:gridCol w:w="992"/>
        <w:gridCol w:w="866"/>
        <w:gridCol w:w="702"/>
        <w:gridCol w:w="850"/>
      </w:tblGrid>
      <w:tr w:rsidR="00913406" w:rsidRPr="00E51C9D" w:rsidTr="00FE118D">
        <w:trPr>
          <w:cantSplit/>
          <w:trHeight w:val="656"/>
          <w:jc w:val="center"/>
        </w:trPr>
        <w:tc>
          <w:tcPr>
            <w:tcW w:w="2694" w:type="dxa"/>
            <w:vMerge w:val="restart"/>
            <w:shd w:val="clear" w:color="auto" w:fill="auto"/>
            <w:vAlign w:val="center"/>
          </w:tcPr>
          <w:p w:rsidR="00913406" w:rsidRPr="00E51C9D" w:rsidRDefault="00913406"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709" w:type="dxa"/>
            <w:vMerge w:val="restart"/>
            <w:shd w:val="clear" w:color="auto" w:fill="auto"/>
            <w:vAlign w:val="center"/>
          </w:tcPr>
          <w:p w:rsidR="00913406" w:rsidRPr="00E51C9D" w:rsidRDefault="00913406" w:rsidP="00FE118D">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513" w:type="dxa"/>
            <w:gridSpan w:val="7"/>
            <w:vAlign w:val="center"/>
          </w:tcPr>
          <w:p w:rsidR="00913406" w:rsidRPr="00E51C9D" w:rsidRDefault="00913406"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913406" w:rsidRPr="00E51C9D" w:rsidTr="00FE118D">
        <w:trPr>
          <w:cantSplit/>
          <w:trHeight w:val="4528"/>
          <w:jc w:val="center"/>
        </w:trPr>
        <w:tc>
          <w:tcPr>
            <w:tcW w:w="2694" w:type="dxa"/>
            <w:vMerge/>
            <w:shd w:val="clear" w:color="auto" w:fill="auto"/>
          </w:tcPr>
          <w:p w:rsidR="00913406" w:rsidRPr="00E51C9D" w:rsidRDefault="00913406" w:rsidP="00FE118D">
            <w:pPr>
              <w:widowControl w:val="0"/>
              <w:ind w:firstLine="0"/>
              <w:jc w:val="center"/>
              <w:rPr>
                <w:rFonts w:ascii="Times New Roman" w:eastAsia="SimSun" w:hAnsi="Times New Roman" w:cs="Times New Roman"/>
                <w:sz w:val="24"/>
                <w:szCs w:val="24"/>
                <w:lang w:eastAsia="zh-CN"/>
              </w:rPr>
            </w:pPr>
          </w:p>
        </w:tc>
        <w:tc>
          <w:tcPr>
            <w:tcW w:w="709" w:type="dxa"/>
            <w:vMerge/>
            <w:shd w:val="clear" w:color="auto" w:fill="auto"/>
          </w:tcPr>
          <w:p w:rsidR="00913406" w:rsidRPr="00E51C9D" w:rsidRDefault="00913406" w:rsidP="00FE118D">
            <w:pPr>
              <w:widowControl w:val="0"/>
              <w:ind w:firstLine="0"/>
              <w:jc w:val="center"/>
              <w:rPr>
                <w:rFonts w:ascii="Times New Roman" w:eastAsia="SimSun" w:hAnsi="Times New Roman" w:cs="Times New Roman"/>
                <w:sz w:val="24"/>
                <w:szCs w:val="24"/>
                <w:lang w:eastAsia="zh-CN"/>
              </w:rPr>
            </w:pPr>
          </w:p>
        </w:tc>
        <w:tc>
          <w:tcPr>
            <w:tcW w:w="992" w:type="dxa"/>
            <w:textDirection w:val="btLr"/>
            <w:vAlign w:val="center"/>
          </w:tcPr>
          <w:p w:rsidR="00913406" w:rsidRPr="00E51C9D" w:rsidRDefault="00913406" w:rsidP="00FE118D">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51" w:type="dxa"/>
            <w:textDirection w:val="btLr"/>
            <w:vAlign w:val="center"/>
          </w:tcPr>
          <w:p w:rsidR="00913406" w:rsidRPr="00E51C9D" w:rsidRDefault="00913406" w:rsidP="00FE118D">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260" w:type="dxa"/>
            <w:textDirection w:val="btLr"/>
            <w:vAlign w:val="center"/>
          </w:tcPr>
          <w:p w:rsidR="00913406" w:rsidRPr="00E51C9D" w:rsidRDefault="00913406" w:rsidP="00FE118D">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сооружений, строений и сооружений от границы, отделяющей земельный участок от территории общего пользования  </w:t>
            </w:r>
          </w:p>
        </w:tc>
        <w:tc>
          <w:tcPr>
            <w:tcW w:w="992" w:type="dxa"/>
            <w:textDirection w:val="btLr"/>
            <w:vAlign w:val="center"/>
          </w:tcPr>
          <w:p w:rsidR="00913406" w:rsidRPr="00E51C9D" w:rsidRDefault="00913406" w:rsidP="00FE118D">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 смежных земельных участков</w:t>
            </w:r>
          </w:p>
        </w:tc>
        <w:tc>
          <w:tcPr>
            <w:tcW w:w="866" w:type="dxa"/>
            <w:textDirection w:val="btLr"/>
            <w:vAlign w:val="center"/>
          </w:tcPr>
          <w:p w:rsidR="00913406" w:rsidRPr="00E51C9D" w:rsidRDefault="00913406" w:rsidP="00FE118D">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702" w:type="dxa"/>
            <w:textDirection w:val="btLr"/>
            <w:vAlign w:val="center"/>
          </w:tcPr>
          <w:p w:rsidR="00913406" w:rsidRPr="00E51C9D" w:rsidRDefault="00913406" w:rsidP="00FE118D">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850" w:type="dxa"/>
            <w:textDirection w:val="btLr"/>
            <w:vAlign w:val="center"/>
          </w:tcPr>
          <w:p w:rsidR="00913406" w:rsidRPr="00E51C9D" w:rsidRDefault="00913406" w:rsidP="00FE118D">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913406" w:rsidRPr="00E51C9D" w:rsidTr="00FE118D">
        <w:trPr>
          <w:cantSplit/>
          <w:trHeight w:val="237"/>
          <w:jc w:val="center"/>
        </w:trPr>
        <w:tc>
          <w:tcPr>
            <w:tcW w:w="2694" w:type="dxa"/>
            <w:shd w:val="clear" w:color="auto" w:fill="auto"/>
            <w:vAlign w:val="center"/>
          </w:tcPr>
          <w:p w:rsidR="00913406" w:rsidRPr="00E51C9D" w:rsidRDefault="00913406"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709" w:type="dxa"/>
            <w:shd w:val="clear" w:color="auto" w:fill="auto"/>
            <w:vAlign w:val="center"/>
          </w:tcPr>
          <w:p w:rsidR="00913406" w:rsidRPr="00E51C9D" w:rsidRDefault="00913406" w:rsidP="00FE118D">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992" w:type="dxa"/>
            <w:vAlign w:val="center"/>
          </w:tcPr>
          <w:p w:rsidR="00913406" w:rsidRPr="00E51C9D" w:rsidRDefault="00913406"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1" w:type="dxa"/>
            <w:vAlign w:val="center"/>
          </w:tcPr>
          <w:p w:rsidR="00913406" w:rsidRPr="00E51C9D" w:rsidRDefault="00913406"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260" w:type="dxa"/>
            <w:vAlign w:val="center"/>
          </w:tcPr>
          <w:p w:rsidR="00913406" w:rsidRPr="00E51C9D" w:rsidRDefault="00913406"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992" w:type="dxa"/>
            <w:vAlign w:val="center"/>
          </w:tcPr>
          <w:p w:rsidR="00913406" w:rsidRPr="00E51C9D" w:rsidRDefault="00913406"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866" w:type="dxa"/>
            <w:vAlign w:val="center"/>
          </w:tcPr>
          <w:p w:rsidR="00913406" w:rsidRPr="00E51C9D" w:rsidRDefault="00913406"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702" w:type="dxa"/>
            <w:vAlign w:val="center"/>
          </w:tcPr>
          <w:p w:rsidR="00913406" w:rsidRPr="00E51C9D" w:rsidRDefault="00913406"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850" w:type="dxa"/>
            <w:vAlign w:val="center"/>
          </w:tcPr>
          <w:p w:rsidR="00913406" w:rsidRPr="00E51C9D" w:rsidRDefault="00913406"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2D7577" w:rsidRPr="00E51C9D" w:rsidTr="00FE118D">
        <w:trPr>
          <w:trHeight w:val="20"/>
          <w:jc w:val="center"/>
        </w:trPr>
        <w:tc>
          <w:tcPr>
            <w:tcW w:w="2694" w:type="dxa"/>
            <w:shd w:val="clear" w:color="auto" w:fill="auto"/>
          </w:tcPr>
          <w:p w:rsidR="002D7577" w:rsidRPr="00E51C9D" w:rsidRDefault="002D7577" w:rsidP="0098155E">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Предоставление коммунальных услуг</w:t>
            </w:r>
          </w:p>
        </w:tc>
        <w:tc>
          <w:tcPr>
            <w:tcW w:w="709" w:type="dxa"/>
            <w:shd w:val="clear" w:color="auto" w:fill="auto"/>
          </w:tcPr>
          <w:p w:rsidR="002D7577" w:rsidRPr="00E51C9D" w:rsidRDefault="002D7577" w:rsidP="0098155E">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3.1.1</w:t>
            </w:r>
          </w:p>
        </w:tc>
        <w:tc>
          <w:tcPr>
            <w:tcW w:w="992" w:type="dxa"/>
          </w:tcPr>
          <w:p w:rsidR="002D7577" w:rsidRPr="00E51C9D" w:rsidRDefault="002D7577"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 10000</w:t>
            </w:r>
          </w:p>
          <w:p w:rsidR="002D7577" w:rsidRPr="00E51C9D" w:rsidRDefault="002D7577"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5521" w:type="dxa"/>
            <w:gridSpan w:val="6"/>
          </w:tcPr>
          <w:p w:rsidR="002D7577" w:rsidRPr="00E51C9D" w:rsidRDefault="002D7577" w:rsidP="00FE118D">
            <w:pPr>
              <w:pStyle w:val="aff1"/>
              <w:ind w:firstLine="0"/>
              <w:jc w:val="center"/>
              <w:rPr>
                <w:color w:val="auto"/>
              </w:rPr>
            </w:pPr>
            <w:r w:rsidRPr="00E51C9D">
              <w:rPr>
                <w:color w:val="auto"/>
              </w:rPr>
              <w:t>Для линейных и сопутствующих объектов не подлежат установлению, определяются в соответствии с техническими и санитарными нормами</w:t>
            </w:r>
          </w:p>
        </w:tc>
      </w:tr>
      <w:tr w:rsidR="00913406" w:rsidRPr="00E51C9D" w:rsidTr="00FE118D">
        <w:trPr>
          <w:cantSplit/>
          <w:trHeight w:val="843"/>
          <w:jc w:val="center"/>
        </w:trPr>
        <w:tc>
          <w:tcPr>
            <w:tcW w:w="2694" w:type="dxa"/>
            <w:shd w:val="clear" w:color="auto" w:fill="auto"/>
          </w:tcPr>
          <w:p w:rsidR="00913406" w:rsidRPr="00E51C9D" w:rsidRDefault="002D7577" w:rsidP="00FE118D">
            <w:pPr>
              <w:pStyle w:val="aff1"/>
              <w:ind w:firstLine="0"/>
              <w:rPr>
                <w:color w:val="auto"/>
              </w:rPr>
            </w:pPr>
            <w:r w:rsidRPr="00E51C9D">
              <w:rPr>
                <w:color w:val="auto"/>
              </w:rPr>
              <w:t>Размещение автомобильных дорог</w:t>
            </w:r>
          </w:p>
        </w:tc>
        <w:tc>
          <w:tcPr>
            <w:tcW w:w="709" w:type="dxa"/>
            <w:shd w:val="clear" w:color="auto" w:fill="auto"/>
          </w:tcPr>
          <w:p w:rsidR="00913406" w:rsidRPr="00E51C9D" w:rsidRDefault="00913406" w:rsidP="00FE118D">
            <w:pPr>
              <w:pStyle w:val="aff1"/>
              <w:ind w:firstLine="0"/>
              <w:rPr>
                <w:color w:val="auto"/>
              </w:rPr>
            </w:pPr>
            <w:r w:rsidRPr="00E51C9D">
              <w:rPr>
                <w:color w:val="auto"/>
              </w:rPr>
              <w:t>7.2</w:t>
            </w:r>
            <w:r w:rsidR="002D7577" w:rsidRPr="00E51C9D">
              <w:rPr>
                <w:color w:val="auto"/>
              </w:rPr>
              <w:t>.1</w:t>
            </w:r>
          </w:p>
        </w:tc>
        <w:tc>
          <w:tcPr>
            <w:tcW w:w="992" w:type="dxa"/>
          </w:tcPr>
          <w:p w:rsidR="00913406" w:rsidRPr="00E51C9D" w:rsidRDefault="00913406" w:rsidP="00FE118D">
            <w:pPr>
              <w:pStyle w:val="aff1"/>
              <w:ind w:firstLine="0"/>
              <w:jc w:val="center"/>
              <w:rPr>
                <w:color w:val="auto"/>
              </w:rPr>
            </w:pPr>
            <w:r w:rsidRPr="00E51C9D">
              <w:rPr>
                <w:color w:val="auto"/>
              </w:rPr>
              <w:t>500/</w:t>
            </w:r>
          </w:p>
          <w:p w:rsidR="00913406" w:rsidRPr="00E51C9D" w:rsidRDefault="00913406" w:rsidP="00FE118D">
            <w:pPr>
              <w:pStyle w:val="aff1"/>
              <w:ind w:firstLine="0"/>
              <w:jc w:val="center"/>
              <w:rPr>
                <w:color w:val="auto"/>
              </w:rPr>
            </w:pPr>
            <w:r w:rsidRPr="00E51C9D">
              <w:rPr>
                <w:color w:val="auto"/>
              </w:rPr>
              <w:t>25000</w:t>
            </w:r>
          </w:p>
          <w:p w:rsidR="00913406" w:rsidRPr="00E51C9D" w:rsidRDefault="00913406" w:rsidP="00FE118D">
            <w:pPr>
              <w:pStyle w:val="aff1"/>
              <w:ind w:firstLine="0"/>
              <w:jc w:val="center"/>
              <w:rPr>
                <w:color w:val="auto"/>
              </w:rPr>
            </w:pPr>
            <w:r w:rsidRPr="00E51C9D">
              <w:rPr>
                <w:color w:val="auto"/>
              </w:rPr>
              <w:t>кв.м</w:t>
            </w:r>
          </w:p>
        </w:tc>
        <w:tc>
          <w:tcPr>
            <w:tcW w:w="851" w:type="dxa"/>
          </w:tcPr>
          <w:p w:rsidR="00913406" w:rsidRPr="00E51C9D" w:rsidRDefault="00913406" w:rsidP="00FE118D">
            <w:pPr>
              <w:pStyle w:val="aff1"/>
              <w:ind w:firstLine="0"/>
              <w:jc w:val="center"/>
              <w:rPr>
                <w:color w:val="auto"/>
              </w:rPr>
            </w:pPr>
            <w:r w:rsidRPr="00E51C9D">
              <w:rPr>
                <w:color w:val="auto"/>
              </w:rPr>
              <w:t>12 м</w:t>
            </w:r>
          </w:p>
        </w:tc>
        <w:tc>
          <w:tcPr>
            <w:tcW w:w="1260" w:type="dxa"/>
          </w:tcPr>
          <w:p w:rsidR="00913406" w:rsidRPr="00E51C9D" w:rsidRDefault="00913406" w:rsidP="00FE118D">
            <w:pPr>
              <w:pStyle w:val="aff1"/>
              <w:ind w:firstLine="0"/>
              <w:jc w:val="center"/>
              <w:rPr>
                <w:color w:val="auto"/>
              </w:rPr>
            </w:pPr>
            <w:r w:rsidRPr="00E51C9D">
              <w:rPr>
                <w:color w:val="auto"/>
              </w:rPr>
              <w:t>5 м</w:t>
            </w:r>
          </w:p>
        </w:tc>
        <w:tc>
          <w:tcPr>
            <w:tcW w:w="992" w:type="dxa"/>
          </w:tcPr>
          <w:p w:rsidR="00913406" w:rsidRPr="00E51C9D" w:rsidRDefault="00913406" w:rsidP="00FE118D">
            <w:pPr>
              <w:pStyle w:val="aff1"/>
              <w:ind w:firstLine="0"/>
              <w:jc w:val="center"/>
              <w:rPr>
                <w:color w:val="auto"/>
              </w:rPr>
            </w:pPr>
            <w:r w:rsidRPr="00E51C9D">
              <w:rPr>
                <w:color w:val="auto"/>
              </w:rPr>
              <w:t>3 м</w:t>
            </w:r>
          </w:p>
        </w:tc>
        <w:tc>
          <w:tcPr>
            <w:tcW w:w="866" w:type="dxa"/>
          </w:tcPr>
          <w:p w:rsidR="00913406" w:rsidRPr="00E51C9D" w:rsidRDefault="00913406" w:rsidP="00FE118D">
            <w:pPr>
              <w:pStyle w:val="aff1"/>
              <w:ind w:firstLine="0"/>
              <w:jc w:val="center"/>
              <w:rPr>
                <w:color w:val="auto"/>
              </w:rPr>
            </w:pPr>
            <w:r w:rsidRPr="00E51C9D">
              <w:rPr>
                <w:color w:val="auto"/>
              </w:rPr>
              <w:t>2</w:t>
            </w:r>
          </w:p>
        </w:tc>
        <w:tc>
          <w:tcPr>
            <w:tcW w:w="702" w:type="dxa"/>
          </w:tcPr>
          <w:p w:rsidR="00913406" w:rsidRPr="00E51C9D" w:rsidRDefault="00913406" w:rsidP="00FE118D">
            <w:pPr>
              <w:pStyle w:val="aff1"/>
              <w:ind w:firstLine="0"/>
              <w:jc w:val="center"/>
              <w:rPr>
                <w:color w:val="auto"/>
              </w:rPr>
            </w:pPr>
            <w:r w:rsidRPr="00E51C9D">
              <w:rPr>
                <w:color w:val="auto"/>
              </w:rPr>
              <w:t>10 м</w:t>
            </w:r>
          </w:p>
          <w:p w:rsidR="00913406" w:rsidRPr="00E51C9D" w:rsidRDefault="00913406" w:rsidP="00FE118D">
            <w:pPr>
              <w:pStyle w:val="aff1"/>
              <w:ind w:firstLine="0"/>
              <w:jc w:val="center"/>
              <w:rPr>
                <w:color w:val="auto"/>
              </w:rPr>
            </w:pPr>
          </w:p>
        </w:tc>
        <w:tc>
          <w:tcPr>
            <w:tcW w:w="850" w:type="dxa"/>
          </w:tcPr>
          <w:p w:rsidR="00913406" w:rsidRPr="00E51C9D" w:rsidRDefault="00913406" w:rsidP="00FE118D">
            <w:pPr>
              <w:pStyle w:val="aff1"/>
              <w:ind w:firstLine="0"/>
              <w:jc w:val="center"/>
              <w:rPr>
                <w:color w:val="auto"/>
              </w:rPr>
            </w:pPr>
            <w:r w:rsidRPr="00E51C9D">
              <w:rPr>
                <w:color w:val="auto"/>
              </w:rPr>
              <w:t>50%</w:t>
            </w:r>
          </w:p>
        </w:tc>
      </w:tr>
      <w:tr w:rsidR="00913406" w:rsidRPr="00E51C9D" w:rsidTr="00FE118D">
        <w:trPr>
          <w:trHeight w:val="20"/>
          <w:jc w:val="center"/>
        </w:trPr>
        <w:tc>
          <w:tcPr>
            <w:tcW w:w="2694" w:type="dxa"/>
            <w:shd w:val="clear" w:color="auto" w:fill="auto"/>
          </w:tcPr>
          <w:p w:rsidR="00913406" w:rsidRPr="00E51C9D" w:rsidRDefault="00913406" w:rsidP="00FE118D">
            <w:pPr>
              <w:pStyle w:val="aff1"/>
              <w:ind w:firstLine="0"/>
              <w:rPr>
                <w:color w:val="auto"/>
              </w:rPr>
            </w:pPr>
            <w:r w:rsidRPr="00E51C9D">
              <w:rPr>
                <w:color w:val="auto"/>
              </w:rPr>
              <w:t>Связь</w:t>
            </w:r>
          </w:p>
        </w:tc>
        <w:tc>
          <w:tcPr>
            <w:tcW w:w="709" w:type="dxa"/>
            <w:shd w:val="clear" w:color="auto" w:fill="auto"/>
          </w:tcPr>
          <w:p w:rsidR="00913406" w:rsidRPr="00E51C9D" w:rsidRDefault="00913406" w:rsidP="00FE118D">
            <w:pPr>
              <w:pStyle w:val="aff1"/>
              <w:ind w:firstLine="0"/>
              <w:jc w:val="center"/>
              <w:rPr>
                <w:color w:val="auto"/>
              </w:rPr>
            </w:pPr>
            <w:r w:rsidRPr="00E51C9D">
              <w:rPr>
                <w:color w:val="auto"/>
              </w:rPr>
              <w:t>6.8</w:t>
            </w:r>
          </w:p>
        </w:tc>
        <w:tc>
          <w:tcPr>
            <w:tcW w:w="6513" w:type="dxa"/>
            <w:gridSpan w:val="7"/>
          </w:tcPr>
          <w:p w:rsidR="00913406" w:rsidRPr="00E51C9D" w:rsidRDefault="00913406" w:rsidP="00FE118D">
            <w:pPr>
              <w:pStyle w:val="aff1"/>
              <w:ind w:firstLine="0"/>
              <w:jc w:val="center"/>
              <w:rPr>
                <w:color w:val="auto"/>
              </w:rPr>
            </w:pPr>
            <w:r w:rsidRPr="00E51C9D">
              <w:rPr>
                <w:color w:val="auto"/>
              </w:rPr>
              <w:t>Не подлежат установлению, определяются в соответствии с техническими и санитарными нормами</w:t>
            </w:r>
          </w:p>
        </w:tc>
      </w:tr>
    </w:tbl>
    <w:p w:rsidR="00913406" w:rsidRPr="00E51C9D" w:rsidRDefault="00913406" w:rsidP="00913406">
      <w:pPr>
        <w:ind w:firstLine="0"/>
        <w:rPr>
          <w:rFonts w:ascii="Times New Roman" w:eastAsia="SimSun" w:hAnsi="Times New Roman" w:cs="Times New Roman"/>
          <w:sz w:val="24"/>
          <w:szCs w:val="24"/>
          <w:lang w:eastAsia="zh-CN"/>
        </w:rPr>
      </w:pPr>
    </w:p>
    <w:p w:rsidR="00913406" w:rsidRPr="00E51C9D" w:rsidRDefault="00913406" w:rsidP="00913406">
      <w:pPr>
        <w:ind w:firstLine="0"/>
        <w:rPr>
          <w:rFonts w:ascii="Times New Roman" w:eastAsia="SimSun" w:hAnsi="Times New Roman" w:cs="Times New Roman"/>
          <w:sz w:val="24"/>
          <w:szCs w:val="24"/>
          <w:lang w:eastAsia="zh-CN"/>
        </w:rPr>
        <w:sectPr w:rsidR="00913406" w:rsidRPr="00E51C9D" w:rsidSect="00617F7E">
          <w:pgSz w:w="11906" w:h="16838"/>
          <w:pgMar w:top="567" w:right="709" w:bottom="709" w:left="1134" w:header="720" w:footer="363" w:gutter="0"/>
          <w:cols w:space="720"/>
          <w:docGrid w:linePitch="360"/>
        </w:sectPr>
      </w:pPr>
    </w:p>
    <w:p w:rsidR="00913406" w:rsidRPr="00E51C9D" w:rsidRDefault="00913406" w:rsidP="00913406">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1.2. Условно разрешенные виды использования земельных участков и объектов капитального строительства:</w:t>
      </w:r>
    </w:p>
    <w:tbl>
      <w:tblPr>
        <w:tblW w:w="10198" w:type="dxa"/>
        <w:jc w:val="center"/>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9"/>
        <w:gridCol w:w="709"/>
        <w:gridCol w:w="992"/>
        <w:gridCol w:w="851"/>
        <w:gridCol w:w="1260"/>
        <w:gridCol w:w="992"/>
        <w:gridCol w:w="866"/>
        <w:gridCol w:w="1118"/>
        <w:gridCol w:w="851"/>
      </w:tblGrid>
      <w:tr w:rsidR="00913406" w:rsidRPr="00E51C9D" w:rsidTr="00FE118D">
        <w:trPr>
          <w:cantSplit/>
          <w:trHeight w:val="656"/>
          <w:jc w:val="center"/>
        </w:trPr>
        <w:tc>
          <w:tcPr>
            <w:tcW w:w="2559" w:type="dxa"/>
            <w:vMerge w:val="restart"/>
            <w:shd w:val="clear" w:color="auto" w:fill="auto"/>
            <w:vAlign w:val="center"/>
          </w:tcPr>
          <w:p w:rsidR="00913406" w:rsidRPr="00E51C9D" w:rsidRDefault="00913406"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709" w:type="dxa"/>
            <w:vMerge w:val="restart"/>
            <w:shd w:val="clear" w:color="auto" w:fill="auto"/>
            <w:vAlign w:val="center"/>
          </w:tcPr>
          <w:p w:rsidR="00913406" w:rsidRPr="00E51C9D" w:rsidRDefault="00913406" w:rsidP="00FE118D">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930" w:type="dxa"/>
            <w:gridSpan w:val="7"/>
            <w:vAlign w:val="center"/>
          </w:tcPr>
          <w:p w:rsidR="00913406" w:rsidRPr="00E51C9D" w:rsidRDefault="00913406"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913406" w:rsidRPr="00E51C9D" w:rsidTr="00FE118D">
        <w:trPr>
          <w:cantSplit/>
          <w:trHeight w:val="4061"/>
          <w:jc w:val="center"/>
        </w:trPr>
        <w:tc>
          <w:tcPr>
            <w:tcW w:w="2559" w:type="dxa"/>
            <w:vMerge/>
            <w:shd w:val="clear" w:color="auto" w:fill="auto"/>
          </w:tcPr>
          <w:p w:rsidR="00913406" w:rsidRPr="00E51C9D" w:rsidRDefault="00913406" w:rsidP="00FE118D">
            <w:pPr>
              <w:widowControl w:val="0"/>
              <w:ind w:firstLine="0"/>
              <w:jc w:val="center"/>
              <w:rPr>
                <w:rFonts w:ascii="Times New Roman" w:eastAsia="SimSun" w:hAnsi="Times New Roman" w:cs="Times New Roman"/>
                <w:sz w:val="24"/>
                <w:szCs w:val="24"/>
                <w:lang w:eastAsia="zh-CN"/>
              </w:rPr>
            </w:pPr>
          </w:p>
        </w:tc>
        <w:tc>
          <w:tcPr>
            <w:tcW w:w="709" w:type="dxa"/>
            <w:vMerge/>
            <w:shd w:val="clear" w:color="auto" w:fill="auto"/>
          </w:tcPr>
          <w:p w:rsidR="00913406" w:rsidRPr="00E51C9D" w:rsidRDefault="00913406" w:rsidP="00FE118D">
            <w:pPr>
              <w:widowControl w:val="0"/>
              <w:ind w:firstLine="0"/>
              <w:jc w:val="center"/>
              <w:rPr>
                <w:rFonts w:ascii="Times New Roman" w:eastAsia="SimSun" w:hAnsi="Times New Roman" w:cs="Times New Roman"/>
                <w:sz w:val="24"/>
                <w:szCs w:val="24"/>
                <w:lang w:eastAsia="zh-CN"/>
              </w:rPr>
            </w:pPr>
          </w:p>
        </w:tc>
        <w:tc>
          <w:tcPr>
            <w:tcW w:w="992" w:type="dxa"/>
            <w:textDirection w:val="btLr"/>
            <w:vAlign w:val="center"/>
          </w:tcPr>
          <w:p w:rsidR="00913406" w:rsidRPr="00E51C9D" w:rsidRDefault="00913406" w:rsidP="00FE118D">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51" w:type="dxa"/>
            <w:textDirection w:val="btLr"/>
            <w:vAlign w:val="center"/>
          </w:tcPr>
          <w:p w:rsidR="00913406" w:rsidRPr="00E51C9D" w:rsidRDefault="00913406" w:rsidP="00FE118D">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260" w:type="dxa"/>
            <w:textDirection w:val="btLr"/>
            <w:vAlign w:val="center"/>
          </w:tcPr>
          <w:p w:rsidR="00913406" w:rsidRPr="00E51C9D" w:rsidRDefault="00913406" w:rsidP="00913406">
            <w:pPr>
              <w:widowControl w:val="0"/>
              <w:spacing w:line="192" w:lineRule="auto"/>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сооружений, строений и сооружений от границы, отделяющей земельный участок от территории общего пользования  </w:t>
            </w:r>
          </w:p>
        </w:tc>
        <w:tc>
          <w:tcPr>
            <w:tcW w:w="992" w:type="dxa"/>
            <w:textDirection w:val="btLr"/>
            <w:vAlign w:val="center"/>
          </w:tcPr>
          <w:p w:rsidR="00913406" w:rsidRPr="00E51C9D" w:rsidRDefault="00913406" w:rsidP="00FE118D">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 смежных земельных участков</w:t>
            </w:r>
          </w:p>
        </w:tc>
        <w:tc>
          <w:tcPr>
            <w:tcW w:w="866" w:type="dxa"/>
            <w:textDirection w:val="btLr"/>
            <w:vAlign w:val="center"/>
          </w:tcPr>
          <w:p w:rsidR="00913406" w:rsidRPr="00E51C9D" w:rsidRDefault="00913406" w:rsidP="00FE118D">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1118" w:type="dxa"/>
            <w:textDirection w:val="btLr"/>
            <w:vAlign w:val="center"/>
          </w:tcPr>
          <w:p w:rsidR="00913406" w:rsidRPr="00E51C9D" w:rsidRDefault="00913406" w:rsidP="00FE118D">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851" w:type="dxa"/>
            <w:textDirection w:val="btLr"/>
            <w:vAlign w:val="center"/>
          </w:tcPr>
          <w:p w:rsidR="00913406" w:rsidRPr="00E51C9D" w:rsidRDefault="00913406" w:rsidP="00FE118D">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913406" w:rsidRPr="00E51C9D" w:rsidTr="00FE118D">
        <w:trPr>
          <w:cantSplit/>
          <w:trHeight w:val="237"/>
          <w:jc w:val="center"/>
        </w:trPr>
        <w:tc>
          <w:tcPr>
            <w:tcW w:w="2559" w:type="dxa"/>
            <w:shd w:val="clear" w:color="auto" w:fill="auto"/>
            <w:vAlign w:val="center"/>
          </w:tcPr>
          <w:p w:rsidR="00913406" w:rsidRPr="00E51C9D" w:rsidRDefault="00913406"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709" w:type="dxa"/>
            <w:shd w:val="clear" w:color="auto" w:fill="auto"/>
            <w:vAlign w:val="center"/>
          </w:tcPr>
          <w:p w:rsidR="00913406" w:rsidRPr="00E51C9D" w:rsidRDefault="00913406" w:rsidP="00FE118D">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992" w:type="dxa"/>
            <w:vAlign w:val="center"/>
          </w:tcPr>
          <w:p w:rsidR="00913406" w:rsidRPr="00E51C9D" w:rsidRDefault="00913406"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1" w:type="dxa"/>
            <w:vAlign w:val="center"/>
          </w:tcPr>
          <w:p w:rsidR="00913406" w:rsidRPr="00E51C9D" w:rsidRDefault="00913406"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260" w:type="dxa"/>
            <w:vAlign w:val="center"/>
          </w:tcPr>
          <w:p w:rsidR="00913406" w:rsidRPr="00E51C9D" w:rsidRDefault="00913406"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992" w:type="dxa"/>
            <w:vAlign w:val="center"/>
          </w:tcPr>
          <w:p w:rsidR="00913406" w:rsidRPr="00E51C9D" w:rsidRDefault="00913406"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866" w:type="dxa"/>
            <w:vAlign w:val="center"/>
          </w:tcPr>
          <w:p w:rsidR="00913406" w:rsidRPr="00E51C9D" w:rsidRDefault="00913406"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1118" w:type="dxa"/>
            <w:vAlign w:val="center"/>
          </w:tcPr>
          <w:p w:rsidR="00913406" w:rsidRPr="00E51C9D" w:rsidRDefault="00913406"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851" w:type="dxa"/>
            <w:vAlign w:val="center"/>
          </w:tcPr>
          <w:p w:rsidR="00913406" w:rsidRPr="00E51C9D" w:rsidRDefault="00913406"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913406" w:rsidRPr="00E51C9D" w:rsidTr="00FE118D">
        <w:trPr>
          <w:cantSplit/>
          <w:trHeight w:val="843"/>
          <w:jc w:val="center"/>
        </w:trPr>
        <w:tc>
          <w:tcPr>
            <w:tcW w:w="2559" w:type="dxa"/>
            <w:shd w:val="clear" w:color="auto" w:fill="auto"/>
          </w:tcPr>
          <w:p w:rsidR="00913406" w:rsidRPr="00E51C9D" w:rsidRDefault="00913406" w:rsidP="00FE118D">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Обеспечение внутреннего правопорядка</w:t>
            </w:r>
          </w:p>
        </w:tc>
        <w:tc>
          <w:tcPr>
            <w:tcW w:w="709" w:type="dxa"/>
            <w:shd w:val="clear" w:color="auto" w:fill="auto"/>
          </w:tcPr>
          <w:p w:rsidR="00913406" w:rsidRPr="00E51C9D" w:rsidRDefault="00913406"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8.3</w:t>
            </w:r>
          </w:p>
        </w:tc>
        <w:tc>
          <w:tcPr>
            <w:tcW w:w="992" w:type="dxa"/>
          </w:tcPr>
          <w:p w:rsidR="00913406" w:rsidRPr="00E51C9D" w:rsidRDefault="00913406" w:rsidP="00FE118D">
            <w:pPr>
              <w:pStyle w:val="aff1"/>
              <w:ind w:firstLine="0"/>
              <w:jc w:val="center"/>
              <w:rPr>
                <w:color w:val="auto"/>
              </w:rPr>
            </w:pPr>
            <w:r w:rsidRPr="00E51C9D">
              <w:rPr>
                <w:color w:val="auto"/>
              </w:rPr>
              <w:t>50/</w:t>
            </w:r>
          </w:p>
          <w:p w:rsidR="00913406" w:rsidRPr="00E51C9D" w:rsidRDefault="00913406" w:rsidP="00FE118D">
            <w:pPr>
              <w:pStyle w:val="aff1"/>
              <w:ind w:firstLine="0"/>
              <w:jc w:val="center"/>
              <w:rPr>
                <w:color w:val="auto"/>
              </w:rPr>
            </w:pPr>
            <w:r w:rsidRPr="00E51C9D">
              <w:rPr>
                <w:color w:val="auto"/>
              </w:rPr>
              <w:t>500</w:t>
            </w:r>
          </w:p>
          <w:p w:rsidR="00913406" w:rsidRPr="00E51C9D" w:rsidRDefault="00913406" w:rsidP="00FE118D">
            <w:pPr>
              <w:pStyle w:val="aff1"/>
              <w:ind w:firstLine="0"/>
              <w:jc w:val="center"/>
              <w:rPr>
                <w:color w:val="auto"/>
              </w:rPr>
            </w:pPr>
            <w:r w:rsidRPr="00E51C9D">
              <w:rPr>
                <w:color w:val="auto"/>
              </w:rPr>
              <w:t>кв.м</w:t>
            </w:r>
          </w:p>
        </w:tc>
        <w:tc>
          <w:tcPr>
            <w:tcW w:w="851" w:type="dxa"/>
          </w:tcPr>
          <w:p w:rsidR="00913406" w:rsidRPr="00E51C9D" w:rsidRDefault="00913406" w:rsidP="00FE118D">
            <w:pPr>
              <w:pStyle w:val="aff1"/>
              <w:ind w:firstLine="0"/>
              <w:jc w:val="center"/>
              <w:rPr>
                <w:color w:val="auto"/>
              </w:rPr>
            </w:pPr>
            <w:r w:rsidRPr="00E51C9D">
              <w:rPr>
                <w:color w:val="auto"/>
              </w:rPr>
              <w:t>12 м</w:t>
            </w:r>
          </w:p>
        </w:tc>
        <w:tc>
          <w:tcPr>
            <w:tcW w:w="1260" w:type="dxa"/>
          </w:tcPr>
          <w:p w:rsidR="00913406" w:rsidRPr="00E51C9D" w:rsidRDefault="00913406" w:rsidP="00FE118D">
            <w:pPr>
              <w:pStyle w:val="aff1"/>
              <w:ind w:firstLine="0"/>
              <w:jc w:val="center"/>
              <w:rPr>
                <w:color w:val="auto"/>
              </w:rPr>
            </w:pPr>
            <w:r w:rsidRPr="00E51C9D">
              <w:rPr>
                <w:color w:val="auto"/>
              </w:rPr>
              <w:t>5 м</w:t>
            </w:r>
          </w:p>
        </w:tc>
        <w:tc>
          <w:tcPr>
            <w:tcW w:w="992" w:type="dxa"/>
          </w:tcPr>
          <w:p w:rsidR="00913406" w:rsidRPr="00E51C9D" w:rsidRDefault="00913406" w:rsidP="00FE118D">
            <w:pPr>
              <w:pStyle w:val="aff1"/>
              <w:ind w:firstLine="0"/>
              <w:jc w:val="center"/>
              <w:rPr>
                <w:color w:val="auto"/>
              </w:rPr>
            </w:pPr>
            <w:r w:rsidRPr="00E51C9D">
              <w:rPr>
                <w:color w:val="auto"/>
              </w:rPr>
              <w:t>3 м</w:t>
            </w:r>
          </w:p>
        </w:tc>
        <w:tc>
          <w:tcPr>
            <w:tcW w:w="866" w:type="dxa"/>
          </w:tcPr>
          <w:p w:rsidR="00913406" w:rsidRPr="00E51C9D" w:rsidRDefault="00913406" w:rsidP="00FE118D">
            <w:pPr>
              <w:pStyle w:val="aff1"/>
              <w:ind w:firstLine="0"/>
              <w:jc w:val="center"/>
              <w:rPr>
                <w:color w:val="auto"/>
              </w:rPr>
            </w:pPr>
            <w:r w:rsidRPr="00E51C9D">
              <w:rPr>
                <w:color w:val="auto"/>
              </w:rPr>
              <w:t>1</w:t>
            </w:r>
          </w:p>
        </w:tc>
        <w:tc>
          <w:tcPr>
            <w:tcW w:w="1118" w:type="dxa"/>
          </w:tcPr>
          <w:p w:rsidR="00913406" w:rsidRPr="00E51C9D" w:rsidRDefault="00913406" w:rsidP="00FE118D">
            <w:pPr>
              <w:pStyle w:val="aff1"/>
              <w:ind w:firstLine="0"/>
              <w:jc w:val="center"/>
              <w:rPr>
                <w:color w:val="auto"/>
              </w:rPr>
            </w:pPr>
            <w:r w:rsidRPr="00E51C9D">
              <w:rPr>
                <w:color w:val="auto"/>
              </w:rPr>
              <w:t>6 м</w:t>
            </w:r>
          </w:p>
          <w:p w:rsidR="00913406" w:rsidRPr="00E51C9D" w:rsidRDefault="00913406" w:rsidP="00FE118D">
            <w:pPr>
              <w:pStyle w:val="aff1"/>
              <w:ind w:firstLine="0"/>
              <w:jc w:val="center"/>
              <w:rPr>
                <w:color w:val="auto"/>
              </w:rPr>
            </w:pPr>
          </w:p>
        </w:tc>
        <w:tc>
          <w:tcPr>
            <w:tcW w:w="851" w:type="dxa"/>
          </w:tcPr>
          <w:p w:rsidR="00913406" w:rsidRPr="00E51C9D" w:rsidRDefault="00913406" w:rsidP="00FE118D">
            <w:pPr>
              <w:pStyle w:val="aff1"/>
              <w:ind w:firstLine="0"/>
              <w:jc w:val="center"/>
              <w:rPr>
                <w:color w:val="auto"/>
              </w:rPr>
            </w:pPr>
            <w:r w:rsidRPr="00E51C9D">
              <w:rPr>
                <w:color w:val="auto"/>
              </w:rPr>
              <w:t>60%</w:t>
            </w:r>
          </w:p>
        </w:tc>
      </w:tr>
      <w:tr w:rsidR="00913406" w:rsidRPr="00E51C9D" w:rsidTr="00FE118D">
        <w:trPr>
          <w:cantSplit/>
          <w:trHeight w:val="843"/>
          <w:jc w:val="center"/>
        </w:trPr>
        <w:tc>
          <w:tcPr>
            <w:tcW w:w="2559" w:type="dxa"/>
            <w:shd w:val="clear" w:color="auto" w:fill="auto"/>
          </w:tcPr>
          <w:p w:rsidR="00913406" w:rsidRPr="00E51C9D" w:rsidRDefault="00913406" w:rsidP="00FE118D">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Трубопроводный транспорт</w:t>
            </w:r>
          </w:p>
        </w:tc>
        <w:tc>
          <w:tcPr>
            <w:tcW w:w="709" w:type="dxa"/>
            <w:shd w:val="clear" w:color="auto" w:fill="auto"/>
          </w:tcPr>
          <w:p w:rsidR="00913406" w:rsidRPr="00E51C9D" w:rsidRDefault="00913406" w:rsidP="00FE118D">
            <w:pPr>
              <w:pStyle w:val="aff1"/>
              <w:ind w:firstLine="0"/>
              <w:jc w:val="center"/>
              <w:rPr>
                <w:color w:val="auto"/>
              </w:rPr>
            </w:pPr>
            <w:r w:rsidRPr="00E51C9D">
              <w:rPr>
                <w:color w:val="auto"/>
              </w:rPr>
              <w:t>7.5</w:t>
            </w:r>
          </w:p>
        </w:tc>
        <w:tc>
          <w:tcPr>
            <w:tcW w:w="992" w:type="dxa"/>
          </w:tcPr>
          <w:p w:rsidR="00913406" w:rsidRPr="00E51C9D" w:rsidRDefault="00913406" w:rsidP="00FE118D">
            <w:pPr>
              <w:pStyle w:val="aff1"/>
              <w:ind w:firstLine="0"/>
              <w:jc w:val="center"/>
              <w:rPr>
                <w:color w:val="auto"/>
              </w:rPr>
            </w:pPr>
            <w:r w:rsidRPr="00E51C9D">
              <w:rPr>
                <w:color w:val="auto"/>
              </w:rPr>
              <w:t>1/</w:t>
            </w:r>
          </w:p>
          <w:p w:rsidR="00913406" w:rsidRPr="00E51C9D" w:rsidRDefault="00913406" w:rsidP="00FE118D">
            <w:pPr>
              <w:pStyle w:val="aff1"/>
              <w:ind w:firstLine="0"/>
              <w:jc w:val="center"/>
              <w:rPr>
                <w:color w:val="auto"/>
              </w:rPr>
            </w:pPr>
            <w:r w:rsidRPr="00E51C9D">
              <w:rPr>
                <w:color w:val="auto"/>
              </w:rPr>
              <w:t>10000</w:t>
            </w:r>
          </w:p>
          <w:p w:rsidR="00913406" w:rsidRPr="00E51C9D" w:rsidRDefault="00913406" w:rsidP="00FE118D">
            <w:pPr>
              <w:pStyle w:val="aff1"/>
              <w:ind w:firstLine="0"/>
              <w:jc w:val="center"/>
              <w:rPr>
                <w:color w:val="auto"/>
              </w:rPr>
            </w:pPr>
            <w:r w:rsidRPr="00E51C9D">
              <w:rPr>
                <w:color w:val="auto"/>
              </w:rPr>
              <w:t>кв.м</w:t>
            </w:r>
          </w:p>
        </w:tc>
        <w:tc>
          <w:tcPr>
            <w:tcW w:w="851" w:type="dxa"/>
          </w:tcPr>
          <w:p w:rsidR="00913406" w:rsidRPr="00E51C9D" w:rsidRDefault="00913406" w:rsidP="00FE118D">
            <w:pPr>
              <w:pStyle w:val="aff1"/>
              <w:ind w:firstLine="0"/>
              <w:jc w:val="center"/>
              <w:rPr>
                <w:color w:val="auto"/>
              </w:rPr>
            </w:pPr>
            <w:r w:rsidRPr="00E51C9D">
              <w:rPr>
                <w:color w:val="auto"/>
              </w:rPr>
              <w:t>Не регламентируется</w:t>
            </w:r>
          </w:p>
        </w:tc>
        <w:tc>
          <w:tcPr>
            <w:tcW w:w="1260" w:type="dxa"/>
          </w:tcPr>
          <w:p w:rsidR="00913406" w:rsidRPr="00E51C9D" w:rsidRDefault="00913406" w:rsidP="00FE118D">
            <w:pPr>
              <w:pStyle w:val="aff1"/>
              <w:ind w:firstLine="0"/>
              <w:jc w:val="center"/>
              <w:rPr>
                <w:color w:val="auto"/>
              </w:rPr>
            </w:pPr>
            <w:r w:rsidRPr="00E51C9D">
              <w:rPr>
                <w:color w:val="auto"/>
              </w:rPr>
              <w:t>1 м</w:t>
            </w:r>
          </w:p>
        </w:tc>
        <w:tc>
          <w:tcPr>
            <w:tcW w:w="992" w:type="dxa"/>
          </w:tcPr>
          <w:p w:rsidR="00913406" w:rsidRPr="00E51C9D" w:rsidRDefault="00913406" w:rsidP="00FE118D">
            <w:pPr>
              <w:pStyle w:val="aff1"/>
              <w:ind w:firstLine="0"/>
              <w:jc w:val="center"/>
              <w:rPr>
                <w:color w:val="auto"/>
              </w:rPr>
            </w:pPr>
            <w:r w:rsidRPr="00E51C9D">
              <w:rPr>
                <w:color w:val="auto"/>
              </w:rPr>
              <w:t>1 м</w:t>
            </w:r>
          </w:p>
        </w:tc>
        <w:tc>
          <w:tcPr>
            <w:tcW w:w="866" w:type="dxa"/>
          </w:tcPr>
          <w:p w:rsidR="00913406" w:rsidRPr="00E51C9D" w:rsidRDefault="00913406" w:rsidP="00FE118D">
            <w:pPr>
              <w:pStyle w:val="aff1"/>
              <w:ind w:firstLine="0"/>
              <w:jc w:val="center"/>
              <w:rPr>
                <w:color w:val="auto"/>
              </w:rPr>
            </w:pPr>
            <w:r w:rsidRPr="00E51C9D">
              <w:rPr>
                <w:color w:val="auto"/>
              </w:rPr>
              <w:t>1</w:t>
            </w:r>
          </w:p>
        </w:tc>
        <w:tc>
          <w:tcPr>
            <w:tcW w:w="1118" w:type="dxa"/>
          </w:tcPr>
          <w:p w:rsidR="00913406" w:rsidRPr="00E51C9D" w:rsidRDefault="00913406" w:rsidP="00FE118D">
            <w:pPr>
              <w:pStyle w:val="aff1"/>
              <w:ind w:firstLine="0"/>
              <w:jc w:val="center"/>
              <w:rPr>
                <w:color w:val="auto"/>
              </w:rPr>
            </w:pPr>
            <w:r w:rsidRPr="00E51C9D">
              <w:rPr>
                <w:color w:val="auto"/>
              </w:rPr>
              <w:t>6 м</w:t>
            </w:r>
          </w:p>
          <w:p w:rsidR="00913406" w:rsidRPr="00E51C9D" w:rsidRDefault="00913406" w:rsidP="00FE118D">
            <w:pPr>
              <w:pStyle w:val="aff1"/>
              <w:ind w:firstLine="0"/>
              <w:jc w:val="center"/>
              <w:rPr>
                <w:color w:val="auto"/>
              </w:rPr>
            </w:pPr>
          </w:p>
        </w:tc>
        <w:tc>
          <w:tcPr>
            <w:tcW w:w="851" w:type="dxa"/>
          </w:tcPr>
          <w:p w:rsidR="00913406" w:rsidRPr="00E51C9D" w:rsidRDefault="00913406" w:rsidP="00FE118D">
            <w:pPr>
              <w:pStyle w:val="aff1"/>
              <w:ind w:firstLine="0"/>
              <w:jc w:val="center"/>
              <w:rPr>
                <w:color w:val="auto"/>
              </w:rPr>
            </w:pPr>
            <w:r w:rsidRPr="00E51C9D">
              <w:rPr>
                <w:color w:val="auto"/>
              </w:rPr>
              <w:t>60%</w:t>
            </w:r>
          </w:p>
        </w:tc>
      </w:tr>
      <w:tr w:rsidR="00913406" w:rsidRPr="00E51C9D" w:rsidTr="00FE118D">
        <w:trPr>
          <w:cantSplit/>
          <w:trHeight w:val="843"/>
          <w:jc w:val="center"/>
        </w:trPr>
        <w:tc>
          <w:tcPr>
            <w:tcW w:w="2559" w:type="dxa"/>
            <w:shd w:val="clear" w:color="auto" w:fill="auto"/>
          </w:tcPr>
          <w:p w:rsidR="00913406" w:rsidRPr="00E51C9D" w:rsidRDefault="00913406" w:rsidP="00FE118D">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Энергетика</w:t>
            </w:r>
          </w:p>
        </w:tc>
        <w:tc>
          <w:tcPr>
            <w:tcW w:w="709" w:type="dxa"/>
            <w:shd w:val="clear" w:color="auto" w:fill="auto"/>
          </w:tcPr>
          <w:p w:rsidR="00913406" w:rsidRPr="00E51C9D" w:rsidRDefault="00913406" w:rsidP="00FE118D">
            <w:pPr>
              <w:pStyle w:val="aff1"/>
              <w:ind w:firstLine="0"/>
              <w:jc w:val="center"/>
              <w:rPr>
                <w:color w:val="auto"/>
              </w:rPr>
            </w:pPr>
            <w:r w:rsidRPr="00E51C9D">
              <w:rPr>
                <w:color w:val="auto"/>
              </w:rPr>
              <w:t>6.7</w:t>
            </w:r>
          </w:p>
        </w:tc>
        <w:tc>
          <w:tcPr>
            <w:tcW w:w="992" w:type="dxa"/>
          </w:tcPr>
          <w:p w:rsidR="00913406" w:rsidRPr="00E51C9D" w:rsidRDefault="00913406" w:rsidP="00FE118D">
            <w:pPr>
              <w:pStyle w:val="aff1"/>
              <w:ind w:firstLine="0"/>
              <w:jc w:val="center"/>
              <w:rPr>
                <w:color w:val="auto"/>
              </w:rPr>
            </w:pPr>
            <w:r w:rsidRPr="00E51C9D">
              <w:rPr>
                <w:color w:val="auto"/>
              </w:rPr>
              <w:t>1/</w:t>
            </w:r>
          </w:p>
          <w:p w:rsidR="00913406" w:rsidRPr="00E51C9D" w:rsidRDefault="00913406" w:rsidP="00FE118D">
            <w:pPr>
              <w:pStyle w:val="aff1"/>
              <w:ind w:firstLine="0"/>
              <w:jc w:val="center"/>
              <w:rPr>
                <w:color w:val="auto"/>
              </w:rPr>
            </w:pPr>
            <w:r w:rsidRPr="00E51C9D">
              <w:rPr>
                <w:color w:val="auto"/>
              </w:rPr>
              <w:t>10000</w:t>
            </w:r>
          </w:p>
          <w:p w:rsidR="00913406" w:rsidRPr="00E51C9D" w:rsidRDefault="00913406" w:rsidP="00FE118D">
            <w:pPr>
              <w:pStyle w:val="aff1"/>
              <w:ind w:firstLine="0"/>
              <w:jc w:val="center"/>
              <w:rPr>
                <w:color w:val="auto"/>
              </w:rPr>
            </w:pPr>
            <w:r w:rsidRPr="00E51C9D">
              <w:rPr>
                <w:color w:val="auto"/>
              </w:rPr>
              <w:t>кв.м</w:t>
            </w:r>
          </w:p>
        </w:tc>
        <w:tc>
          <w:tcPr>
            <w:tcW w:w="851" w:type="dxa"/>
          </w:tcPr>
          <w:p w:rsidR="00913406" w:rsidRPr="00E51C9D" w:rsidRDefault="00913406" w:rsidP="00FE118D">
            <w:pPr>
              <w:pStyle w:val="aff1"/>
              <w:ind w:firstLine="0"/>
              <w:jc w:val="center"/>
              <w:rPr>
                <w:color w:val="auto"/>
              </w:rPr>
            </w:pPr>
            <w:r w:rsidRPr="00E51C9D">
              <w:rPr>
                <w:color w:val="auto"/>
              </w:rPr>
              <w:t>Не регламентируется</w:t>
            </w:r>
          </w:p>
        </w:tc>
        <w:tc>
          <w:tcPr>
            <w:tcW w:w="1260" w:type="dxa"/>
          </w:tcPr>
          <w:p w:rsidR="00913406" w:rsidRPr="00E51C9D" w:rsidRDefault="00913406" w:rsidP="00FE118D">
            <w:pPr>
              <w:pStyle w:val="aff1"/>
              <w:ind w:firstLine="0"/>
              <w:jc w:val="center"/>
              <w:rPr>
                <w:color w:val="auto"/>
              </w:rPr>
            </w:pPr>
            <w:r w:rsidRPr="00E51C9D">
              <w:rPr>
                <w:color w:val="auto"/>
              </w:rPr>
              <w:t>1 м</w:t>
            </w:r>
          </w:p>
        </w:tc>
        <w:tc>
          <w:tcPr>
            <w:tcW w:w="992" w:type="dxa"/>
          </w:tcPr>
          <w:p w:rsidR="00913406" w:rsidRPr="00E51C9D" w:rsidRDefault="00913406" w:rsidP="00FE118D">
            <w:pPr>
              <w:pStyle w:val="aff1"/>
              <w:ind w:firstLine="0"/>
              <w:jc w:val="center"/>
              <w:rPr>
                <w:color w:val="auto"/>
              </w:rPr>
            </w:pPr>
            <w:r w:rsidRPr="00E51C9D">
              <w:rPr>
                <w:color w:val="auto"/>
              </w:rPr>
              <w:t>1 м</w:t>
            </w:r>
          </w:p>
        </w:tc>
        <w:tc>
          <w:tcPr>
            <w:tcW w:w="866" w:type="dxa"/>
          </w:tcPr>
          <w:p w:rsidR="00913406" w:rsidRPr="00E51C9D" w:rsidRDefault="00913406" w:rsidP="00FE118D">
            <w:pPr>
              <w:pStyle w:val="aff1"/>
              <w:ind w:firstLine="0"/>
              <w:jc w:val="center"/>
              <w:rPr>
                <w:color w:val="auto"/>
              </w:rPr>
            </w:pPr>
            <w:r w:rsidRPr="00E51C9D">
              <w:rPr>
                <w:color w:val="auto"/>
              </w:rPr>
              <w:t>1</w:t>
            </w:r>
          </w:p>
        </w:tc>
        <w:tc>
          <w:tcPr>
            <w:tcW w:w="1118" w:type="dxa"/>
          </w:tcPr>
          <w:p w:rsidR="00913406" w:rsidRPr="00E51C9D" w:rsidRDefault="00913406" w:rsidP="00FE118D">
            <w:pPr>
              <w:pStyle w:val="aff1"/>
              <w:ind w:firstLine="0"/>
              <w:jc w:val="center"/>
              <w:rPr>
                <w:color w:val="auto"/>
              </w:rPr>
            </w:pPr>
            <w:r w:rsidRPr="00E51C9D">
              <w:rPr>
                <w:color w:val="auto"/>
              </w:rPr>
              <w:t>6 м</w:t>
            </w:r>
          </w:p>
          <w:p w:rsidR="00913406" w:rsidRPr="00E51C9D" w:rsidRDefault="00913406" w:rsidP="00FE118D">
            <w:pPr>
              <w:pStyle w:val="aff1"/>
              <w:ind w:firstLine="0"/>
              <w:jc w:val="center"/>
              <w:rPr>
                <w:color w:val="auto"/>
              </w:rPr>
            </w:pPr>
          </w:p>
        </w:tc>
        <w:tc>
          <w:tcPr>
            <w:tcW w:w="851" w:type="dxa"/>
          </w:tcPr>
          <w:p w:rsidR="00913406" w:rsidRPr="00E51C9D" w:rsidRDefault="00913406" w:rsidP="00FE118D">
            <w:pPr>
              <w:pStyle w:val="aff1"/>
              <w:ind w:firstLine="0"/>
              <w:jc w:val="center"/>
              <w:rPr>
                <w:color w:val="auto"/>
              </w:rPr>
            </w:pPr>
            <w:r w:rsidRPr="00E51C9D">
              <w:rPr>
                <w:color w:val="auto"/>
              </w:rPr>
              <w:t>60%</w:t>
            </w:r>
          </w:p>
        </w:tc>
      </w:tr>
    </w:tbl>
    <w:p w:rsidR="00913406" w:rsidRPr="00E51C9D" w:rsidRDefault="00913406" w:rsidP="00913406">
      <w:pPr>
        <w:widowControl w:val="0"/>
        <w:ind w:firstLine="0"/>
        <w:rPr>
          <w:rFonts w:ascii="Times New Roman" w:eastAsia="SimSun" w:hAnsi="Times New Roman" w:cs="Times New Roman"/>
          <w:sz w:val="24"/>
          <w:szCs w:val="24"/>
          <w:lang w:eastAsia="zh-CN"/>
        </w:rPr>
      </w:pPr>
    </w:p>
    <w:p w:rsidR="00913406" w:rsidRPr="00E51C9D" w:rsidRDefault="00913406" w:rsidP="00913406">
      <w:pPr>
        <w:widowControl w:val="0"/>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1.3. Вспомогательные виды использования земельных участков и объектов капитального строительства:</w:t>
      </w:r>
    </w:p>
    <w:tbl>
      <w:tblPr>
        <w:tblW w:w="10065" w:type="dxa"/>
        <w:jc w:val="center"/>
        <w:tblInd w:w="-1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8"/>
        <w:gridCol w:w="5797"/>
      </w:tblGrid>
      <w:tr w:rsidR="00913406" w:rsidRPr="00E51C9D" w:rsidTr="00FE118D">
        <w:trPr>
          <w:trHeight w:val="552"/>
          <w:jc w:val="center"/>
        </w:trPr>
        <w:tc>
          <w:tcPr>
            <w:tcW w:w="4268" w:type="dxa"/>
            <w:tcBorders>
              <w:top w:val="single" w:sz="4" w:space="0" w:color="auto"/>
              <w:left w:val="single" w:sz="4" w:space="0" w:color="auto"/>
              <w:bottom w:val="single" w:sz="4" w:space="0" w:color="auto"/>
              <w:right w:val="single" w:sz="4" w:space="0" w:color="auto"/>
            </w:tcBorders>
            <w:vAlign w:val="center"/>
          </w:tcPr>
          <w:p w:rsidR="00913406" w:rsidRPr="00E51C9D" w:rsidRDefault="00913406" w:rsidP="00FE118D">
            <w:pPr>
              <w:tabs>
                <w:tab w:val="left" w:pos="2520"/>
              </w:tabs>
              <w:ind w:firstLine="0"/>
              <w:jc w:val="center"/>
              <w:rPr>
                <w:rFonts w:ascii="Times New Roman" w:hAnsi="Times New Roman" w:cs="Times New Roman"/>
                <w:sz w:val="24"/>
                <w:szCs w:val="24"/>
              </w:rPr>
            </w:pPr>
            <w:r w:rsidRPr="00E51C9D">
              <w:rPr>
                <w:rFonts w:ascii="Times New Roman" w:hAnsi="Times New Roman" w:cs="Times New Roman"/>
                <w:sz w:val="24"/>
                <w:szCs w:val="24"/>
              </w:rPr>
              <w:t>Виды разрешенного использования</w:t>
            </w:r>
          </w:p>
        </w:tc>
        <w:tc>
          <w:tcPr>
            <w:tcW w:w="5797" w:type="dxa"/>
            <w:tcBorders>
              <w:top w:val="single" w:sz="4" w:space="0" w:color="auto"/>
              <w:left w:val="single" w:sz="4" w:space="0" w:color="auto"/>
              <w:bottom w:val="single" w:sz="4" w:space="0" w:color="auto"/>
              <w:right w:val="single" w:sz="4" w:space="0" w:color="auto"/>
            </w:tcBorders>
            <w:vAlign w:val="center"/>
          </w:tcPr>
          <w:p w:rsidR="00913406" w:rsidRPr="00E51C9D" w:rsidRDefault="00913406" w:rsidP="00FE118D">
            <w:pPr>
              <w:tabs>
                <w:tab w:val="left" w:pos="2520"/>
              </w:tabs>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параметры разрешенного строительства</w:t>
            </w:r>
          </w:p>
        </w:tc>
      </w:tr>
      <w:tr w:rsidR="00913406" w:rsidRPr="00E51C9D" w:rsidTr="00FE118D">
        <w:trPr>
          <w:trHeight w:val="272"/>
          <w:jc w:val="center"/>
        </w:trPr>
        <w:tc>
          <w:tcPr>
            <w:tcW w:w="4268" w:type="dxa"/>
            <w:tcBorders>
              <w:top w:val="single" w:sz="4" w:space="0" w:color="auto"/>
              <w:left w:val="single" w:sz="4" w:space="0" w:color="auto"/>
              <w:bottom w:val="single" w:sz="4" w:space="0" w:color="auto"/>
              <w:right w:val="single" w:sz="4" w:space="0" w:color="auto"/>
            </w:tcBorders>
            <w:vAlign w:val="center"/>
          </w:tcPr>
          <w:p w:rsidR="00913406" w:rsidRPr="00E51C9D" w:rsidRDefault="00913406" w:rsidP="00FE118D">
            <w:pPr>
              <w:tabs>
                <w:tab w:val="left" w:pos="2520"/>
              </w:tabs>
              <w:ind w:firstLine="0"/>
              <w:rPr>
                <w:rFonts w:ascii="Times New Roman" w:hAnsi="Times New Roman" w:cs="Times New Roman"/>
                <w:sz w:val="24"/>
                <w:szCs w:val="24"/>
              </w:rPr>
            </w:pPr>
            <w:r w:rsidRPr="00E51C9D">
              <w:rPr>
                <w:rFonts w:ascii="Times New Roman" w:hAnsi="Times New Roman" w:cs="Times New Roman"/>
                <w:sz w:val="24"/>
                <w:szCs w:val="24"/>
              </w:rPr>
              <w:t>Автостоянки, парковки</w:t>
            </w:r>
          </w:p>
          <w:p w:rsidR="00913406" w:rsidRPr="00E51C9D" w:rsidRDefault="00913406" w:rsidP="00FE118D">
            <w:pPr>
              <w:tabs>
                <w:tab w:val="left" w:pos="2520"/>
              </w:tabs>
              <w:ind w:firstLine="0"/>
              <w:rPr>
                <w:rFonts w:ascii="Times New Roman" w:hAnsi="Times New Roman" w:cs="Times New Roman"/>
                <w:sz w:val="24"/>
                <w:szCs w:val="24"/>
              </w:rPr>
            </w:pPr>
            <w:r w:rsidRPr="00E51C9D">
              <w:rPr>
                <w:rFonts w:ascii="Times New Roman" w:hAnsi="Times New Roman" w:cs="Times New Roman"/>
                <w:sz w:val="24"/>
                <w:szCs w:val="24"/>
              </w:rPr>
              <w:t>Навесы, гаражи, хозяйственные постройки</w:t>
            </w:r>
          </w:p>
          <w:p w:rsidR="00913406" w:rsidRPr="00E51C9D" w:rsidRDefault="00913406" w:rsidP="00FE118D">
            <w:pPr>
              <w:tabs>
                <w:tab w:val="left" w:pos="2520"/>
              </w:tabs>
              <w:ind w:firstLine="0"/>
              <w:rPr>
                <w:rFonts w:ascii="Times New Roman" w:hAnsi="Times New Roman" w:cs="Times New Roman"/>
                <w:sz w:val="24"/>
                <w:szCs w:val="24"/>
              </w:rPr>
            </w:pPr>
            <w:r w:rsidRPr="00E51C9D">
              <w:rPr>
                <w:rFonts w:ascii="Times New Roman" w:hAnsi="Times New Roman" w:cs="Times New Roman"/>
                <w:sz w:val="24"/>
                <w:szCs w:val="24"/>
              </w:rPr>
              <w:t>Площадки для сбора твердых бытовых отходов</w:t>
            </w:r>
          </w:p>
          <w:p w:rsidR="00913406" w:rsidRPr="00E51C9D" w:rsidRDefault="00913406" w:rsidP="00FE118D">
            <w:pPr>
              <w:tabs>
                <w:tab w:val="left" w:pos="2520"/>
              </w:tabs>
              <w:ind w:firstLine="0"/>
              <w:rPr>
                <w:rFonts w:ascii="Times New Roman" w:hAnsi="Times New Roman" w:cs="Times New Roman"/>
                <w:b/>
                <w:sz w:val="24"/>
                <w:szCs w:val="24"/>
              </w:rPr>
            </w:pPr>
            <w:r w:rsidRPr="00E51C9D">
              <w:rPr>
                <w:rFonts w:ascii="Times New Roman" w:hAnsi="Times New Roman" w:cs="Times New Roman"/>
                <w:sz w:val="24"/>
                <w:szCs w:val="24"/>
              </w:rPr>
              <w:t>Элементы благоустройства, малые архитектурные формы ,памятники, объекты монументального искусства, площадки для отдыха</w:t>
            </w:r>
          </w:p>
        </w:tc>
        <w:tc>
          <w:tcPr>
            <w:tcW w:w="5797" w:type="dxa"/>
            <w:tcBorders>
              <w:top w:val="single" w:sz="4" w:space="0" w:color="auto"/>
              <w:left w:val="single" w:sz="4" w:space="0" w:color="auto"/>
              <w:bottom w:val="single" w:sz="4" w:space="0" w:color="auto"/>
              <w:right w:val="single" w:sz="4" w:space="0" w:color="auto"/>
            </w:tcBorders>
            <w:vAlign w:val="center"/>
          </w:tcPr>
          <w:p w:rsidR="00913406" w:rsidRPr="00E51C9D" w:rsidRDefault="00913406" w:rsidP="00FE118D">
            <w:pPr>
              <w:tabs>
                <w:tab w:val="left" w:pos="2520"/>
              </w:tabs>
              <w:ind w:firstLine="0"/>
              <w:rPr>
                <w:rFonts w:ascii="Times New Roman" w:hAnsi="Times New Roman" w:cs="Times New Roman"/>
                <w:sz w:val="24"/>
                <w:szCs w:val="24"/>
              </w:rPr>
            </w:pPr>
            <w:r w:rsidRPr="00E51C9D">
              <w:rPr>
                <w:rFonts w:ascii="Times New Roman" w:hAnsi="Times New Roman" w:cs="Times New Roman"/>
                <w:sz w:val="24"/>
                <w:szCs w:val="24"/>
              </w:rPr>
              <w:t>Максимальное количество надземных этажей  – 1 этаж.</w:t>
            </w:r>
          </w:p>
          <w:p w:rsidR="00913406" w:rsidRPr="00E51C9D" w:rsidRDefault="00913406" w:rsidP="00FE118D">
            <w:pPr>
              <w:tabs>
                <w:tab w:val="left" w:pos="2520"/>
              </w:tabs>
              <w:ind w:firstLine="0"/>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 строений, сооружений от уровня земли - 4 м</w:t>
            </w:r>
          </w:p>
          <w:p w:rsidR="00913406" w:rsidRPr="00E51C9D" w:rsidRDefault="00913406" w:rsidP="00FE118D">
            <w:pPr>
              <w:tabs>
                <w:tab w:val="left" w:pos="2520"/>
              </w:tabs>
              <w:ind w:firstLine="0"/>
              <w:rPr>
                <w:rFonts w:ascii="Times New Roman" w:hAnsi="Times New Roman" w:cs="Times New Roman"/>
                <w:sz w:val="24"/>
                <w:szCs w:val="24"/>
              </w:rPr>
            </w:pPr>
            <w:r w:rsidRPr="00E51C9D">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913406" w:rsidRPr="00E51C9D" w:rsidRDefault="00913406" w:rsidP="00FE118D">
            <w:pPr>
              <w:tabs>
                <w:tab w:val="left" w:pos="2520"/>
              </w:tabs>
              <w:ind w:firstLine="0"/>
              <w:rPr>
                <w:rFonts w:ascii="Times New Roman" w:hAnsi="Times New Roman" w:cs="Times New Roman"/>
                <w:b/>
                <w:sz w:val="24"/>
                <w:szCs w:val="24"/>
              </w:rPr>
            </w:pPr>
            <w:r w:rsidRPr="00E51C9D">
              <w:rPr>
                <w:rFonts w:ascii="Times New Roman" w:hAnsi="Times New Roman" w:cs="Times New Roman"/>
                <w:sz w:val="24"/>
                <w:szCs w:val="24"/>
              </w:rPr>
              <w:t>Минимальный отступ строений и сооружений от границ смежных участков - 3 м</w:t>
            </w:r>
          </w:p>
        </w:tc>
      </w:tr>
    </w:tbl>
    <w:p w:rsidR="00090AD4" w:rsidRPr="00E51C9D" w:rsidRDefault="00090AD4" w:rsidP="00090AD4">
      <w:pPr>
        <w:rPr>
          <w:rFonts w:ascii="Times New Roman" w:eastAsia="SimSun" w:hAnsi="Times New Roman" w:cs="Times New Roman"/>
          <w:b/>
          <w:sz w:val="24"/>
          <w:szCs w:val="24"/>
          <w:u w:val="single"/>
          <w:lang w:eastAsia="zh-CN"/>
        </w:rPr>
        <w:sectPr w:rsidR="00090AD4" w:rsidRPr="00E51C9D" w:rsidSect="00617F7E">
          <w:pgSz w:w="11906" w:h="16838"/>
          <w:pgMar w:top="567" w:right="709" w:bottom="709" w:left="1134" w:header="720" w:footer="363" w:gutter="0"/>
          <w:cols w:space="720"/>
          <w:docGrid w:linePitch="360"/>
        </w:sectPr>
      </w:pPr>
    </w:p>
    <w:p w:rsidR="00090AD4" w:rsidRPr="00E51C9D" w:rsidRDefault="00090AD4" w:rsidP="00090AD4">
      <w:pPr>
        <w:spacing w:before="200" w:line="312" w:lineRule="auto"/>
        <w:ind w:firstLine="0"/>
        <w:rPr>
          <w:rFonts w:ascii="Times New Roman" w:eastAsia="SimSun" w:hAnsi="Times New Roman" w:cs="Times New Roman"/>
          <w:b/>
          <w:sz w:val="24"/>
          <w:szCs w:val="24"/>
          <w:u w:val="single"/>
          <w:lang w:eastAsia="zh-CN"/>
        </w:rPr>
      </w:pPr>
      <w:r w:rsidRPr="00E51C9D">
        <w:rPr>
          <w:rFonts w:ascii="Times New Roman" w:eastAsia="SimSun" w:hAnsi="Times New Roman" w:cs="Times New Roman"/>
          <w:b/>
          <w:sz w:val="24"/>
          <w:szCs w:val="24"/>
          <w:u w:val="single"/>
          <w:lang w:eastAsia="zh-CN"/>
        </w:rPr>
        <w:lastRenderedPageBreak/>
        <w:t>2. Зона производственно-коммунального назначения III класса опасности (П-3)</w:t>
      </w:r>
    </w:p>
    <w:p w:rsidR="00090AD4" w:rsidRPr="00E51C9D" w:rsidRDefault="00090AD4" w:rsidP="00090AD4">
      <w:pPr>
        <w:widowControl w:val="0"/>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Зона П-3 выделена для формирования и развития территорий производственного и коммунально-складского назначения III класса опасности, требующих организации санитарно-защитных зон не более 300 м, деятельность которых связаны с высокими уровнями шума, загрязнения, интенсивным движением большегрузного и железнодорожного транспорта, а также иных территорий коммунально-складского назначения, не требующих устройства санитарно-защитных зон. </w:t>
      </w:r>
    </w:p>
    <w:p w:rsidR="00090AD4" w:rsidRPr="00E51C9D" w:rsidRDefault="00090AD4" w:rsidP="00090AD4">
      <w:pPr>
        <w:widowControl w:val="0"/>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2.1. Основные виды разрешённого использования земельных участков и объектов капитального строительства:</w:t>
      </w:r>
    </w:p>
    <w:tbl>
      <w:tblPr>
        <w:tblW w:w="10419" w:type="dxa"/>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76"/>
        <w:gridCol w:w="1017"/>
        <w:gridCol w:w="1042"/>
        <w:gridCol w:w="723"/>
        <w:gridCol w:w="1134"/>
        <w:gridCol w:w="992"/>
        <w:gridCol w:w="851"/>
        <w:gridCol w:w="992"/>
        <w:gridCol w:w="992"/>
      </w:tblGrid>
      <w:tr w:rsidR="00090AD4" w:rsidRPr="00E51C9D" w:rsidTr="002D7577">
        <w:trPr>
          <w:cantSplit/>
          <w:trHeight w:val="798"/>
          <w:jc w:val="center"/>
        </w:trPr>
        <w:tc>
          <w:tcPr>
            <w:tcW w:w="2676" w:type="dxa"/>
            <w:vMerge w:val="restart"/>
            <w:shd w:val="clear" w:color="auto" w:fill="auto"/>
            <w:vAlign w:val="center"/>
          </w:tcPr>
          <w:p w:rsidR="00090AD4" w:rsidRPr="00E51C9D" w:rsidRDefault="00090AD4" w:rsidP="00090AD4">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1017" w:type="dxa"/>
            <w:vMerge w:val="restart"/>
            <w:shd w:val="clear" w:color="auto" w:fill="auto"/>
            <w:vAlign w:val="center"/>
          </w:tcPr>
          <w:p w:rsidR="00090AD4" w:rsidRPr="00E51C9D" w:rsidRDefault="00090AD4" w:rsidP="00090AD4">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726" w:type="dxa"/>
            <w:gridSpan w:val="7"/>
            <w:vAlign w:val="center"/>
          </w:tcPr>
          <w:p w:rsidR="00090AD4" w:rsidRPr="00E51C9D" w:rsidRDefault="00090AD4" w:rsidP="00090AD4">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090AD4" w:rsidRPr="00E51C9D" w:rsidTr="002D7577">
        <w:trPr>
          <w:cantSplit/>
          <w:trHeight w:val="4338"/>
          <w:jc w:val="center"/>
        </w:trPr>
        <w:tc>
          <w:tcPr>
            <w:tcW w:w="2676" w:type="dxa"/>
            <w:vMerge/>
            <w:shd w:val="clear" w:color="auto" w:fill="auto"/>
          </w:tcPr>
          <w:p w:rsidR="00090AD4" w:rsidRPr="00E51C9D" w:rsidRDefault="00090AD4" w:rsidP="00090AD4">
            <w:pPr>
              <w:widowControl w:val="0"/>
              <w:ind w:firstLine="0"/>
              <w:jc w:val="center"/>
              <w:rPr>
                <w:rFonts w:ascii="Times New Roman" w:eastAsia="SimSun" w:hAnsi="Times New Roman" w:cs="Times New Roman"/>
                <w:sz w:val="24"/>
                <w:szCs w:val="24"/>
                <w:lang w:eastAsia="zh-CN"/>
              </w:rPr>
            </w:pPr>
          </w:p>
        </w:tc>
        <w:tc>
          <w:tcPr>
            <w:tcW w:w="1017" w:type="dxa"/>
            <w:vMerge/>
            <w:shd w:val="clear" w:color="auto" w:fill="auto"/>
          </w:tcPr>
          <w:p w:rsidR="00090AD4" w:rsidRPr="00E51C9D" w:rsidRDefault="00090AD4" w:rsidP="00090AD4">
            <w:pPr>
              <w:widowControl w:val="0"/>
              <w:ind w:firstLine="0"/>
              <w:jc w:val="center"/>
              <w:rPr>
                <w:rFonts w:ascii="Times New Roman" w:eastAsia="SimSun" w:hAnsi="Times New Roman" w:cs="Times New Roman"/>
                <w:sz w:val="24"/>
                <w:szCs w:val="24"/>
                <w:lang w:eastAsia="zh-CN"/>
              </w:rPr>
            </w:pPr>
          </w:p>
        </w:tc>
        <w:tc>
          <w:tcPr>
            <w:tcW w:w="1042" w:type="dxa"/>
            <w:textDirection w:val="btLr"/>
            <w:vAlign w:val="center"/>
          </w:tcPr>
          <w:p w:rsidR="00090AD4" w:rsidRPr="00E51C9D" w:rsidRDefault="00090AD4" w:rsidP="00090AD4">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723" w:type="dxa"/>
            <w:textDirection w:val="btLr"/>
            <w:vAlign w:val="center"/>
          </w:tcPr>
          <w:p w:rsidR="00090AD4" w:rsidRPr="00E51C9D" w:rsidRDefault="00090AD4" w:rsidP="00090AD4">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134" w:type="dxa"/>
            <w:textDirection w:val="btLr"/>
            <w:vAlign w:val="center"/>
          </w:tcPr>
          <w:p w:rsidR="00090AD4" w:rsidRPr="00E51C9D" w:rsidRDefault="00090AD4" w:rsidP="00090AD4">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сооружений, строений и сооружений от границы, отделяющей земельный участок от территории общего пользования  </w:t>
            </w:r>
          </w:p>
        </w:tc>
        <w:tc>
          <w:tcPr>
            <w:tcW w:w="992" w:type="dxa"/>
            <w:textDirection w:val="btLr"/>
            <w:vAlign w:val="center"/>
          </w:tcPr>
          <w:p w:rsidR="00090AD4" w:rsidRPr="00E51C9D" w:rsidRDefault="00090AD4" w:rsidP="00090AD4">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 смежных земельных участков</w:t>
            </w:r>
          </w:p>
        </w:tc>
        <w:tc>
          <w:tcPr>
            <w:tcW w:w="851" w:type="dxa"/>
            <w:textDirection w:val="btLr"/>
            <w:vAlign w:val="center"/>
          </w:tcPr>
          <w:p w:rsidR="00090AD4" w:rsidRPr="00E51C9D" w:rsidRDefault="00090AD4" w:rsidP="00090AD4">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992" w:type="dxa"/>
            <w:textDirection w:val="btLr"/>
            <w:vAlign w:val="center"/>
          </w:tcPr>
          <w:p w:rsidR="00090AD4" w:rsidRPr="00E51C9D" w:rsidRDefault="00090AD4" w:rsidP="00090AD4">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 от уровня земли до верха перекрытия последнего этажа</w:t>
            </w:r>
          </w:p>
        </w:tc>
        <w:tc>
          <w:tcPr>
            <w:tcW w:w="992" w:type="dxa"/>
            <w:textDirection w:val="btLr"/>
            <w:vAlign w:val="center"/>
          </w:tcPr>
          <w:p w:rsidR="00090AD4" w:rsidRPr="00E51C9D" w:rsidRDefault="00090AD4" w:rsidP="00090AD4">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090AD4" w:rsidRPr="00E51C9D" w:rsidTr="002D7577">
        <w:trPr>
          <w:cantSplit/>
          <w:trHeight w:val="237"/>
          <w:jc w:val="center"/>
        </w:trPr>
        <w:tc>
          <w:tcPr>
            <w:tcW w:w="2676" w:type="dxa"/>
            <w:shd w:val="clear" w:color="auto" w:fill="auto"/>
            <w:vAlign w:val="center"/>
          </w:tcPr>
          <w:p w:rsidR="00090AD4" w:rsidRPr="00E51C9D" w:rsidRDefault="00090AD4" w:rsidP="00090AD4">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1017" w:type="dxa"/>
            <w:shd w:val="clear" w:color="auto" w:fill="auto"/>
            <w:vAlign w:val="center"/>
          </w:tcPr>
          <w:p w:rsidR="00090AD4" w:rsidRPr="00E51C9D" w:rsidRDefault="00090AD4" w:rsidP="00090AD4">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1042" w:type="dxa"/>
            <w:vAlign w:val="center"/>
          </w:tcPr>
          <w:p w:rsidR="00090AD4" w:rsidRPr="00E51C9D" w:rsidRDefault="00090AD4" w:rsidP="00090AD4">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723" w:type="dxa"/>
            <w:vAlign w:val="center"/>
          </w:tcPr>
          <w:p w:rsidR="00090AD4" w:rsidRPr="00E51C9D" w:rsidRDefault="00090AD4" w:rsidP="00090AD4">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134" w:type="dxa"/>
            <w:vAlign w:val="center"/>
          </w:tcPr>
          <w:p w:rsidR="00090AD4" w:rsidRPr="00E51C9D" w:rsidRDefault="00090AD4" w:rsidP="00090AD4">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992" w:type="dxa"/>
            <w:vAlign w:val="center"/>
          </w:tcPr>
          <w:p w:rsidR="00090AD4" w:rsidRPr="00E51C9D" w:rsidRDefault="00090AD4" w:rsidP="00090AD4">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851" w:type="dxa"/>
            <w:vAlign w:val="center"/>
          </w:tcPr>
          <w:p w:rsidR="00090AD4" w:rsidRPr="00E51C9D" w:rsidRDefault="00090AD4" w:rsidP="00090AD4">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992" w:type="dxa"/>
            <w:vAlign w:val="center"/>
          </w:tcPr>
          <w:p w:rsidR="00090AD4" w:rsidRPr="00E51C9D" w:rsidRDefault="00090AD4" w:rsidP="00090AD4">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992" w:type="dxa"/>
            <w:vAlign w:val="center"/>
          </w:tcPr>
          <w:p w:rsidR="00090AD4" w:rsidRPr="00E51C9D" w:rsidRDefault="00090AD4" w:rsidP="00090AD4">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090AD4" w:rsidRPr="00E51C9D" w:rsidTr="002D7577">
        <w:trPr>
          <w:cantSplit/>
          <w:trHeight w:val="411"/>
          <w:jc w:val="center"/>
        </w:trPr>
        <w:tc>
          <w:tcPr>
            <w:tcW w:w="2676" w:type="dxa"/>
            <w:shd w:val="clear" w:color="auto" w:fill="auto"/>
          </w:tcPr>
          <w:p w:rsidR="00090AD4" w:rsidRPr="00E51C9D" w:rsidRDefault="00090AD4" w:rsidP="00090AD4">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Выращивание зерновых и иных сельскохозяйственных культур</w:t>
            </w:r>
          </w:p>
        </w:tc>
        <w:tc>
          <w:tcPr>
            <w:tcW w:w="1017" w:type="dxa"/>
            <w:shd w:val="clear" w:color="auto" w:fill="auto"/>
          </w:tcPr>
          <w:p w:rsidR="00090AD4" w:rsidRPr="00E51C9D" w:rsidRDefault="00090AD4" w:rsidP="00090AD4">
            <w:pPr>
              <w:pStyle w:val="aff1"/>
              <w:ind w:firstLine="0"/>
              <w:jc w:val="center"/>
              <w:rPr>
                <w:color w:val="auto"/>
              </w:rPr>
            </w:pPr>
            <w:r w:rsidRPr="00E51C9D">
              <w:rPr>
                <w:color w:val="auto"/>
              </w:rPr>
              <w:t>1.2</w:t>
            </w:r>
          </w:p>
        </w:tc>
        <w:tc>
          <w:tcPr>
            <w:tcW w:w="1042" w:type="dxa"/>
          </w:tcPr>
          <w:p w:rsidR="00090AD4" w:rsidRPr="00E51C9D" w:rsidRDefault="00090AD4" w:rsidP="00090AD4">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1000</w:t>
            </w:r>
            <w:r w:rsidRPr="00E51C9D">
              <w:rPr>
                <w:rFonts w:ascii="Times New Roman" w:hAnsi="Times New Roman" w:cs="Times New Roman"/>
                <w:sz w:val="24"/>
                <w:szCs w:val="24"/>
                <w:lang w:val="en-US"/>
              </w:rPr>
              <w:t>/</w:t>
            </w:r>
            <w:r w:rsidRPr="00E51C9D">
              <w:rPr>
                <w:rFonts w:ascii="Times New Roman" w:hAnsi="Times New Roman" w:cs="Times New Roman"/>
                <w:sz w:val="24"/>
                <w:szCs w:val="24"/>
              </w:rPr>
              <w:t xml:space="preserve"> 250000 кв.м</w:t>
            </w:r>
          </w:p>
        </w:tc>
        <w:tc>
          <w:tcPr>
            <w:tcW w:w="5684" w:type="dxa"/>
            <w:gridSpan w:val="6"/>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090AD4" w:rsidRPr="00E51C9D" w:rsidTr="002D7577">
        <w:trPr>
          <w:cantSplit/>
          <w:trHeight w:val="411"/>
          <w:jc w:val="center"/>
        </w:trPr>
        <w:tc>
          <w:tcPr>
            <w:tcW w:w="2676" w:type="dxa"/>
            <w:shd w:val="clear" w:color="auto" w:fill="auto"/>
          </w:tcPr>
          <w:p w:rsidR="00090AD4" w:rsidRPr="00E51C9D" w:rsidRDefault="00090AD4" w:rsidP="00090AD4">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Овощеводство</w:t>
            </w:r>
          </w:p>
        </w:tc>
        <w:tc>
          <w:tcPr>
            <w:tcW w:w="1017" w:type="dxa"/>
            <w:shd w:val="clear" w:color="auto" w:fill="auto"/>
          </w:tcPr>
          <w:p w:rsidR="00090AD4" w:rsidRPr="00E51C9D" w:rsidRDefault="00090AD4" w:rsidP="00090AD4">
            <w:pPr>
              <w:pStyle w:val="aff1"/>
              <w:ind w:firstLine="0"/>
              <w:jc w:val="center"/>
              <w:rPr>
                <w:color w:val="auto"/>
              </w:rPr>
            </w:pPr>
            <w:r w:rsidRPr="00E51C9D">
              <w:rPr>
                <w:color w:val="auto"/>
              </w:rPr>
              <w:t>1.3</w:t>
            </w:r>
          </w:p>
        </w:tc>
        <w:tc>
          <w:tcPr>
            <w:tcW w:w="1042" w:type="dxa"/>
          </w:tcPr>
          <w:p w:rsidR="00090AD4" w:rsidRPr="00E51C9D" w:rsidRDefault="00090AD4" w:rsidP="00090AD4">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1000</w:t>
            </w:r>
            <w:r w:rsidRPr="00E51C9D">
              <w:rPr>
                <w:rFonts w:ascii="Times New Roman" w:hAnsi="Times New Roman" w:cs="Times New Roman"/>
                <w:sz w:val="24"/>
                <w:szCs w:val="24"/>
                <w:lang w:val="en-US"/>
              </w:rPr>
              <w:t>/</w:t>
            </w:r>
            <w:r w:rsidRPr="00E51C9D">
              <w:rPr>
                <w:rFonts w:ascii="Times New Roman" w:hAnsi="Times New Roman" w:cs="Times New Roman"/>
                <w:sz w:val="24"/>
                <w:szCs w:val="24"/>
              </w:rPr>
              <w:t xml:space="preserve"> 250000 кв.м</w:t>
            </w:r>
          </w:p>
        </w:tc>
        <w:tc>
          <w:tcPr>
            <w:tcW w:w="723" w:type="dxa"/>
          </w:tcPr>
          <w:p w:rsidR="00090AD4" w:rsidRPr="00E51C9D" w:rsidRDefault="00090AD4" w:rsidP="00090AD4">
            <w:pPr>
              <w:pStyle w:val="aff1"/>
              <w:ind w:firstLine="0"/>
              <w:jc w:val="center"/>
              <w:rPr>
                <w:color w:val="auto"/>
              </w:rPr>
            </w:pPr>
            <w:r w:rsidRPr="00E51C9D">
              <w:rPr>
                <w:color w:val="auto"/>
              </w:rPr>
              <w:t>20 м</w:t>
            </w:r>
          </w:p>
        </w:tc>
        <w:tc>
          <w:tcPr>
            <w:tcW w:w="1134" w:type="dxa"/>
          </w:tcPr>
          <w:p w:rsidR="00090AD4" w:rsidRPr="00E51C9D" w:rsidRDefault="00090AD4" w:rsidP="00090AD4">
            <w:pPr>
              <w:pStyle w:val="aff1"/>
              <w:ind w:firstLine="0"/>
              <w:jc w:val="center"/>
              <w:rPr>
                <w:color w:val="auto"/>
              </w:rPr>
            </w:pPr>
            <w:r w:rsidRPr="00E51C9D">
              <w:rPr>
                <w:color w:val="auto"/>
              </w:rPr>
              <w:t xml:space="preserve">5 м </w:t>
            </w:r>
          </w:p>
        </w:tc>
        <w:tc>
          <w:tcPr>
            <w:tcW w:w="992"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1"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992"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6 м</w:t>
            </w:r>
          </w:p>
        </w:tc>
        <w:tc>
          <w:tcPr>
            <w:tcW w:w="992"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090AD4" w:rsidRPr="00E51C9D" w:rsidTr="002D7577">
        <w:trPr>
          <w:cantSplit/>
          <w:trHeight w:val="411"/>
          <w:jc w:val="center"/>
        </w:trPr>
        <w:tc>
          <w:tcPr>
            <w:tcW w:w="2676" w:type="dxa"/>
            <w:shd w:val="clear" w:color="auto" w:fill="auto"/>
          </w:tcPr>
          <w:p w:rsidR="00090AD4" w:rsidRPr="00E51C9D" w:rsidRDefault="00090AD4" w:rsidP="00090AD4">
            <w:pPr>
              <w:pStyle w:val="aff1"/>
              <w:ind w:firstLine="0"/>
              <w:rPr>
                <w:color w:val="auto"/>
              </w:rPr>
            </w:pPr>
            <w:r w:rsidRPr="00E51C9D">
              <w:rPr>
                <w:color w:val="auto"/>
              </w:rPr>
              <w:t>Хранение и переработка сельскохозяйственной продукции</w:t>
            </w:r>
          </w:p>
        </w:tc>
        <w:tc>
          <w:tcPr>
            <w:tcW w:w="1017" w:type="dxa"/>
            <w:shd w:val="clear" w:color="auto" w:fill="auto"/>
          </w:tcPr>
          <w:p w:rsidR="00090AD4" w:rsidRPr="00E51C9D" w:rsidRDefault="00090AD4" w:rsidP="00090AD4">
            <w:pPr>
              <w:pStyle w:val="aff1"/>
              <w:ind w:firstLine="0"/>
              <w:jc w:val="center"/>
              <w:rPr>
                <w:color w:val="auto"/>
              </w:rPr>
            </w:pPr>
            <w:r w:rsidRPr="00E51C9D">
              <w:rPr>
                <w:color w:val="auto"/>
              </w:rPr>
              <w:t>1.15</w:t>
            </w:r>
          </w:p>
        </w:tc>
        <w:tc>
          <w:tcPr>
            <w:tcW w:w="1042" w:type="dxa"/>
          </w:tcPr>
          <w:p w:rsidR="00090AD4" w:rsidRPr="00E51C9D" w:rsidRDefault="00090AD4" w:rsidP="00090AD4">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3</w:t>
            </w:r>
            <w:r w:rsidRPr="00E51C9D">
              <w:rPr>
                <w:rFonts w:ascii="Times New Roman" w:hAnsi="Times New Roman" w:cs="Times New Roman"/>
                <w:sz w:val="24"/>
                <w:szCs w:val="24"/>
                <w:lang w:val="en-US"/>
              </w:rPr>
              <w:t>00/</w:t>
            </w:r>
            <w:r w:rsidRPr="00E51C9D">
              <w:rPr>
                <w:rFonts w:ascii="Times New Roman" w:hAnsi="Times New Roman" w:cs="Times New Roman"/>
                <w:sz w:val="24"/>
                <w:szCs w:val="24"/>
              </w:rPr>
              <w:t xml:space="preserve"> 250000 кв.м</w:t>
            </w:r>
          </w:p>
        </w:tc>
        <w:tc>
          <w:tcPr>
            <w:tcW w:w="723" w:type="dxa"/>
          </w:tcPr>
          <w:p w:rsidR="00090AD4" w:rsidRPr="00E51C9D" w:rsidRDefault="00090AD4" w:rsidP="00090AD4">
            <w:pPr>
              <w:pStyle w:val="aff1"/>
              <w:ind w:firstLine="0"/>
              <w:jc w:val="center"/>
              <w:rPr>
                <w:color w:val="auto"/>
              </w:rPr>
            </w:pPr>
            <w:r w:rsidRPr="00E51C9D">
              <w:rPr>
                <w:color w:val="auto"/>
              </w:rPr>
              <w:t>20 м</w:t>
            </w:r>
          </w:p>
        </w:tc>
        <w:tc>
          <w:tcPr>
            <w:tcW w:w="1134" w:type="dxa"/>
          </w:tcPr>
          <w:p w:rsidR="00090AD4" w:rsidRPr="00E51C9D" w:rsidRDefault="00090AD4" w:rsidP="00090AD4">
            <w:pPr>
              <w:pStyle w:val="aff1"/>
              <w:ind w:firstLine="0"/>
              <w:jc w:val="center"/>
              <w:rPr>
                <w:color w:val="auto"/>
              </w:rPr>
            </w:pPr>
            <w:r w:rsidRPr="00E51C9D">
              <w:rPr>
                <w:color w:val="auto"/>
              </w:rPr>
              <w:t xml:space="preserve">12 м </w:t>
            </w:r>
          </w:p>
        </w:tc>
        <w:tc>
          <w:tcPr>
            <w:tcW w:w="992"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1"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992"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50 м</w:t>
            </w:r>
          </w:p>
        </w:tc>
        <w:tc>
          <w:tcPr>
            <w:tcW w:w="992"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090AD4" w:rsidRPr="00E51C9D" w:rsidTr="002D7577">
        <w:trPr>
          <w:cantSplit/>
          <w:trHeight w:val="411"/>
          <w:jc w:val="center"/>
        </w:trPr>
        <w:tc>
          <w:tcPr>
            <w:tcW w:w="2676" w:type="dxa"/>
            <w:shd w:val="clear" w:color="auto" w:fill="auto"/>
          </w:tcPr>
          <w:p w:rsidR="00090AD4" w:rsidRPr="00E51C9D" w:rsidRDefault="00090AD4" w:rsidP="00090AD4">
            <w:pPr>
              <w:pStyle w:val="aff1"/>
              <w:ind w:firstLine="0"/>
              <w:rPr>
                <w:color w:val="auto"/>
              </w:rPr>
            </w:pPr>
            <w:r w:rsidRPr="00E51C9D">
              <w:rPr>
                <w:color w:val="auto"/>
              </w:rPr>
              <w:t>Обеспечение сельскохозяйственного производства</w:t>
            </w:r>
          </w:p>
        </w:tc>
        <w:tc>
          <w:tcPr>
            <w:tcW w:w="1017" w:type="dxa"/>
            <w:shd w:val="clear" w:color="auto" w:fill="auto"/>
          </w:tcPr>
          <w:p w:rsidR="00090AD4" w:rsidRPr="00E51C9D" w:rsidRDefault="00090AD4" w:rsidP="00090AD4">
            <w:pPr>
              <w:pStyle w:val="aff1"/>
              <w:ind w:firstLine="0"/>
              <w:jc w:val="center"/>
              <w:rPr>
                <w:color w:val="auto"/>
              </w:rPr>
            </w:pPr>
            <w:r w:rsidRPr="00E51C9D">
              <w:rPr>
                <w:color w:val="auto"/>
              </w:rPr>
              <w:t>1.18</w:t>
            </w:r>
          </w:p>
        </w:tc>
        <w:tc>
          <w:tcPr>
            <w:tcW w:w="1042" w:type="dxa"/>
          </w:tcPr>
          <w:p w:rsidR="00090AD4" w:rsidRPr="00E51C9D" w:rsidRDefault="00090AD4" w:rsidP="00090AD4">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3</w:t>
            </w:r>
            <w:r w:rsidRPr="00E51C9D">
              <w:rPr>
                <w:rFonts w:ascii="Times New Roman" w:hAnsi="Times New Roman" w:cs="Times New Roman"/>
                <w:sz w:val="24"/>
                <w:szCs w:val="24"/>
                <w:lang w:val="en-US"/>
              </w:rPr>
              <w:t>00/</w:t>
            </w:r>
            <w:r w:rsidRPr="00E51C9D">
              <w:rPr>
                <w:rFonts w:ascii="Times New Roman" w:hAnsi="Times New Roman" w:cs="Times New Roman"/>
                <w:sz w:val="24"/>
                <w:szCs w:val="24"/>
              </w:rPr>
              <w:t xml:space="preserve"> 250000 кв.м</w:t>
            </w:r>
          </w:p>
        </w:tc>
        <w:tc>
          <w:tcPr>
            <w:tcW w:w="723" w:type="dxa"/>
          </w:tcPr>
          <w:p w:rsidR="00090AD4" w:rsidRPr="00E51C9D" w:rsidRDefault="00090AD4" w:rsidP="00090AD4">
            <w:pPr>
              <w:pStyle w:val="aff1"/>
              <w:ind w:firstLine="0"/>
              <w:jc w:val="center"/>
              <w:rPr>
                <w:color w:val="auto"/>
              </w:rPr>
            </w:pPr>
            <w:r w:rsidRPr="00E51C9D">
              <w:rPr>
                <w:color w:val="auto"/>
              </w:rPr>
              <w:t>20 м</w:t>
            </w:r>
          </w:p>
        </w:tc>
        <w:tc>
          <w:tcPr>
            <w:tcW w:w="1134" w:type="dxa"/>
          </w:tcPr>
          <w:p w:rsidR="00090AD4" w:rsidRPr="00E51C9D" w:rsidRDefault="00090AD4" w:rsidP="00090AD4">
            <w:pPr>
              <w:pStyle w:val="aff1"/>
              <w:ind w:firstLine="0"/>
              <w:jc w:val="center"/>
              <w:rPr>
                <w:color w:val="auto"/>
              </w:rPr>
            </w:pPr>
            <w:r w:rsidRPr="00E51C9D">
              <w:rPr>
                <w:color w:val="auto"/>
              </w:rPr>
              <w:t xml:space="preserve">12 м </w:t>
            </w:r>
          </w:p>
        </w:tc>
        <w:tc>
          <w:tcPr>
            <w:tcW w:w="992"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1"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992"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992"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2D7577" w:rsidRPr="00E51C9D" w:rsidTr="002D7577">
        <w:trPr>
          <w:cantSplit/>
          <w:trHeight w:val="411"/>
          <w:jc w:val="center"/>
        </w:trPr>
        <w:tc>
          <w:tcPr>
            <w:tcW w:w="2676" w:type="dxa"/>
            <w:shd w:val="clear" w:color="auto" w:fill="auto"/>
          </w:tcPr>
          <w:p w:rsidR="002D7577" w:rsidRPr="00E51C9D" w:rsidRDefault="002D7577" w:rsidP="00090AD4">
            <w:pPr>
              <w:pStyle w:val="aff1"/>
              <w:ind w:firstLine="0"/>
              <w:rPr>
                <w:color w:val="auto"/>
              </w:rPr>
            </w:pPr>
            <w:r w:rsidRPr="00E51C9D">
              <w:rPr>
                <w:color w:val="auto"/>
              </w:rPr>
              <w:t>Заправка транспортных средств</w:t>
            </w:r>
          </w:p>
        </w:tc>
        <w:tc>
          <w:tcPr>
            <w:tcW w:w="1017" w:type="dxa"/>
            <w:shd w:val="clear" w:color="auto" w:fill="auto"/>
          </w:tcPr>
          <w:p w:rsidR="002D7577" w:rsidRPr="00E51C9D" w:rsidRDefault="002D7577" w:rsidP="00090AD4">
            <w:pPr>
              <w:pStyle w:val="aff1"/>
              <w:ind w:firstLine="0"/>
              <w:jc w:val="center"/>
              <w:rPr>
                <w:color w:val="auto"/>
              </w:rPr>
            </w:pPr>
            <w:r w:rsidRPr="00E51C9D">
              <w:rPr>
                <w:color w:val="auto"/>
              </w:rPr>
              <w:t>4.9.1.1</w:t>
            </w:r>
          </w:p>
        </w:tc>
        <w:tc>
          <w:tcPr>
            <w:tcW w:w="1042" w:type="dxa"/>
            <w:vMerge w:val="restart"/>
            <w:vAlign w:val="center"/>
          </w:tcPr>
          <w:p w:rsidR="002D7577" w:rsidRPr="00E51C9D" w:rsidRDefault="002D7577" w:rsidP="002D757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50</w:t>
            </w:r>
            <w:r w:rsidRPr="00E51C9D">
              <w:rPr>
                <w:rFonts w:ascii="Times New Roman" w:hAnsi="Times New Roman" w:cs="Times New Roman"/>
                <w:sz w:val="24"/>
                <w:szCs w:val="24"/>
                <w:lang w:val="en-US"/>
              </w:rPr>
              <w:t>0/</w:t>
            </w:r>
            <w:r w:rsidRPr="00E51C9D">
              <w:rPr>
                <w:rFonts w:ascii="Times New Roman" w:hAnsi="Times New Roman" w:cs="Times New Roman"/>
                <w:sz w:val="24"/>
                <w:szCs w:val="24"/>
              </w:rPr>
              <w:t xml:space="preserve"> 10000 кв.м</w:t>
            </w:r>
          </w:p>
        </w:tc>
        <w:tc>
          <w:tcPr>
            <w:tcW w:w="723" w:type="dxa"/>
            <w:vMerge w:val="restart"/>
            <w:vAlign w:val="center"/>
          </w:tcPr>
          <w:p w:rsidR="002D7577" w:rsidRPr="00E51C9D" w:rsidRDefault="002D7577" w:rsidP="002D7577">
            <w:pPr>
              <w:pStyle w:val="aff1"/>
              <w:ind w:firstLine="0"/>
              <w:jc w:val="center"/>
              <w:rPr>
                <w:color w:val="auto"/>
              </w:rPr>
            </w:pPr>
            <w:r w:rsidRPr="00E51C9D">
              <w:rPr>
                <w:color w:val="auto"/>
              </w:rPr>
              <w:t>20 м</w:t>
            </w:r>
          </w:p>
          <w:p w:rsidR="002D7577" w:rsidRPr="00E51C9D" w:rsidRDefault="002D7577" w:rsidP="002D7577">
            <w:pPr>
              <w:pStyle w:val="aff1"/>
              <w:ind w:firstLine="0"/>
              <w:jc w:val="center"/>
              <w:rPr>
                <w:color w:val="auto"/>
              </w:rPr>
            </w:pPr>
          </w:p>
        </w:tc>
        <w:tc>
          <w:tcPr>
            <w:tcW w:w="1134" w:type="dxa"/>
            <w:vMerge w:val="restart"/>
            <w:vAlign w:val="center"/>
          </w:tcPr>
          <w:p w:rsidR="002D7577" w:rsidRPr="00E51C9D" w:rsidRDefault="002D7577" w:rsidP="002D7577">
            <w:pPr>
              <w:pStyle w:val="aff1"/>
              <w:ind w:firstLine="0"/>
              <w:jc w:val="center"/>
              <w:rPr>
                <w:color w:val="auto"/>
              </w:rPr>
            </w:pPr>
            <w:r w:rsidRPr="00E51C9D">
              <w:rPr>
                <w:color w:val="auto"/>
              </w:rPr>
              <w:t>5 м</w:t>
            </w:r>
          </w:p>
          <w:p w:rsidR="002D7577" w:rsidRPr="00E51C9D" w:rsidRDefault="002D7577" w:rsidP="002D7577">
            <w:pPr>
              <w:pStyle w:val="aff1"/>
              <w:ind w:firstLine="0"/>
              <w:jc w:val="center"/>
              <w:rPr>
                <w:color w:val="auto"/>
              </w:rPr>
            </w:pPr>
          </w:p>
        </w:tc>
        <w:tc>
          <w:tcPr>
            <w:tcW w:w="992" w:type="dxa"/>
            <w:vMerge w:val="restart"/>
            <w:vAlign w:val="center"/>
          </w:tcPr>
          <w:p w:rsidR="002D7577" w:rsidRPr="00E51C9D" w:rsidRDefault="002D7577" w:rsidP="002D757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p w:rsidR="002D7577" w:rsidRPr="00E51C9D" w:rsidRDefault="002D7577" w:rsidP="002D7577">
            <w:pPr>
              <w:pStyle w:val="ConsPlusNormal"/>
              <w:ind w:firstLine="0"/>
              <w:jc w:val="center"/>
              <w:rPr>
                <w:rFonts w:ascii="Times New Roman" w:hAnsi="Times New Roman" w:cs="Times New Roman"/>
                <w:sz w:val="24"/>
                <w:szCs w:val="24"/>
              </w:rPr>
            </w:pPr>
          </w:p>
        </w:tc>
        <w:tc>
          <w:tcPr>
            <w:tcW w:w="851" w:type="dxa"/>
            <w:vMerge w:val="restart"/>
            <w:vAlign w:val="center"/>
          </w:tcPr>
          <w:p w:rsidR="002D7577" w:rsidRPr="00E51C9D" w:rsidRDefault="002D7577" w:rsidP="002D757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p w:rsidR="002D7577" w:rsidRPr="00E51C9D" w:rsidRDefault="002D7577" w:rsidP="002D7577">
            <w:pPr>
              <w:pStyle w:val="ConsPlusNormal"/>
              <w:ind w:firstLine="0"/>
              <w:jc w:val="center"/>
              <w:rPr>
                <w:rFonts w:ascii="Times New Roman" w:hAnsi="Times New Roman" w:cs="Times New Roman"/>
                <w:sz w:val="24"/>
                <w:szCs w:val="24"/>
              </w:rPr>
            </w:pPr>
          </w:p>
        </w:tc>
        <w:tc>
          <w:tcPr>
            <w:tcW w:w="992" w:type="dxa"/>
            <w:vMerge w:val="restart"/>
            <w:vAlign w:val="center"/>
          </w:tcPr>
          <w:p w:rsidR="002D7577" w:rsidRPr="00E51C9D" w:rsidRDefault="002D7577" w:rsidP="002D757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p w:rsidR="002D7577" w:rsidRPr="00E51C9D" w:rsidRDefault="002D7577" w:rsidP="002D7577">
            <w:pPr>
              <w:pStyle w:val="ConsPlusNormal"/>
              <w:ind w:firstLine="0"/>
              <w:jc w:val="center"/>
              <w:rPr>
                <w:rFonts w:ascii="Times New Roman" w:hAnsi="Times New Roman" w:cs="Times New Roman"/>
                <w:sz w:val="24"/>
                <w:szCs w:val="24"/>
              </w:rPr>
            </w:pPr>
          </w:p>
        </w:tc>
        <w:tc>
          <w:tcPr>
            <w:tcW w:w="992" w:type="dxa"/>
            <w:vMerge w:val="restart"/>
            <w:vAlign w:val="center"/>
          </w:tcPr>
          <w:p w:rsidR="002D7577" w:rsidRPr="00E51C9D" w:rsidRDefault="002D7577" w:rsidP="002D757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p w:rsidR="002D7577" w:rsidRPr="00E51C9D" w:rsidRDefault="002D7577" w:rsidP="002D7577">
            <w:pPr>
              <w:pStyle w:val="ConsPlusNormal"/>
              <w:ind w:firstLine="0"/>
              <w:jc w:val="center"/>
              <w:rPr>
                <w:rFonts w:ascii="Times New Roman" w:hAnsi="Times New Roman" w:cs="Times New Roman"/>
                <w:sz w:val="24"/>
                <w:szCs w:val="24"/>
              </w:rPr>
            </w:pPr>
          </w:p>
        </w:tc>
      </w:tr>
      <w:tr w:rsidR="002D7577" w:rsidRPr="00E51C9D" w:rsidTr="002D7577">
        <w:trPr>
          <w:cantSplit/>
          <w:trHeight w:val="439"/>
          <w:jc w:val="center"/>
        </w:trPr>
        <w:tc>
          <w:tcPr>
            <w:tcW w:w="2676" w:type="dxa"/>
            <w:shd w:val="clear" w:color="auto" w:fill="auto"/>
          </w:tcPr>
          <w:p w:rsidR="002D7577" w:rsidRPr="00E51C9D" w:rsidRDefault="002D7577" w:rsidP="00090AD4">
            <w:pPr>
              <w:pStyle w:val="aff1"/>
              <w:ind w:firstLine="0"/>
              <w:rPr>
                <w:color w:val="auto"/>
              </w:rPr>
            </w:pPr>
            <w:r w:rsidRPr="00E51C9D">
              <w:rPr>
                <w:color w:val="auto"/>
              </w:rPr>
              <w:t>Автомобильные мойки</w:t>
            </w:r>
          </w:p>
        </w:tc>
        <w:tc>
          <w:tcPr>
            <w:tcW w:w="1017" w:type="dxa"/>
            <w:shd w:val="clear" w:color="auto" w:fill="auto"/>
          </w:tcPr>
          <w:p w:rsidR="002D7577" w:rsidRPr="00E51C9D" w:rsidRDefault="002D7577" w:rsidP="00090AD4">
            <w:pPr>
              <w:pStyle w:val="aff1"/>
              <w:ind w:firstLine="0"/>
              <w:jc w:val="center"/>
              <w:rPr>
                <w:color w:val="auto"/>
              </w:rPr>
            </w:pPr>
            <w:r w:rsidRPr="00E51C9D">
              <w:rPr>
                <w:color w:val="auto"/>
              </w:rPr>
              <w:t>4.9.1.3</w:t>
            </w:r>
          </w:p>
        </w:tc>
        <w:tc>
          <w:tcPr>
            <w:tcW w:w="1042" w:type="dxa"/>
            <w:vMerge/>
          </w:tcPr>
          <w:p w:rsidR="002D7577" w:rsidRPr="00E51C9D" w:rsidRDefault="002D7577" w:rsidP="00090AD4">
            <w:pPr>
              <w:pStyle w:val="ConsPlusNormal"/>
              <w:ind w:firstLine="0"/>
              <w:rPr>
                <w:rFonts w:ascii="Times New Roman" w:hAnsi="Times New Roman" w:cs="Times New Roman"/>
                <w:sz w:val="24"/>
                <w:szCs w:val="24"/>
              </w:rPr>
            </w:pPr>
          </w:p>
        </w:tc>
        <w:tc>
          <w:tcPr>
            <w:tcW w:w="723" w:type="dxa"/>
            <w:vMerge/>
          </w:tcPr>
          <w:p w:rsidR="002D7577" w:rsidRPr="00E51C9D" w:rsidRDefault="002D7577" w:rsidP="00090AD4">
            <w:pPr>
              <w:pStyle w:val="aff1"/>
              <w:ind w:firstLine="0"/>
              <w:jc w:val="center"/>
              <w:rPr>
                <w:color w:val="auto"/>
              </w:rPr>
            </w:pPr>
          </w:p>
        </w:tc>
        <w:tc>
          <w:tcPr>
            <w:tcW w:w="1134" w:type="dxa"/>
            <w:vMerge/>
          </w:tcPr>
          <w:p w:rsidR="002D7577" w:rsidRPr="00E51C9D" w:rsidRDefault="002D7577" w:rsidP="00090AD4">
            <w:pPr>
              <w:pStyle w:val="aff1"/>
              <w:ind w:firstLine="0"/>
              <w:jc w:val="center"/>
              <w:rPr>
                <w:color w:val="auto"/>
              </w:rPr>
            </w:pPr>
          </w:p>
        </w:tc>
        <w:tc>
          <w:tcPr>
            <w:tcW w:w="992" w:type="dxa"/>
            <w:vMerge/>
          </w:tcPr>
          <w:p w:rsidR="002D7577" w:rsidRPr="00E51C9D" w:rsidRDefault="002D7577" w:rsidP="00090AD4">
            <w:pPr>
              <w:pStyle w:val="ConsPlusNormal"/>
              <w:ind w:firstLine="0"/>
              <w:jc w:val="center"/>
              <w:rPr>
                <w:rFonts w:ascii="Times New Roman" w:hAnsi="Times New Roman" w:cs="Times New Roman"/>
                <w:sz w:val="24"/>
                <w:szCs w:val="24"/>
              </w:rPr>
            </w:pPr>
          </w:p>
        </w:tc>
        <w:tc>
          <w:tcPr>
            <w:tcW w:w="851" w:type="dxa"/>
            <w:vMerge/>
          </w:tcPr>
          <w:p w:rsidR="002D7577" w:rsidRPr="00E51C9D" w:rsidRDefault="002D7577" w:rsidP="00090AD4">
            <w:pPr>
              <w:pStyle w:val="ConsPlusNormal"/>
              <w:ind w:firstLine="0"/>
              <w:jc w:val="center"/>
              <w:rPr>
                <w:rFonts w:ascii="Times New Roman" w:hAnsi="Times New Roman" w:cs="Times New Roman"/>
                <w:sz w:val="24"/>
                <w:szCs w:val="24"/>
              </w:rPr>
            </w:pPr>
          </w:p>
        </w:tc>
        <w:tc>
          <w:tcPr>
            <w:tcW w:w="992" w:type="dxa"/>
            <w:vMerge/>
          </w:tcPr>
          <w:p w:rsidR="002D7577" w:rsidRPr="00E51C9D" w:rsidRDefault="002D7577" w:rsidP="00090AD4">
            <w:pPr>
              <w:pStyle w:val="ConsPlusNormal"/>
              <w:ind w:firstLine="0"/>
              <w:jc w:val="center"/>
              <w:rPr>
                <w:rFonts w:ascii="Times New Roman" w:hAnsi="Times New Roman" w:cs="Times New Roman"/>
                <w:sz w:val="24"/>
                <w:szCs w:val="24"/>
              </w:rPr>
            </w:pPr>
          </w:p>
        </w:tc>
        <w:tc>
          <w:tcPr>
            <w:tcW w:w="992" w:type="dxa"/>
            <w:vMerge/>
          </w:tcPr>
          <w:p w:rsidR="002D7577" w:rsidRPr="00E51C9D" w:rsidRDefault="002D7577" w:rsidP="00090AD4">
            <w:pPr>
              <w:pStyle w:val="ConsPlusNormal"/>
              <w:ind w:firstLine="0"/>
              <w:jc w:val="center"/>
              <w:rPr>
                <w:rFonts w:ascii="Times New Roman" w:hAnsi="Times New Roman" w:cs="Times New Roman"/>
                <w:sz w:val="24"/>
                <w:szCs w:val="24"/>
              </w:rPr>
            </w:pPr>
          </w:p>
        </w:tc>
      </w:tr>
      <w:tr w:rsidR="002D7577" w:rsidRPr="00E51C9D" w:rsidTr="002D7577">
        <w:trPr>
          <w:cantSplit/>
          <w:trHeight w:val="450"/>
          <w:jc w:val="center"/>
        </w:trPr>
        <w:tc>
          <w:tcPr>
            <w:tcW w:w="2676" w:type="dxa"/>
            <w:shd w:val="clear" w:color="auto" w:fill="auto"/>
          </w:tcPr>
          <w:p w:rsidR="002D7577" w:rsidRPr="00E51C9D" w:rsidRDefault="002D7577" w:rsidP="00090AD4">
            <w:pPr>
              <w:pStyle w:val="aff1"/>
              <w:ind w:firstLine="0"/>
              <w:rPr>
                <w:color w:val="auto"/>
              </w:rPr>
            </w:pPr>
            <w:r w:rsidRPr="00E51C9D">
              <w:rPr>
                <w:color w:val="auto"/>
              </w:rPr>
              <w:t>Ремонт автомобилей</w:t>
            </w:r>
          </w:p>
        </w:tc>
        <w:tc>
          <w:tcPr>
            <w:tcW w:w="1017" w:type="dxa"/>
            <w:shd w:val="clear" w:color="auto" w:fill="auto"/>
          </w:tcPr>
          <w:p w:rsidR="002D7577" w:rsidRPr="00E51C9D" w:rsidRDefault="002D7577" w:rsidP="002D7577">
            <w:pPr>
              <w:pStyle w:val="aff1"/>
              <w:ind w:firstLine="0"/>
              <w:jc w:val="center"/>
              <w:rPr>
                <w:color w:val="auto"/>
              </w:rPr>
            </w:pPr>
            <w:r w:rsidRPr="00E51C9D">
              <w:rPr>
                <w:color w:val="auto"/>
              </w:rPr>
              <w:t>4.9.1.4</w:t>
            </w:r>
          </w:p>
        </w:tc>
        <w:tc>
          <w:tcPr>
            <w:tcW w:w="1042" w:type="dxa"/>
            <w:vMerge/>
          </w:tcPr>
          <w:p w:rsidR="002D7577" w:rsidRPr="00E51C9D" w:rsidRDefault="002D7577" w:rsidP="00090AD4">
            <w:pPr>
              <w:pStyle w:val="ConsPlusNormal"/>
              <w:ind w:firstLine="0"/>
              <w:rPr>
                <w:rFonts w:ascii="Times New Roman" w:hAnsi="Times New Roman" w:cs="Times New Roman"/>
                <w:sz w:val="24"/>
                <w:szCs w:val="24"/>
              </w:rPr>
            </w:pPr>
          </w:p>
        </w:tc>
        <w:tc>
          <w:tcPr>
            <w:tcW w:w="723" w:type="dxa"/>
            <w:vMerge/>
          </w:tcPr>
          <w:p w:rsidR="002D7577" w:rsidRPr="00E51C9D" w:rsidRDefault="002D7577" w:rsidP="00090AD4">
            <w:pPr>
              <w:pStyle w:val="aff1"/>
              <w:ind w:firstLine="0"/>
              <w:jc w:val="center"/>
              <w:rPr>
                <w:color w:val="auto"/>
              </w:rPr>
            </w:pPr>
          </w:p>
        </w:tc>
        <w:tc>
          <w:tcPr>
            <w:tcW w:w="1134" w:type="dxa"/>
            <w:vMerge/>
          </w:tcPr>
          <w:p w:rsidR="002D7577" w:rsidRPr="00E51C9D" w:rsidRDefault="002D7577" w:rsidP="00090AD4">
            <w:pPr>
              <w:pStyle w:val="aff1"/>
              <w:ind w:firstLine="0"/>
              <w:jc w:val="center"/>
              <w:rPr>
                <w:color w:val="auto"/>
              </w:rPr>
            </w:pPr>
          </w:p>
        </w:tc>
        <w:tc>
          <w:tcPr>
            <w:tcW w:w="992" w:type="dxa"/>
            <w:vMerge/>
          </w:tcPr>
          <w:p w:rsidR="002D7577" w:rsidRPr="00E51C9D" w:rsidRDefault="002D7577" w:rsidP="00090AD4">
            <w:pPr>
              <w:pStyle w:val="ConsPlusNormal"/>
              <w:ind w:firstLine="0"/>
              <w:jc w:val="center"/>
              <w:rPr>
                <w:rFonts w:ascii="Times New Roman" w:hAnsi="Times New Roman" w:cs="Times New Roman"/>
                <w:sz w:val="24"/>
                <w:szCs w:val="24"/>
              </w:rPr>
            </w:pPr>
          </w:p>
        </w:tc>
        <w:tc>
          <w:tcPr>
            <w:tcW w:w="851" w:type="dxa"/>
            <w:vMerge/>
          </w:tcPr>
          <w:p w:rsidR="002D7577" w:rsidRPr="00E51C9D" w:rsidRDefault="002D7577" w:rsidP="00090AD4">
            <w:pPr>
              <w:pStyle w:val="ConsPlusNormal"/>
              <w:ind w:firstLine="0"/>
              <w:jc w:val="center"/>
              <w:rPr>
                <w:rFonts w:ascii="Times New Roman" w:hAnsi="Times New Roman" w:cs="Times New Roman"/>
                <w:sz w:val="24"/>
                <w:szCs w:val="24"/>
              </w:rPr>
            </w:pPr>
          </w:p>
        </w:tc>
        <w:tc>
          <w:tcPr>
            <w:tcW w:w="992" w:type="dxa"/>
            <w:vMerge/>
          </w:tcPr>
          <w:p w:rsidR="002D7577" w:rsidRPr="00E51C9D" w:rsidRDefault="002D7577" w:rsidP="00090AD4">
            <w:pPr>
              <w:pStyle w:val="ConsPlusNormal"/>
              <w:ind w:firstLine="0"/>
              <w:jc w:val="center"/>
              <w:rPr>
                <w:rFonts w:ascii="Times New Roman" w:hAnsi="Times New Roman" w:cs="Times New Roman"/>
                <w:sz w:val="24"/>
                <w:szCs w:val="24"/>
              </w:rPr>
            </w:pPr>
          </w:p>
        </w:tc>
        <w:tc>
          <w:tcPr>
            <w:tcW w:w="992" w:type="dxa"/>
            <w:vMerge/>
          </w:tcPr>
          <w:p w:rsidR="002D7577" w:rsidRPr="00E51C9D" w:rsidRDefault="002D7577" w:rsidP="00090AD4">
            <w:pPr>
              <w:pStyle w:val="ConsPlusNormal"/>
              <w:ind w:firstLine="0"/>
              <w:jc w:val="center"/>
              <w:rPr>
                <w:rFonts w:ascii="Times New Roman" w:hAnsi="Times New Roman" w:cs="Times New Roman"/>
                <w:sz w:val="24"/>
                <w:szCs w:val="24"/>
              </w:rPr>
            </w:pPr>
          </w:p>
        </w:tc>
      </w:tr>
      <w:tr w:rsidR="00090AD4" w:rsidRPr="00E51C9D" w:rsidTr="002D7577">
        <w:trPr>
          <w:cantSplit/>
          <w:trHeight w:val="411"/>
          <w:jc w:val="center"/>
        </w:trPr>
        <w:tc>
          <w:tcPr>
            <w:tcW w:w="2676" w:type="dxa"/>
            <w:shd w:val="clear" w:color="auto" w:fill="auto"/>
          </w:tcPr>
          <w:p w:rsidR="00090AD4" w:rsidRPr="00E51C9D" w:rsidRDefault="00090AD4" w:rsidP="00090AD4">
            <w:pPr>
              <w:pStyle w:val="aff1"/>
              <w:ind w:firstLine="0"/>
              <w:rPr>
                <w:color w:val="auto"/>
              </w:rPr>
            </w:pPr>
            <w:r w:rsidRPr="00E51C9D">
              <w:rPr>
                <w:color w:val="auto"/>
              </w:rPr>
              <w:t>Легкая промышленность</w:t>
            </w:r>
          </w:p>
        </w:tc>
        <w:tc>
          <w:tcPr>
            <w:tcW w:w="1017" w:type="dxa"/>
            <w:shd w:val="clear" w:color="auto" w:fill="auto"/>
          </w:tcPr>
          <w:p w:rsidR="00090AD4" w:rsidRPr="00E51C9D" w:rsidRDefault="00090AD4" w:rsidP="00090AD4">
            <w:pPr>
              <w:pStyle w:val="aff1"/>
              <w:ind w:firstLine="0"/>
              <w:jc w:val="center"/>
              <w:rPr>
                <w:color w:val="auto"/>
              </w:rPr>
            </w:pPr>
            <w:r w:rsidRPr="00E51C9D">
              <w:rPr>
                <w:color w:val="auto"/>
              </w:rPr>
              <w:t>6.3</w:t>
            </w:r>
          </w:p>
        </w:tc>
        <w:tc>
          <w:tcPr>
            <w:tcW w:w="1042" w:type="dxa"/>
          </w:tcPr>
          <w:p w:rsidR="00090AD4" w:rsidRPr="00E51C9D" w:rsidRDefault="00090AD4" w:rsidP="00090AD4">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25</w:t>
            </w:r>
            <w:r w:rsidRPr="00E51C9D">
              <w:rPr>
                <w:rFonts w:ascii="Times New Roman" w:hAnsi="Times New Roman" w:cs="Times New Roman"/>
                <w:sz w:val="24"/>
                <w:szCs w:val="24"/>
                <w:lang w:val="en-US"/>
              </w:rPr>
              <w:t>00/</w:t>
            </w:r>
            <w:r w:rsidRPr="00E51C9D">
              <w:rPr>
                <w:rFonts w:ascii="Times New Roman" w:hAnsi="Times New Roman" w:cs="Times New Roman"/>
                <w:sz w:val="24"/>
                <w:szCs w:val="24"/>
              </w:rPr>
              <w:t xml:space="preserve"> 250000 кв.м</w:t>
            </w:r>
          </w:p>
        </w:tc>
        <w:tc>
          <w:tcPr>
            <w:tcW w:w="723" w:type="dxa"/>
          </w:tcPr>
          <w:p w:rsidR="00090AD4" w:rsidRPr="00E51C9D" w:rsidRDefault="00090AD4" w:rsidP="00090AD4">
            <w:pPr>
              <w:pStyle w:val="aff1"/>
              <w:ind w:firstLine="0"/>
              <w:jc w:val="center"/>
              <w:rPr>
                <w:color w:val="auto"/>
              </w:rPr>
            </w:pPr>
            <w:r w:rsidRPr="00E51C9D">
              <w:rPr>
                <w:color w:val="auto"/>
              </w:rPr>
              <w:t>20 м</w:t>
            </w:r>
          </w:p>
        </w:tc>
        <w:tc>
          <w:tcPr>
            <w:tcW w:w="1134" w:type="dxa"/>
          </w:tcPr>
          <w:p w:rsidR="00090AD4" w:rsidRPr="00E51C9D" w:rsidRDefault="00090AD4" w:rsidP="00090AD4">
            <w:pPr>
              <w:pStyle w:val="aff1"/>
              <w:ind w:firstLine="0"/>
              <w:jc w:val="center"/>
              <w:rPr>
                <w:color w:val="auto"/>
              </w:rPr>
            </w:pPr>
            <w:r w:rsidRPr="00E51C9D">
              <w:rPr>
                <w:color w:val="auto"/>
              </w:rPr>
              <w:t xml:space="preserve">12 м </w:t>
            </w:r>
          </w:p>
        </w:tc>
        <w:tc>
          <w:tcPr>
            <w:tcW w:w="992"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1"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992"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992"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090AD4" w:rsidRPr="00E51C9D" w:rsidTr="002D7577">
        <w:trPr>
          <w:trHeight w:val="20"/>
          <w:jc w:val="center"/>
        </w:trPr>
        <w:tc>
          <w:tcPr>
            <w:tcW w:w="2676" w:type="dxa"/>
            <w:shd w:val="clear" w:color="auto" w:fill="auto"/>
          </w:tcPr>
          <w:p w:rsidR="00090AD4" w:rsidRPr="00E51C9D" w:rsidRDefault="00090AD4" w:rsidP="00090AD4">
            <w:pPr>
              <w:pStyle w:val="aff1"/>
              <w:ind w:firstLine="0"/>
              <w:rPr>
                <w:color w:val="auto"/>
              </w:rPr>
            </w:pPr>
            <w:r w:rsidRPr="00E51C9D">
              <w:rPr>
                <w:color w:val="auto"/>
              </w:rPr>
              <w:t>Пищевая промышленность</w:t>
            </w:r>
          </w:p>
        </w:tc>
        <w:tc>
          <w:tcPr>
            <w:tcW w:w="1017" w:type="dxa"/>
            <w:shd w:val="clear" w:color="auto" w:fill="auto"/>
          </w:tcPr>
          <w:p w:rsidR="00090AD4" w:rsidRPr="00E51C9D" w:rsidRDefault="00090AD4" w:rsidP="00090AD4">
            <w:pPr>
              <w:pStyle w:val="aff1"/>
              <w:ind w:firstLine="0"/>
              <w:jc w:val="center"/>
              <w:rPr>
                <w:color w:val="auto"/>
              </w:rPr>
            </w:pPr>
            <w:r w:rsidRPr="00E51C9D">
              <w:rPr>
                <w:color w:val="auto"/>
              </w:rPr>
              <w:t>6.4</w:t>
            </w:r>
          </w:p>
        </w:tc>
        <w:tc>
          <w:tcPr>
            <w:tcW w:w="1042" w:type="dxa"/>
          </w:tcPr>
          <w:p w:rsidR="00090AD4" w:rsidRPr="00E51C9D" w:rsidRDefault="00090AD4" w:rsidP="00090AD4">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250</w:t>
            </w:r>
            <w:r w:rsidRPr="00E51C9D">
              <w:rPr>
                <w:rFonts w:ascii="Times New Roman" w:hAnsi="Times New Roman" w:cs="Times New Roman"/>
                <w:sz w:val="24"/>
                <w:szCs w:val="24"/>
                <w:lang w:val="en-US"/>
              </w:rPr>
              <w:t>0/</w:t>
            </w:r>
            <w:r w:rsidRPr="00E51C9D">
              <w:rPr>
                <w:rFonts w:ascii="Times New Roman" w:hAnsi="Times New Roman" w:cs="Times New Roman"/>
                <w:sz w:val="24"/>
                <w:szCs w:val="24"/>
              </w:rPr>
              <w:t xml:space="preserve"> 250000 </w:t>
            </w:r>
            <w:r w:rsidRPr="00E51C9D">
              <w:rPr>
                <w:rFonts w:ascii="Times New Roman" w:hAnsi="Times New Roman" w:cs="Times New Roman"/>
                <w:sz w:val="24"/>
                <w:szCs w:val="24"/>
              </w:rPr>
              <w:lastRenderedPageBreak/>
              <w:t>кв.м</w:t>
            </w:r>
          </w:p>
        </w:tc>
        <w:tc>
          <w:tcPr>
            <w:tcW w:w="723" w:type="dxa"/>
          </w:tcPr>
          <w:p w:rsidR="00090AD4" w:rsidRPr="00E51C9D" w:rsidRDefault="00090AD4" w:rsidP="00090AD4">
            <w:pPr>
              <w:pStyle w:val="aff1"/>
              <w:ind w:firstLine="0"/>
              <w:jc w:val="center"/>
              <w:rPr>
                <w:color w:val="auto"/>
              </w:rPr>
            </w:pPr>
            <w:r w:rsidRPr="00E51C9D">
              <w:rPr>
                <w:color w:val="auto"/>
              </w:rPr>
              <w:lastRenderedPageBreak/>
              <w:t>20 м</w:t>
            </w:r>
          </w:p>
        </w:tc>
        <w:tc>
          <w:tcPr>
            <w:tcW w:w="1134" w:type="dxa"/>
          </w:tcPr>
          <w:p w:rsidR="00090AD4" w:rsidRPr="00E51C9D" w:rsidRDefault="00090AD4" w:rsidP="00090AD4">
            <w:pPr>
              <w:pStyle w:val="aff1"/>
              <w:ind w:firstLine="0"/>
              <w:jc w:val="center"/>
              <w:rPr>
                <w:color w:val="auto"/>
              </w:rPr>
            </w:pPr>
            <w:r w:rsidRPr="00E51C9D">
              <w:rPr>
                <w:color w:val="auto"/>
              </w:rPr>
              <w:t xml:space="preserve">12 м </w:t>
            </w:r>
          </w:p>
        </w:tc>
        <w:tc>
          <w:tcPr>
            <w:tcW w:w="992"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1"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992"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992"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090AD4" w:rsidRPr="00E51C9D" w:rsidTr="002D7577">
        <w:trPr>
          <w:trHeight w:val="20"/>
          <w:jc w:val="center"/>
        </w:trPr>
        <w:tc>
          <w:tcPr>
            <w:tcW w:w="2676" w:type="dxa"/>
            <w:shd w:val="clear" w:color="auto" w:fill="auto"/>
          </w:tcPr>
          <w:p w:rsidR="00090AD4" w:rsidRPr="00E51C9D" w:rsidRDefault="00090AD4" w:rsidP="00090AD4">
            <w:pPr>
              <w:pStyle w:val="aff1"/>
              <w:ind w:firstLine="0"/>
              <w:rPr>
                <w:color w:val="auto"/>
              </w:rPr>
            </w:pPr>
            <w:r w:rsidRPr="00E51C9D">
              <w:rPr>
                <w:color w:val="auto"/>
              </w:rPr>
              <w:lastRenderedPageBreak/>
              <w:t>Строительная промышленность</w:t>
            </w:r>
          </w:p>
        </w:tc>
        <w:tc>
          <w:tcPr>
            <w:tcW w:w="1017" w:type="dxa"/>
            <w:shd w:val="clear" w:color="auto" w:fill="auto"/>
          </w:tcPr>
          <w:p w:rsidR="00090AD4" w:rsidRPr="00E51C9D" w:rsidRDefault="00090AD4" w:rsidP="00090AD4">
            <w:pPr>
              <w:pStyle w:val="aff1"/>
              <w:ind w:firstLine="0"/>
              <w:jc w:val="center"/>
              <w:rPr>
                <w:color w:val="auto"/>
              </w:rPr>
            </w:pPr>
            <w:r w:rsidRPr="00E51C9D">
              <w:rPr>
                <w:color w:val="auto"/>
              </w:rPr>
              <w:t>6.6</w:t>
            </w:r>
          </w:p>
        </w:tc>
        <w:tc>
          <w:tcPr>
            <w:tcW w:w="1042" w:type="dxa"/>
          </w:tcPr>
          <w:p w:rsidR="00090AD4" w:rsidRPr="00E51C9D" w:rsidRDefault="00090AD4" w:rsidP="00090AD4">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5</w:t>
            </w:r>
            <w:r w:rsidRPr="00E51C9D">
              <w:rPr>
                <w:rFonts w:ascii="Times New Roman" w:hAnsi="Times New Roman" w:cs="Times New Roman"/>
                <w:sz w:val="24"/>
                <w:szCs w:val="24"/>
                <w:lang w:val="en-US"/>
              </w:rPr>
              <w:t>000/</w:t>
            </w:r>
            <w:r w:rsidRPr="00E51C9D">
              <w:rPr>
                <w:rFonts w:ascii="Times New Roman" w:hAnsi="Times New Roman" w:cs="Times New Roman"/>
                <w:sz w:val="24"/>
                <w:szCs w:val="24"/>
              </w:rPr>
              <w:t xml:space="preserve"> 250000 кв.м</w:t>
            </w:r>
          </w:p>
        </w:tc>
        <w:tc>
          <w:tcPr>
            <w:tcW w:w="723" w:type="dxa"/>
          </w:tcPr>
          <w:p w:rsidR="00090AD4" w:rsidRPr="00E51C9D" w:rsidRDefault="00090AD4" w:rsidP="00090AD4">
            <w:pPr>
              <w:pStyle w:val="aff1"/>
              <w:ind w:firstLine="0"/>
              <w:jc w:val="center"/>
              <w:rPr>
                <w:color w:val="auto"/>
              </w:rPr>
            </w:pPr>
            <w:r w:rsidRPr="00E51C9D">
              <w:rPr>
                <w:color w:val="auto"/>
              </w:rPr>
              <w:t>20 м</w:t>
            </w:r>
          </w:p>
        </w:tc>
        <w:tc>
          <w:tcPr>
            <w:tcW w:w="1134" w:type="dxa"/>
          </w:tcPr>
          <w:p w:rsidR="00090AD4" w:rsidRPr="00E51C9D" w:rsidRDefault="00090AD4" w:rsidP="00090AD4">
            <w:pPr>
              <w:pStyle w:val="aff1"/>
              <w:ind w:firstLine="0"/>
              <w:jc w:val="center"/>
              <w:rPr>
                <w:color w:val="auto"/>
              </w:rPr>
            </w:pPr>
            <w:r w:rsidRPr="00E51C9D">
              <w:rPr>
                <w:color w:val="auto"/>
              </w:rPr>
              <w:t xml:space="preserve">12 м </w:t>
            </w:r>
          </w:p>
        </w:tc>
        <w:tc>
          <w:tcPr>
            <w:tcW w:w="992"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1"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992"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992"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090AD4" w:rsidRPr="00E51C9D" w:rsidTr="002D7577">
        <w:trPr>
          <w:trHeight w:val="20"/>
          <w:jc w:val="center"/>
        </w:trPr>
        <w:tc>
          <w:tcPr>
            <w:tcW w:w="2676" w:type="dxa"/>
            <w:shd w:val="clear" w:color="auto" w:fill="auto"/>
          </w:tcPr>
          <w:p w:rsidR="00090AD4" w:rsidRPr="00E51C9D" w:rsidRDefault="00090AD4" w:rsidP="00090AD4">
            <w:pPr>
              <w:pStyle w:val="aff1"/>
              <w:ind w:firstLine="0"/>
              <w:rPr>
                <w:color w:val="auto"/>
              </w:rPr>
            </w:pPr>
            <w:r w:rsidRPr="00E51C9D">
              <w:rPr>
                <w:color w:val="auto"/>
              </w:rPr>
              <w:t>Связь</w:t>
            </w:r>
          </w:p>
        </w:tc>
        <w:tc>
          <w:tcPr>
            <w:tcW w:w="1017" w:type="dxa"/>
            <w:shd w:val="clear" w:color="auto" w:fill="auto"/>
          </w:tcPr>
          <w:p w:rsidR="00090AD4" w:rsidRPr="00E51C9D" w:rsidRDefault="00090AD4" w:rsidP="00090AD4">
            <w:pPr>
              <w:pStyle w:val="aff1"/>
              <w:ind w:firstLine="0"/>
              <w:jc w:val="center"/>
              <w:rPr>
                <w:color w:val="auto"/>
              </w:rPr>
            </w:pPr>
            <w:r w:rsidRPr="00E51C9D">
              <w:rPr>
                <w:color w:val="auto"/>
              </w:rPr>
              <w:t>6.8</w:t>
            </w:r>
          </w:p>
        </w:tc>
        <w:tc>
          <w:tcPr>
            <w:tcW w:w="6726" w:type="dxa"/>
            <w:gridSpan w:val="7"/>
          </w:tcPr>
          <w:p w:rsidR="00090AD4" w:rsidRPr="00E51C9D" w:rsidRDefault="00090AD4" w:rsidP="00090AD4">
            <w:pPr>
              <w:pStyle w:val="aff1"/>
              <w:ind w:firstLine="0"/>
              <w:jc w:val="center"/>
              <w:rPr>
                <w:color w:val="auto"/>
              </w:rPr>
            </w:pPr>
            <w:r w:rsidRPr="00E51C9D">
              <w:rPr>
                <w:color w:val="auto"/>
              </w:rPr>
              <w:t>Не подлежат установлению, определяются в соответствии с техническими и санитарными нормами</w:t>
            </w:r>
          </w:p>
        </w:tc>
      </w:tr>
      <w:tr w:rsidR="002D7577" w:rsidRPr="00E51C9D" w:rsidTr="008262AE">
        <w:trPr>
          <w:trHeight w:val="387"/>
          <w:jc w:val="center"/>
        </w:trPr>
        <w:tc>
          <w:tcPr>
            <w:tcW w:w="2676" w:type="dxa"/>
            <w:shd w:val="clear" w:color="auto" w:fill="auto"/>
          </w:tcPr>
          <w:p w:rsidR="002D7577" w:rsidRPr="00E51C9D" w:rsidRDefault="002D7577" w:rsidP="00090AD4">
            <w:pPr>
              <w:pStyle w:val="aff1"/>
              <w:ind w:firstLine="0"/>
              <w:rPr>
                <w:color w:val="auto"/>
              </w:rPr>
            </w:pPr>
            <w:r w:rsidRPr="00E51C9D">
              <w:rPr>
                <w:color w:val="auto"/>
              </w:rPr>
              <w:t>Склады</w:t>
            </w:r>
          </w:p>
        </w:tc>
        <w:tc>
          <w:tcPr>
            <w:tcW w:w="1017" w:type="dxa"/>
            <w:shd w:val="clear" w:color="auto" w:fill="auto"/>
          </w:tcPr>
          <w:p w:rsidR="002D7577" w:rsidRPr="00E51C9D" w:rsidRDefault="002D7577" w:rsidP="00090AD4">
            <w:pPr>
              <w:pStyle w:val="aff1"/>
              <w:ind w:firstLine="0"/>
              <w:jc w:val="center"/>
              <w:rPr>
                <w:color w:val="auto"/>
              </w:rPr>
            </w:pPr>
            <w:r w:rsidRPr="00E51C9D">
              <w:rPr>
                <w:color w:val="auto"/>
              </w:rPr>
              <w:t>6.9</w:t>
            </w:r>
          </w:p>
        </w:tc>
        <w:tc>
          <w:tcPr>
            <w:tcW w:w="1042" w:type="dxa"/>
            <w:vMerge w:val="restart"/>
          </w:tcPr>
          <w:p w:rsidR="002D7577" w:rsidRPr="00E51C9D" w:rsidRDefault="002D7577" w:rsidP="00090AD4">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250</w:t>
            </w:r>
            <w:r w:rsidRPr="00E51C9D">
              <w:rPr>
                <w:rFonts w:ascii="Times New Roman" w:hAnsi="Times New Roman" w:cs="Times New Roman"/>
                <w:sz w:val="24"/>
                <w:szCs w:val="24"/>
                <w:lang w:val="en-US"/>
              </w:rPr>
              <w:t>0/</w:t>
            </w:r>
            <w:r w:rsidRPr="00E51C9D">
              <w:rPr>
                <w:rFonts w:ascii="Times New Roman" w:hAnsi="Times New Roman" w:cs="Times New Roman"/>
                <w:sz w:val="24"/>
                <w:szCs w:val="24"/>
              </w:rPr>
              <w:t xml:space="preserve"> 250000 кв.м</w:t>
            </w:r>
          </w:p>
        </w:tc>
        <w:tc>
          <w:tcPr>
            <w:tcW w:w="723" w:type="dxa"/>
            <w:vMerge w:val="restart"/>
          </w:tcPr>
          <w:p w:rsidR="002D7577" w:rsidRPr="00E51C9D" w:rsidRDefault="002D7577" w:rsidP="00090AD4">
            <w:pPr>
              <w:pStyle w:val="aff1"/>
              <w:ind w:firstLine="0"/>
              <w:jc w:val="center"/>
              <w:rPr>
                <w:color w:val="auto"/>
              </w:rPr>
            </w:pPr>
            <w:r w:rsidRPr="00E51C9D">
              <w:rPr>
                <w:color w:val="auto"/>
              </w:rPr>
              <w:t>20 м</w:t>
            </w:r>
          </w:p>
        </w:tc>
        <w:tc>
          <w:tcPr>
            <w:tcW w:w="1134" w:type="dxa"/>
            <w:vMerge w:val="restart"/>
          </w:tcPr>
          <w:p w:rsidR="002D7577" w:rsidRPr="00E51C9D" w:rsidRDefault="002D7577" w:rsidP="00090AD4">
            <w:pPr>
              <w:pStyle w:val="aff1"/>
              <w:ind w:firstLine="0"/>
              <w:jc w:val="center"/>
              <w:rPr>
                <w:color w:val="auto"/>
              </w:rPr>
            </w:pPr>
            <w:r w:rsidRPr="00E51C9D">
              <w:rPr>
                <w:color w:val="auto"/>
              </w:rPr>
              <w:t xml:space="preserve">12 м </w:t>
            </w:r>
          </w:p>
        </w:tc>
        <w:tc>
          <w:tcPr>
            <w:tcW w:w="992" w:type="dxa"/>
            <w:vMerge w:val="restart"/>
          </w:tcPr>
          <w:p w:rsidR="002D7577" w:rsidRPr="00E51C9D" w:rsidRDefault="002D7577"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1" w:type="dxa"/>
            <w:vMerge w:val="restart"/>
          </w:tcPr>
          <w:p w:rsidR="002D7577" w:rsidRPr="00E51C9D" w:rsidRDefault="002D7577"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992" w:type="dxa"/>
            <w:vMerge w:val="restart"/>
          </w:tcPr>
          <w:p w:rsidR="002D7577" w:rsidRPr="00E51C9D" w:rsidRDefault="002D7577"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992" w:type="dxa"/>
            <w:vMerge w:val="restart"/>
          </w:tcPr>
          <w:p w:rsidR="002D7577" w:rsidRPr="00E51C9D" w:rsidRDefault="002D7577"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2D7577" w:rsidRPr="00E51C9D" w:rsidTr="002D7577">
        <w:trPr>
          <w:trHeight w:val="363"/>
          <w:jc w:val="center"/>
        </w:trPr>
        <w:tc>
          <w:tcPr>
            <w:tcW w:w="2676" w:type="dxa"/>
            <w:shd w:val="clear" w:color="auto" w:fill="auto"/>
          </w:tcPr>
          <w:p w:rsidR="002D7577" w:rsidRPr="00E51C9D" w:rsidRDefault="002D7577" w:rsidP="00090AD4">
            <w:pPr>
              <w:pStyle w:val="aff1"/>
              <w:ind w:firstLine="0"/>
              <w:rPr>
                <w:color w:val="auto"/>
              </w:rPr>
            </w:pPr>
            <w:r w:rsidRPr="00E51C9D">
              <w:rPr>
                <w:color w:val="auto"/>
              </w:rPr>
              <w:t>Складские площадки</w:t>
            </w:r>
          </w:p>
        </w:tc>
        <w:tc>
          <w:tcPr>
            <w:tcW w:w="1017" w:type="dxa"/>
            <w:shd w:val="clear" w:color="auto" w:fill="auto"/>
          </w:tcPr>
          <w:p w:rsidR="002D7577" w:rsidRPr="00E51C9D" w:rsidRDefault="002D7577" w:rsidP="00090AD4">
            <w:pPr>
              <w:pStyle w:val="aff1"/>
              <w:ind w:firstLine="0"/>
              <w:jc w:val="center"/>
              <w:rPr>
                <w:color w:val="auto"/>
              </w:rPr>
            </w:pPr>
            <w:r w:rsidRPr="00E51C9D">
              <w:rPr>
                <w:color w:val="auto"/>
              </w:rPr>
              <w:t>6.9.1</w:t>
            </w:r>
          </w:p>
        </w:tc>
        <w:tc>
          <w:tcPr>
            <w:tcW w:w="1042" w:type="dxa"/>
            <w:vMerge/>
          </w:tcPr>
          <w:p w:rsidR="002D7577" w:rsidRPr="00E51C9D" w:rsidRDefault="002D7577" w:rsidP="00090AD4">
            <w:pPr>
              <w:pStyle w:val="ConsPlusNormal"/>
              <w:ind w:firstLine="0"/>
              <w:rPr>
                <w:rFonts w:ascii="Times New Roman" w:hAnsi="Times New Roman" w:cs="Times New Roman"/>
                <w:sz w:val="24"/>
                <w:szCs w:val="24"/>
              </w:rPr>
            </w:pPr>
          </w:p>
        </w:tc>
        <w:tc>
          <w:tcPr>
            <w:tcW w:w="723" w:type="dxa"/>
            <w:vMerge/>
          </w:tcPr>
          <w:p w:rsidR="002D7577" w:rsidRPr="00E51C9D" w:rsidRDefault="002D7577" w:rsidP="00090AD4">
            <w:pPr>
              <w:pStyle w:val="aff1"/>
              <w:ind w:firstLine="0"/>
              <w:jc w:val="center"/>
              <w:rPr>
                <w:color w:val="auto"/>
              </w:rPr>
            </w:pPr>
          </w:p>
        </w:tc>
        <w:tc>
          <w:tcPr>
            <w:tcW w:w="1134" w:type="dxa"/>
            <w:vMerge/>
          </w:tcPr>
          <w:p w:rsidR="002D7577" w:rsidRPr="00E51C9D" w:rsidRDefault="002D7577" w:rsidP="00090AD4">
            <w:pPr>
              <w:pStyle w:val="aff1"/>
              <w:ind w:firstLine="0"/>
              <w:jc w:val="center"/>
              <w:rPr>
                <w:color w:val="auto"/>
              </w:rPr>
            </w:pPr>
          </w:p>
        </w:tc>
        <w:tc>
          <w:tcPr>
            <w:tcW w:w="992" w:type="dxa"/>
            <w:vMerge/>
          </w:tcPr>
          <w:p w:rsidR="002D7577" w:rsidRPr="00E51C9D" w:rsidRDefault="002D7577" w:rsidP="00090AD4">
            <w:pPr>
              <w:pStyle w:val="ConsPlusNormal"/>
              <w:ind w:firstLine="0"/>
              <w:jc w:val="center"/>
              <w:rPr>
                <w:rFonts w:ascii="Times New Roman" w:hAnsi="Times New Roman" w:cs="Times New Roman"/>
                <w:sz w:val="24"/>
                <w:szCs w:val="24"/>
              </w:rPr>
            </w:pPr>
          </w:p>
        </w:tc>
        <w:tc>
          <w:tcPr>
            <w:tcW w:w="851" w:type="dxa"/>
            <w:vMerge/>
          </w:tcPr>
          <w:p w:rsidR="002D7577" w:rsidRPr="00E51C9D" w:rsidRDefault="002D7577" w:rsidP="00090AD4">
            <w:pPr>
              <w:pStyle w:val="ConsPlusNormal"/>
              <w:ind w:firstLine="0"/>
              <w:jc w:val="center"/>
              <w:rPr>
                <w:rFonts w:ascii="Times New Roman" w:hAnsi="Times New Roman" w:cs="Times New Roman"/>
                <w:sz w:val="24"/>
                <w:szCs w:val="24"/>
              </w:rPr>
            </w:pPr>
          </w:p>
        </w:tc>
        <w:tc>
          <w:tcPr>
            <w:tcW w:w="992" w:type="dxa"/>
            <w:vMerge/>
          </w:tcPr>
          <w:p w:rsidR="002D7577" w:rsidRPr="00E51C9D" w:rsidRDefault="002D7577" w:rsidP="00090AD4">
            <w:pPr>
              <w:pStyle w:val="ConsPlusNormal"/>
              <w:ind w:firstLine="0"/>
              <w:jc w:val="center"/>
              <w:rPr>
                <w:rFonts w:ascii="Times New Roman" w:hAnsi="Times New Roman" w:cs="Times New Roman"/>
                <w:sz w:val="24"/>
                <w:szCs w:val="24"/>
              </w:rPr>
            </w:pPr>
          </w:p>
        </w:tc>
        <w:tc>
          <w:tcPr>
            <w:tcW w:w="992" w:type="dxa"/>
            <w:vMerge/>
          </w:tcPr>
          <w:p w:rsidR="002D7577" w:rsidRPr="00E51C9D" w:rsidRDefault="002D7577" w:rsidP="00090AD4">
            <w:pPr>
              <w:pStyle w:val="ConsPlusNormal"/>
              <w:ind w:firstLine="0"/>
              <w:jc w:val="center"/>
              <w:rPr>
                <w:rFonts w:ascii="Times New Roman" w:hAnsi="Times New Roman" w:cs="Times New Roman"/>
                <w:sz w:val="24"/>
                <w:szCs w:val="24"/>
              </w:rPr>
            </w:pPr>
          </w:p>
        </w:tc>
      </w:tr>
      <w:tr w:rsidR="00090AD4" w:rsidRPr="00E51C9D" w:rsidTr="002D7577">
        <w:trPr>
          <w:trHeight w:val="20"/>
          <w:jc w:val="center"/>
        </w:trPr>
        <w:tc>
          <w:tcPr>
            <w:tcW w:w="2676" w:type="dxa"/>
            <w:shd w:val="clear" w:color="auto" w:fill="auto"/>
          </w:tcPr>
          <w:p w:rsidR="00090AD4" w:rsidRPr="00E51C9D" w:rsidRDefault="00090AD4" w:rsidP="00090AD4">
            <w:pPr>
              <w:pStyle w:val="aff1"/>
              <w:ind w:firstLine="0"/>
              <w:rPr>
                <w:color w:val="auto"/>
              </w:rPr>
            </w:pPr>
            <w:r w:rsidRPr="00E51C9D">
              <w:rPr>
                <w:color w:val="auto"/>
              </w:rPr>
              <w:t>Целлюлозно-бумажная промышленность</w:t>
            </w:r>
          </w:p>
        </w:tc>
        <w:tc>
          <w:tcPr>
            <w:tcW w:w="1017" w:type="dxa"/>
            <w:shd w:val="clear" w:color="auto" w:fill="auto"/>
          </w:tcPr>
          <w:p w:rsidR="00090AD4" w:rsidRPr="00E51C9D" w:rsidRDefault="00090AD4" w:rsidP="00090AD4">
            <w:pPr>
              <w:pStyle w:val="aff1"/>
              <w:ind w:firstLine="0"/>
              <w:jc w:val="center"/>
              <w:rPr>
                <w:color w:val="auto"/>
              </w:rPr>
            </w:pPr>
            <w:r w:rsidRPr="00E51C9D">
              <w:rPr>
                <w:color w:val="auto"/>
              </w:rPr>
              <w:t>6.11</w:t>
            </w:r>
          </w:p>
        </w:tc>
        <w:tc>
          <w:tcPr>
            <w:tcW w:w="1042" w:type="dxa"/>
          </w:tcPr>
          <w:p w:rsidR="00090AD4" w:rsidRPr="00E51C9D" w:rsidRDefault="00090AD4" w:rsidP="00090AD4">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5</w:t>
            </w:r>
            <w:r w:rsidRPr="00E51C9D">
              <w:rPr>
                <w:rFonts w:ascii="Times New Roman" w:hAnsi="Times New Roman" w:cs="Times New Roman"/>
                <w:sz w:val="24"/>
                <w:szCs w:val="24"/>
                <w:lang w:val="en-US"/>
              </w:rPr>
              <w:t>000/</w:t>
            </w:r>
            <w:r w:rsidRPr="00E51C9D">
              <w:rPr>
                <w:rFonts w:ascii="Times New Roman" w:hAnsi="Times New Roman" w:cs="Times New Roman"/>
                <w:sz w:val="24"/>
                <w:szCs w:val="24"/>
              </w:rPr>
              <w:t xml:space="preserve"> 250000 кв.м</w:t>
            </w:r>
          </w:p>
        </w:tc>
        <w:tc>
          <w:tcPr>
            <w:tcW w:w="723" w:type="dxa"/>
          </w:tcPr>
          <w:p w:rsidR="00090AD4" w:rsidRPr="00E51C9D" w:rsidRDefault="00090AD4" w:rsidP="00090AD4">
            <w:pPr>
              <w:pStyle w:val="aff1"/>
              <w:ind w:firstLine="0"/>
              <w:jc w:val="center"/>
              <w:rPr>
                <w:color w:val="auto"/>
              </w:rPr>
            </w:pPr>
            <w:r w:rsidRPr="00E51C9D">
              <w:rPr>
                <w:color w:val="auto"/>
              </w:rPr>
              <w:t>20 м</w:t>
            </w:r>
          </w:p>
        </w:tc>
        <w:tc>
          <w:tcPr>
            <w:tcW w:w="1134" w:type="dxa"/>
          </w:tcPr>
          <w:p w:rsidR="00090AD4" w:rsidRPr="00E51C9D" w:rsidRDefault="00090AD4" w:rsidP="00090AD4">
            <w:pPr>
              <w:pStyle w:val="aff1"/>
              <w:ind w:firstLine="0"/>
              <w:jc w:val="center"/>
              <w:rPr>
                <w:color w:val="auto"/>
              </w:rPr>
            </w:pPr>
            <w:r w:rsidRPr="00E51C9D">
              <w:rPr>
                <w:color w:val="auto"/>
              </w:rPr>
              <w:t xml:space="preserve">12 м </w:t>
            </w:r>
          </w:p>
        </w:tc>
        <w:tc>
          <w:tcPr>
            <w:tcW w:w="992"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1"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992"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992" w:type="dxa"/>
          </w:tcPr>
          <w:p w:rsidR="00090AD4" w:rsidRPr="00E51C9D" w:rsidRDefault="00090AD4"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8262AE" w:rsidRPr="00E51C9D" w:rsidTr="002D7577">
        <w:trPr>
          <w:trHeight w:val="20"/>
          <w:jc w:val="center"/>
        </w:trPr>
        <w:tc>
          <w:tcPr>
            <w:tcW w:w="2676" w:type="dxa"/>
            <w:shd w:val="clear" w:color="auto" w:fill="auto"/>
          </w:tcPr>
          <w:p w:rsidR="008262AE" w:rsidRPr="00E51C9D" w:rsidRDefault="008262AE" w:rsidP="0098155E">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Предоставление коммунальных услуг</w:t>
            </w:r>
          </w:p>
        </w:tc>
        <w:tc>
          <w:tcPr>
            <w:tcW w:w="1017" w:type="dxa"/>
            <w:shd w:val="clear" w:color="auto" w:fill="auto"/>
          </w:tcPr>
          <w:p w:rsidR="008262AE" w:rsidRPr="00E51C9D" w:rsidRDefault="008262AE" w:rsidP="0098155E">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3.1.1</w:t>
            </w:r>
          </w:p>
        </w:tc>
        <w:tc>
          <w:tcPr>
            <w:tcW w:w="1042" w:type="dxa"/>
          </w:tcPr>
          <w:p w:rsidR="008262AE" w:rsidRPr="00E51C9D" w:rsidRDefault="008262AE" w:rsidP="00090AD4">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 10000</w:t>
            </w:r>
          </w:p>
          <w:p w:rsidR="008262AE" w:rsidRPr="00E51C9D" w:rsidRDefault="008262AE" w:rsidP="00090AD4">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5684" w:type="dxa"/>
            <w:gridSpan w:val="6"/>
          </w:tcPr>
          <w:p w:rsidR="008262AE" w:rsidRPr="00E51C9D" w:rsidRDefault="008262AE" w:rsidP="00090AD4">
            <w:pPr>
              <w:pStyle w:val="aff1"/>
              <w:ind w:firstLine="0"/>
              <w:jc w:val="center"/>
              <w:rPr>
                <w:color w:val="auto"/>
              </w:rPr>
            </w:pPr>
            <w:r w:rsidRPr="00E51C9D">
              <w:rPr>
                <w:color w:val="auto"/>
              </w:rPr>
              <w:t>Для линейных объектов. Не подлежат установлению, определяются в соответствии с техническими и санитарными нормами</w:t>
            </w:r>
          </w:p>
        </w:tc>
      </w:tr>
      <w:tr w:rsidR="008262AE" w:rsidRPr="00E51C9D" w:rsidTr="002D7577">
        <w:trPr>
          <w:trHeight w:val="20"/>
          <w:jc w:val="center"/>
        </w:trPr>
        <w:tc>
          <w:tcPr>
            <w:tcW w:w="2676" w:type="dxa"/>
            <w:shd w:val="clear" w:color="auto" w:fill="auto"/>
          </w:tcPr>
          <w:p w:rsidR="008262AE" w:rsidRPr="00E51C9D" w:rsidRDefault="008262AE" w:rsidP="0098155E">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1017" w:type="dxa"/>
            <w:shd w:val="clear" w:color="auto" w:fill="auto"/>
          </w:tcPr>
          <w:p w:rsidR="008262AE" w:rsidRPr="00E51C9D" w:rsidRDefault="008262AE" w:rsidP="0098155E">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3.1.2</w:t>
            </w:r>
          </w:p>
        </w:tc>
        <w:tc>
          <w:tcPr>
            <w:tcW w:w="1042" w:type="dxa"/>
          </w:tcPr>
          <w:p w:rsidR="008262AE" w:rsidRPr="00E51C9D" w:rsidRDefault="008262AE" w:rsidP="00090AD4">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1</w:t>
            </w:r>
            <w:r w:rsidRPr="00E51C9D">
              <w:rPr>
                <w:rFonts w:ascii="Times New Roman" w:hAnsi="Times New Roman" w:cs="Times New Roman"/>
                <w:sz w:val="24"/>
                <w:szCs w:val="24"/>
                <w:lang w:val="en-US"/>
              </w:rPr>
              <w:t>000/</w:t>
            </w:r>
            <w:r w:rsidRPr="00E51C9D">
              <w:rPr>
                <w:rFonts w:ascii="Times New Roman" w:hAnsi="Times New Roman" w:cs="Times New Roman"/>
                <w:sz w:val="24"/>
                <w:szCs w:val="24"/>
              </w:rPr>
              <w:t xml:space="preserve"> 5</w:t>
            </w:r>
            <w:r w:rsidRPr="00E51C9D">
              <w:rPr>
                <w:rFonts w:ascii="Times New Roman" w:hAnsi="Times New Roman" w:cs="Times New Roman"/>
                <w:sz w:val="24"/>
                <w:szCs w:val="24"/>
                <w:lang w:val="en-US"/>
              </w:rPr>
              <w:t>0</w:t>
            </w:r>
            <w:r w:rsidRPr="00E51C9D">
              <w:rPr>
                <w:rFonts w:ascii="Times New Roman" w:hAnsi="Times New Roman" w:cs="Times New Roman"/>
                <w:sz w:val="24"/>
                <w:szCs w:val="24"/>
              </w:rPr>
              <w:t>000 кв.м</w:t>
            </w:r>
          </w:p>
        </w:tc>
        <w:tc>
          <w:tcPr>
            <w:tcW w:w="723" w:type="dxa"/>
          </w:tcPr>
          <w:p w:rsidR="008262AE" w:rsidRPr="00E51C9D" w:rsidRDefault="008262AE" w:rsidP="00090AD4">
            <w:pPr>
              <w:pStyle w:val="aff1"/>
              <w:ind w:firstLine="0"/>
              <w:jc w:val="center"/>
              <w:rPr>
                <w:color w:val="auto"/>
              </w:rPr>
            </w:pPr>
            <w:r w:rsidRPr="00E51C9D">
              <w:rPr>
                <w:color w:val="auto"/>
              </w:rPr>
              <w:t>20 м</w:t>
            </w:r>
          </w:p>
        </w:tc>
        <w:tc>
          <w:tcPr>
            <w:tcW w:w="1134" w:type="dxa"/>
          </w:tcPr>
          <w:p w:rsidR="008262AE" w:rsidRPr="00E51C9D" w:rsidRDefault="008262AE" w:rsidP="00090AD4">
            <w:pPr>
              <w:pStyle w:val="aff1"/>
              <w:ind w:firstLine="0"/>
              <w:jc w:val="center"/>
              <w:rPr>
                <w:color w:val="auto"/>
              </w:rPr>
            </w:pPr>
            <w:r w:rsidRPr="00E51C9D">
              <w:rPr>
                <w:color w:val="auto"/>
              </w:rPr>
              <w:t xml:space="preserve">5 м </w:t>
            </w:r>
          </w:p>
        </w:tc>
        <w:tc>
          <w:tcPr>
            <w:tcW w:w="992" w:type="dxa"/>
          </w:tcPr>
          <w:p w:rsidR="008262AE" w:rsidRPr="00E51C9D" w:rsidRDefault="008262AE"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1" w:type="dxa"/>
          </w:tcPr>
          <w:p w:rsidR="008262AE" w:rsidRPr="00E51C9D" w:rsidRDefault="008262AE"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992" w:type="dxa"/>
          </w:tcPr>
          <w:p w:rsidR="008262AE" w:rsidRPr="00E51C9D" w:rsidRDefault="008262AE"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992" w:type="dxa"/>
          </w:tcPr>
          <w:p w:rsidR="008262AE" w:rsidRPr="00E51C9D" w:rsidRDefault="008262AE" w:rsidP="00090AD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8262AE" w:rsidRPr="00E51C9D" w:rsidTr="008262AE">
        <w:trPr>
          <w:cantSplit/>
          <w:trHeight w:val="411"/>
          <w:jc w:val="center"/>
        </w:trPr>
        <w:tc>
          <w:tcPr>
            <w:tcW w:w="2676" w:type="dxa"/>
            <w:shd w:val="clear" w:color="auto" w:fill="auto"/>
          </w:tcPr>
          <w:p w:rsidR="008262AE" w:rsidRPr="00E51C9D" w:rsidRDefault="008262AE" w:rsidP="00090AD4">
            <w:pPr>
              <w:pStyle w:val="aff1"/>
              <w:ind w:firstLine="0"/>
              <w:rPr>
                <w:color w:val="auto"/>
              </w:rPr>
            </w:pPr>
            <w:r w:rsidRPr="00E51C9D">
              <w:rPr>
                <w:color w:val="auto"/>
              </w:rPr>
              <w:t>Земельные участки (территории) общего пользования</w:t>
            </w:r>
          </w:p>
        </w:tc>
        <w:tc>
          <w:tcPr>
            <w:tcW w:w="1017" w:type="dxa"/>
            <w:shd w:val="clear" w:color="auto" w:fill="auto"/>
          </w:tcPr>
          <w:p w:rsidR="008262AE" w:rsidRPr="00E51C9D" w:rsidRDefault="008262AE" w:rsidP="00090AD4">
            <w:pPr>
              <w:pStyle w:val="aff1"/>
              <w:ind w:firstLine="0"/>
              <w:jc w:val="center"/>
              <w:rPr>
                <w:color w:val="auto"/>
              </w:rPr>
            </w:pPr>
            <w:r w:rsidRPr="00E51C9D">
              <w:rPr>
                <w:color w:val="auto"/>
              </w:rPr>
              <w:t>12.0</w:t>
            </w:r>
          </w:p>
        </w:tc>
        <w:tc>
          <w:tcPr>
            <w:tcW w:w="6726" w:type="dxa"/>
            <w:gridSpan w:val="7"/>
            <w:vMerge w:val="restart"/>
            <w:vAlign w:val="center"/>
          </w:tcPr>
          <w:p w:rsidR="008262AE" w:rsidRPr="00E51C9D" w:rsidRDefault="008262AE" w:rsidP="008262AE">
            <w:pPr>
              <w:pStyle w:val="aff1"/>
              <w:ind w:firstLine="0"/>
              <w:jc w:val="center"/>
              <w:rPr>
                <w:color w:val="auto"/>
              </w:rPr>
            </w:pPr>
            <w:r w:rsidRPr="00E51C9D">
              <w:rPr>
                <w:color w:val="auto"/>
              </w:rPr>
              <w:t>Не подлежат установлению</w:t>
            </w:r>
          </w:p>
        </w:tc>
      </w:tr>
      <w:tr w:rsidR="008262AE" w:rsidRPr="00E51C9D" w:rsidTr="002D7577">
        <w:trPr>
          <w:cantSplit/>
          <w:trHeight w:val="411"/>
          <w:jc w:val="center"/>
        </w:trPr>
        <w:tc>
          <w:tcPr>
            <w:tcW w:w="2676" w:type="dxa"/>
            <w:shd w:val="clear" w:color="auto" w:fill="auto"/>
          </w:tcPr>
          <w:p w:rsidR="008262AE" w:rsidRPr="00E51C9D" w:rsidRDefault="008262AE" w:rsidP="0098155E">
            <w:pPr>
              <w:pStyle w:val="aff1"/>
              <w:ind w:firstLine="0"/>
              <w:rPr>
                <w:color w:val="auto"/>
              </w:rPr>
            </w:pPr>
            <w:r w:rsidRPr="00E51C9D">
              <w:rPr>
                <w:color w:val="auto"/>
              </w:rPr>
              <w:t>Улично-дорожная сеть</w:t>
            </w:r>
          </w:p>
        </w:tc>
        <w:tc>
          <w:tcPr>
            <w:tcW w:w="1017" w:type="dxa"/>
            <w:shd w:val="clear" w:color="auto" w:fill="auto"/>
          </w:tcPr>
          <w:p w:rsidR="008262AE" w:rsidRPr="00E51C9D" w:rsidRDefault="008262AE" w:rsidP="0098155E">
            <w:pPr>
              <w:pStyle w:val="aff1"/>
              <w:ind w:firstLine="0"/>
              <w:jc w:val="center"/>
              <w:rPr>
                <w:color w:val="auto"/>
              </w:rPr>
            </w:pPr>
            <w:r w:rsidRPr="00E51C9D">
              <w:rPr>
                <w:color w:val="auto"/>
              </w:rPr>
              <w:t>12.0.1</w:t>
            </w:r>
          </w:p>
        </w:tc>
        <w:tc>
          <w:tcPr>
            <w:tcW w:w="6726" w:type="dxa"/>
            <w:gridSpan w:val="7"/>
            <w:vMerge/>
          </w:tcPr>
          <w:p w:rsidR="008262AE" w:rsidRPr="00E51C9D" w:rsidRDefault="008262AE" w:rsidP="00090AD4">
            <w:pPr>
              <w:pStyle w:val="aff1"/>
              <w:ind w:firstLine="0"/>
              <w:jc w:val="center"/>
              <w:rPr>
                <w:color w:val="auto"/>
              </w:rPr>
            </w:pPr>
          </w:p>
        </w:tc>
      </w:tr>
      <w:tr w:rsidR="008262AE" w:rsidRPr="00E51C9D" w:rsidTr="002D7577">
        <w:trPr>
          <w:cantSplit/>
          <w:trHeight w:val="411"/>
          <w:jc w:val="center"/>
        </w:trPr>
        <w:tc>
          <w:tcPr>
            <w:tcW w:w="2676" w:type="dxa"/>
            <w:shd w:val="clear" w:color="auto" w:fill="auto"/>
          </w:tcPr>
          <w:p w:rsidR="008262AE" w:rsidRPr="00E51C9D" w:rsidRDefault="008262AE" w:rsidP="0098155E">
            <w:pPr>
              <w:pStyle w:val="aff1"/>
              <w:ind w:firstLine="0"/>
              <w:rPr>
                <w:color w:val="auto"/>
              </w:rPr>
            </w:pPr>
            <w:r w:rsidRPr="00E51C9D">
              <w:rPr>
                <w:color w:val="auto"/>
              </w:rPr>
              <w:t>Благоустройство территории</w:t>
            </w:r>
          </w:p>
        </w:tc>
        <w:tc>
          <w:tcPr>
            <w:tcW w:w="1017" w:type="dxa"/>
            <w:shd w:val="clear" w:color="auto" w:fill="auto"/>
          </w:tcPr>
          <w:p w:rsidR="008262AE" w:rsidRPr="00E51C9D" w:rsidRDefault="008262AE" w:rsidP="0098155E">
            <w:pPr>
              <w:pStyle w:val="aff1"/>
              <w:ind w:firstLine="0"/>
              <w:jc w:val="center"/>
              <w:rPr>
                <w:color w:val="auto"/>
              </w:rPr>
            </w:pPr>
            <w:r w:rsidRPr="00E51C9D">
              <w:rPr>
                <w:color w:val="auto"/>
              </w:rPr>
              <w:t>12.0.2</w:t>
            </w:r>
          </w:p>
        </w:tc>
        <w:tc>
          <w:tcPr>
            <w:tcW w:w="6726" w:type="dxa"/>
            <w:gridSpan w:val="7"/>
            <w:vMerge/>
          </w:tcPr>
          <w:p w:rsidR="008262AE" w:rsidRPr="00E51C9D" w:rsidRDefault="008262AE" w:rsidP="00090AD4">
            <w:pPr>
              <w:pStyle w:val="aff1"/>
              <w:ind w:firstLine="0"/>
              <w:jc w:val="center"/>
              <w:rPr>
                <w:color w:val="auto"/>
              </w:rPr>
            </w:pPr>
          </w:p>
        </w:tc>
      </w:tr>
    </w:tbl>
    <w:p w:rsidR="00090AD4" w:rsidRPr="00E51C9D" w:rsidRDefault="00090AD4" w:rsidP="00090AD4">
      <w:pPr>
        <w:ind w:firstLine="0"/>
        <w:rPr>
          <w:rFonts w:ascii="Times New Roman" w:eastAsia="SimSun" w:hAnsi="Times New Roman" w:cs="Times New Roman"/>
          <w:sz w:val="24"/>
          <w:szCs w:val="24"/>
          <w:lang w:eastAsia="zh-CN"/>
        </w:rPr>
      </w:pPr>
    </w:p>
    <w:p w:rsidR="00090AD4" w:rsidRPr="00E51C9D" w:rsidRDefault="00090AD4" w:rsidP="00090AD4">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1.2. Условно разрешенные виды использования земельных участков и объектов капитального строительства - не установлены.</w:t>
      </w:r>
    </w:p>
    <w:p w:rsidR="00090AD4" w:rsidRPr="00E51C9D" w:rsidRDefault="00090AD4" w:rsidP="00090AD4">
      <w:pPr>
        <w:ind w:firstLine="0"/>
        <w:rPr>
          <w:rFonts w:ascii="Times New Roman" w:eastAsia="SimSun" w:hAnsi="Times New Roman" w:cs="Times New Roman"/>
          <w:sz w:val="24"/>
          <w:szCs w:val="24"/>
          <w:lang w:eastAsia="zh-CN"/>
        </w:rPr>
      </w:pPr>
    </w:p>
    <w:p w:rsidR="00090AD4" w:rsidRPr="00E51C9D" w:rsidRDefault="00090AD4" w:rsidP="00090AD4">
      <w:pPr>
        <w:widowControl w:val="0"/>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1.3. Вспомогательные виды использования земельных участков и объектов капитального строительства: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72"/>
        <w:gridCol w:w="6051"/>
      </w:tblGrid>
      <w:tr w:rsidR="00090AD4" w:rsidRPr="00E51C9D" w:rsidTr="00FE118D">
        <w:trPr>
          <w:trHeight w:val="552"/>
        </w:trPr>
        <w:tc>
          <w:tcPr>
            <w:tcW w:w="3872" w:type="dxa"/>
            <w:vAlign w:val="center"/>
          </w:tcPr>
          <w:p w:rsidR="00090AD4" w:rsidRPr="00E51C9D" w:rsidRDefault="00090AD4" w:rsidP="00090AD4">
            <w:pPr>
              <w:tabs>
                <w:tab w:val="left" w:pos="2520"/>
              </w:tabs>
              <w:ind w:firstLine="0"/>
              <w:jc w:val="center"/>
              <w:rPr>
                <w:rFonts w:ascii="Times New Roman" w:hAnsi="Times New Roman" w:cs="Times New Roman"/>
                <w:b/>
                <w:sz w:val="24"/>
                <w:szCs w:val="24"/>
              </w:rPr>
            </w:pPr>
            <w:r w:rsidRPr="00E51C9D">
              <w:rPr>
                <w:rFonts w:ascii="Times New Roman" w:hAnsi="Times New Roman" w:cs="Times New Roman"/>
                <w:sz w:val="24"/>
                <w:szCs w:val="24"/>
              </w:rPr>
              <w:t>Виды разрешенного использования</w:t>
            </w:r>
            <w:r w:rsidRPr="00E51C9D">
              <w:rPr>
                <w:rFonts w:ascii="Times New Roman" w:hAnsi="Times New Roman" w:cs="Times New Roman"/>
                <w:b/>
                <w:sz w:val="24"/>
                <w:szCs w:val="24"/>
              </w:rPr>
              <w:t xml:space="preserve"> </w:t>
            </w:r>
          </w:p>
        </w:tc>
        <w:tc>
          <w:tcPr>
            <w:tcW w:w="6051" w:type="dxa"/>
            <w:vAlign w:val="center"/>
          </w:tcPr>
          <w:p w:rsidR="00090AD4" w:rsidRPr="00E51C9D" w:rsidRDefault="00090AD4" w:rsidP="00090AD4">
            <w:pPr>
              <w:tabs>
                <w:tab w:val="left" w:pos="2520"/>
              </w:tabs>
              <w:ind w:firstLine="0"/>
              <w:jc w:val="center"/>
              <w:rPr>
                <w:rFonts w:ascii="Times New Roman" w:hAnsi="Times New Roman" w:cs="Times New Roman"/>
                <w:b/>
                <w:sz w:val="24"/>
                <w:szCs w:val="24"/>
              </w:rPr>
            </w:pPr>
            <w:r w:rsidRPr="00E51C9D">
              <w:rPr>
                <w:rFonts w:ascii="Times New Roman" w:hAnsi="Times New Roman" w:cs="Times New Roman"/>
                <w:sz w:val="24"/>
                <w:szCs w:val="24"/>
              </w:rPr>
              <w:t>Предельные параметры разрешенного строительства</w:t>
            </w:r>
          </w:p>
        </w:tc>
      </w:tr>
      <w:tr w:rsidR="00090AD4" w:rsidRPr="00E51C9D" w:rsidTr="00FE118D">
        <w:trPr>
          <w:trHeight w:val="841"/>
        </w:trPr>
        <w:tc>
          <w:tcPr>
            <w:tcW w:w="3872" w:type="dxa"/>
            <w:vAlign w:val="center"/>
          </w:tcPr>
          <w:p w:rsidR="00090AD4" w:rsidRPr="00E51C9D" w:rsidRDefault="00090AD4" w:rsidP="00090AD4">
            <w:pPr>
              <w:ind w:firstLine="0"/>
              <w:rPr>
                <w:rFonts w:ascii="Times New Roman" w:hAnsi="Times New Roman" w:cs="Times New Roman"/>
                <w:sz w:val="24"/>
                <w:szCs w:val="24"/>
              </w:rPr>
            </w:pPr>
            <w:r w:rsidRPr="00E51C9D">
              <w:rPr>
                <w:rFonts w:ascii="Times New Roman" w:hAnsi="Times New Roman" w:cs="Times New Roman"/>
                <w:sz w:val="24"/>
                <w:szCs w:val="24"/>
              </w:rPr>
              <w:t>Парковки, гаражи для временного хранения автотранспорта</w:t>
            </w:r>
          </w:p>
          <w:p w:rsidR="00090AD4" w:rsidRPr="00E51C9D" w:rsidRDefault="00090AD4" w:rsidP="00090AD4">
            <w:pPr>
              <w:ind w:firstLine="0"/>
              <w:rPr>
                <w:rFonts w:ascii="Times New Roman" w:hAnsi="Times New Roman" w:cs="Times New Roman"/>
                <w:sz w:val="24"/>
                <w:szCs w:val="24"/>
              </w:rPr>
            </w:pPr>
            <w:r w:rsidRPr="00E51C9D">
              <w:rPr>
                <w:rFonts w:ascii="Times New Roman" w:hAnsi="Times New Roman" w:cs="Times New Roman"/>
                <w:sz w:val="24"/>
                <w:szCs w:val="24"/>
              </w:rPr>
              <w:t>Гостевые автостоянки для парковки легковых автомобилей посетителей</w:t>
            </w:r>
          </w:p>
          <w:p w:rsidR="00090AD4" w:rsidRPr="00E51C9D" w:rsidRDefault="00090AD4" w:rsidP="00090AD4">
            <w:pPr>
              <w:ind w:firstLine="0"/>
              <w:rPr>
                <w:rFonts w:ascii="Times New Roman" w:hAnsi="Times New Roman" w:cs="Times New Roman"/>
                <w:sz w:val="24"/>
                <w:szCs w:val="24"/>
              </w:rPr>
            </w:pPr>
            <w:r w:rsidRPr="00E51C9D">
              <w:rPr>
                <w:rFonts w:ascii="Times New Roman" w:hAnsi="Times New Roman" w:cs="Times New Roman"/>
                <w:sz w:val="24"/>
                <w:szCs w:val="24"/>
              </w:rPr>
              <w:t xml:space="preserve">Хозяйственные постройки для содержания инвентаря, топлива и других хозяйственных нужд </w:t>
            </w:r>
          </w:p>
          <w:p w:rsidR="00090AD4" w:rsidRPr="00E51C9D" w:rsidRDefault="00090AD4" w:rsidP="00090AD4">
            <w:pPr>
              <w:ind w:firstLine="0"/>
              <w:rPr>
                <w:rFonts w:ascii="Times New Roman" w:hAnsi="Times New Roman" w:cs="Times New Roman"/>
                <w:sz w:val="24"/>
                <w:szCs w:val="24"/>
              </w:rPr>
            </w:pPr>
            <w:r w:rsidRPr="00E51C9D">
              <w:rPr>
                <w:rFonts w:ascii="Times New Roman" w:hAnsi="Times New Roman" w:cs="Times New Roman"/>
                <w:sz w:val="24"/>
                <w:szCs w:val="24"/>
              </w:rPr>
              <w:t>Склады, ангары, навесы</w:t>
            </w:r>
          </w:p>
          <w:p w:rsidR="00090AD4" w:rsidRPr="00E51C9D" w:rsidRDefault="00090AD4" w:rsidP="00090AD4">
            <w:pPr>
              <w:ind w:firstLine="0"/>
              <w:rPr>
                <w:rFonts w:ascii="Times New Roman" w:hAnsi="Times New Roman" w:cs="Times New Roman"/>
                <w:sz w:val="24"/>
                <w:szCs w:val="24"/>
              </w:rPr>
            </w:pPr>
            <w:r w:rsidRPr="00E51C9D">
              <w:rPr>
                <w:rFonts w:ascii="Times New Roman" w:hAnsi="Times New Roman" w:cs="Times New Roman"/>
                <w:sz w:val="24"/>
                <w:szCs w:val="24"/>
              </w:rPr>
              <w:t xml:space="preserve">Сопутствующие объекты инженерной инфраструктуры (котельные,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E51C9D">
              <w:rPr>
                <w:rFonts w:ascii="Times New Roman" w:hAnsi="Times New Roman" w:cs="Times New Roman"/>
                <w:sz w:val="24"/>
                <w:szCs w:val="24"/>
              </w:rPr>
              <w:t>газорастпределительные</w:t>
            </w:r>
            <w:proofErr w:type="spellEnd"/>
            <w:r w:rsidRPr="00E51C9D">
              <w:rPr>
                <w:rFonts w:ascii="Times New Roman" w:hAnsi="Times New Roman" w:cs="Times New Roman"/>
                <w:sz w:val="24"/>
                <w:szCs w:val="24"/>
              </w:rPr>
              <w:t xml:space="preserve"> станции, линии связи, телефонные станции, вышки радиорелейной, </w:t>
            </w:r>
            <w:r w:rsidRPr="00E51C9D">
              <w:rPr>
                <w:rFonts w:ascii="Times New Roman" w:hAnsi="Times New Roman" w:cs="Times New Roman"/>
                <w:sz w:val="24"/>
                <w:szCs w:val="24"/>
              </w:rPr>
              <w:lastRenderedPageBreak/>
              <w:t>сотовой связи, канализации, очистные сооружения)</w:t>
            </w:r>
          </w:p>
          <w:p w:rsidR="00090AD4" w:rsidRPr="00E51C9D" w:rsidRDefault="00090AD4" w:rsidP="00090AD4">
            <w:pPr>
              <w:ind w:firstLine="0"/>
              <w:rPr>
                <w:rFonts w:ascii="Times New Roman" w:hAnsi="Times New Roman" w:cs="Times New Roman"/>
                <w:sz w:val="24"/>
                <w:szCs w:val="24"/>
              </w:rPr>
            </w:pPr>
            <w:r w:rsidRPr="00E51C9D">
              <w:rPr>
                <w:rFonts w:ascii="Times New Roman" w:hAnsi="Times New Roman" w:cs="Times New Roman"/>
                <w:sz w:val="24"/>
                <w:szCs w:val="24"/>
              </w:rPr>
              <w:t>Площадки для сбора твердых бытовых отходов</w:t>
            </w:r>
          </w:p>
          <w:p w:rsidR="00090AD4" w:rsidRPr="00E51C9D" w:rsidRDefault="00090AD4" w:rsidP="00090AD4">
            <w:pPr>
              <w:ind w:firstLine="0"/>
              <w:rPr>
                <w:rFonts w:ascii="Times New Roman" w:hAnsi="Times New Roman" w:cs="Times New Roman"/>
                <w:sz w:val="24"/>
                <w:szCs w:val="24"/>
              </w:rPr>
            </w:pPr>
            <w:r w:rsidRPr="00E51C9D">
              <w:rPr>
                <w:rFonts w:ascii="Times New Roman" w:hAnsi="Times New Roman" w:cs="Times New Roman"/>
                <w:sz w:val="24"/>
                <w:szCs w:val="24"/>
              </w:rPr>
              <w:t>Общественные туалеты</w:t>
            </w:r>
          </w:p>
          <w:p w:rsidR="00090AD4" w:rsidRPr="00E51C9D" w:rsidRDefault="00090AD4" w:rsidP="00090AD4">
            <w:pPr>
              <w:ind w:firstLine="0"/>
              <w:rPr>
                <w:rFonts w:ascii="Times New Roman" w:hAnsi="Times New Roman" w:cs="Times New Roman"/>
                <w:sz w:val="24"/>
                <w:szCs w:val="24"/>
              </w:rPr>
            </w:pPr>
            <w:r w:rsidRPr="00E51C9D">
              <w:rPr>
                <w:rFonts w:ascii="Times New Roman" w:hAnsi="Times New Roman" w:cs="Times New Roman"/>
                <w:sz w:val="24"/>
                <w:szCs w:val="24"/>
              </w:rPr>
              <w:t>Элементы благоустройства</w:t>
            </w:r>
          </w:p>
          <w:p w:rsidR="00090AD4" w:rsidRPr="00E51C9D" w:rsidRDefault="00090AD4" w:rsidP="00090AD4">
            <w:pPr>
              <w:ind w:firstLine="0"/>
              <w:rPr>
                <w:rFonts w:ascii="Times New Roman" w:hAnsi="Times New Roman" w:cs="Times New Roman"/>
                <w:sz w:val="24"/>
                <w:szCs w:val="24"/>
              </w:rPr>
            </w:pPr>
            <w:r w:rsidRPr="00E51C9D">
              <w:rPr>
                <w:rFonts w:ascii="Times New Roman" w:hAnsi="Times New Roman" w:cs="Times New Roman"/>
                <w:sz w:val="24"/>
                <w:szCs w:val="24"/>
              </w:rPr>
              <w:t>Площадки для отдыха</w:t>
            </w:r>
          </w:p>
          <w:p w:rsidR="00090AD4" w:rsidRPr="00E51C9D" w:rsidRDefault="00090AD4" w:rsidP="00090AD4">
            <w:pPr>
              <w:ind w:firstLine="0"/>
              <w:rPr>
                <w:rFonts w:ascii="Times New Roman" w:hAnsi="Times New Roman" w:cs="Times New Roman"/>
                <w:sz w:val="24"/>
                <w:szCs w:val="24"/>
              </w:rPr>
            </w:pPr>
            <w:r w:rsidRPr="00E51C9D">
              <w:rPr>
                <w:rFonts w:ascii="Times New Roman" w:hAnsi="Times New Roman" w:cs="Times New Roman"/>
                <w:sz w:val="24"/>
                <w:szCs w:val="24"/>
              </w:rPr>
              <w:t>Памятники, объекты монументального искусства</w:t>
            </w:r>
          </w:p>
        </w:tc>
        <w:tc>
          <w:tcPr>
            <w:tcW w:w="6051" w:type="dxa"/>
            <w:vAlign w:val="center"/>
          </w:tcPr>
          <w:p w:rsidR="00090AD4" w:rsidRPr="00E51C9D" w:rsidRDefault="00090AD4" w:rsidP="00090AD4">
            <w:pPr>
              <w:ind w:firstLine="0"/>
              <w:rPr>
                <w:rFonts w:ascii="Times New Roman" w:hAnsi="Times New Roman" w:cs="Times New Roman"/>
                <w:sz w:val="24"/>
                <w:szCs w:val="24"/>
              </w:rPr>
            </w:pPr>
            <w:r w:rsidRPr="00E51C9D">
              <w:rPr>
                <w:rFonts w:ascii="Times New Roman" w:hAnsi="Times New Roman" w:cs="Times New Roman"/>
                <w:sz w:val="24"/>
                <w:szCs w:val="24"/>
              </w:rPr>
              <w:lastRenderedPageBreak/>
              <w:t>Максимальное количество надземных этажей  – 1 этаж.</w:t>
            </w:r>
          </w:p>
          <w:p w:rsidR="00090AD4" w:rsidRPr="00E51C9D" w:rsidRDefault="00090AD4" w:rsidP="00090AD4">
            <w:pPr>
              <w:ind w:firstLine="0"/>
              <w:rPr>
                <w:rFonts w:ascii="Times New Roman" w:hAnsi="Times New Roman" w:cs="Times New Roman"/>
                <w:sz w:val="24"/>
                <w:szCs w:val="24"/>
              </w:rPr>
            </w:pPr>
            <w:r w:rsidRPr="00E51C9D">
              <w:rPr>
                <w:rFonts w:ascii="Times New Roman" w:hAnsi="Times New Roman" w:cs="Times New Roman"/>
                <w:sz w:val="24"/>
                <w:szCs w:val="24"/>
              </w:rPr>
              <w:t>Максимальная высота строений - 6 м.</w:t>
            </w:r>
          </w:p>
          <w:p w:rsidR="00090AD4" w:rsidRPr="00E51C9D" w:rsidRDefault="00090AD4" w:rsidP="00090AD4">
            <w:pPr>
              <w:ind w:firstLine="0"/>
              <w:rPr>
                <w:rFonts w:ascii="Times New Roman" w:hAnsi="Times New Roman" w:cs="Times New Roman"/>
                <w:sz w:val="24"/>
                <w:szCs w:val="24"/>
              </w:rPr>
            </w:pPr>
            <w:r w:rsidRPr="00E51C9D">
              <w:rPr>
                <w:rFonts w:ascii="Times New Roman" w:hAnsi="Times New Roman" w:cs="Times New Roman"/>
                <w:sz w:val="24"/>
                <w:szCs w:val="24"/>
              </w:rPr>
              <w:t>Минимальный отступ строений от красной линии - 10 м (если не установлены красные линии - от фасадной границы участка)</w:t>
            </w:r>
          </w:p>
          <w:p w:rsidR="00090AD4" w:rsidRPr="00E51C9D" w:rsidRDefault="00090AD4" w:rsidP="00090AD4">
            <w:pPr>
              <w:ind w:firstLine="0"/>
              <w:rPr>
                <w:rFonts w:ascii="Times New Roman" w:hAnsi="Times New Roman" w:cs="Times New Roman"/>
                <w:sz w:val="24"/>
                <w:szCs w:val="24"/>
              </w:rPr>
            </w:pPr>
            <w:r w:rsidRPr="00E51C9D">
              <w:rPr>
                <w:rFonts w:ascii="Times New Roman" w:hAnsi="Times New Roman" w:cs="Times New Roman"/>
                <w:sz w:val="24"/>
                <w:szCs w:val="24"/>
              </w:rPr>
              <w:t>Минимальный отступ строений и сооружений от границ соседних участков - 3 м</w:t>
            </w:r>
          </w:p>
          <w:p w:rsidR="00090AD4" w:rsidRPr="00E51C9D" w:rsidRDefault="00090AD4" w:rsidP="00090AD4">
            <w:pPr>
              <w:ind w:firstLine="0"/>
              <w:rPr>
                <w:rFonts w:ascii="Times New Roman" w:hAnsi="Times New Roman" w:cs="Times New Roman"/>
                <w:sz w:val="24"/>
                <w:szCs w:val="24"/>
              </w:rPr>
            </w:pPr>
            <w:r w:rsidRPr="00E51C9D">
              <w:rPr>
                <w:rFonts w:ascii="Times New Roman" w:hAnsi="Times New Roman" w:cs="Times New Roman"/>
                <w:sz w:val="24"/>
                <w:szCs w:val="24"/>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090AD4" w:rsidRPr="00E51C9D" w:rsidRDefault="00090AD4" w:rsidP="00090AD4">
            <w:pPr>
              <w:ind w:firstLine="0"/>
              <w:rPr>
                <w:rFonts w:ascii="Times New Roman" w:hAnsi="Times New Roman" w:cs="Times New Roman"/>
                <w:sz w:val="24"/>
                <w:szCs w:val="24"/>
              </w:rPr>
            </w:pPr>
            <w:r w:rsidRPr="00E51C9D">
              <w:rPr>
                <w:rFonts w:ascii="Times New Roman" w:hAnsi="Times New Roman" w:cs="Times New Roman"/>
                <w:sz w:val="24"/>
                <w:szCs w:val="24"/>
              </w:rPr>
              <w:t>Расстояние от дворовых туалетов до производственных зданий и складов должно быть не менее 30 м.</w:t>
            </w:r>
          </w:p>
          <w:p w:rsidR="00090AD4" w:rsidRPr="00E51C9D" w:rsidRDefault="00090AD4" w:rsidP="00090AD4">
            <w:pPr>
              <w:ind w:firstLine="0"/>
              <w:rPr>
                <w:rFonts w:ascii="Times New Roman" w:hAnsi="Times New Roman" w:cs="Times New Roman"/>
                <w:sz w:val="24"/>
                <w:szCs w:val="24"/>
              </w:rPr>
            </w:pPr>
            <w:r w:rsidRPr="00E51C9D">
              <w:rPr>
                <w:rFonts w:ascii="Times New Roman" w:hAnsi="Times New Roman" w:cs="Times New Roman"/>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090AD4" w:rsidRPr="00E51C9D" w:rsidRDefault="00090AD4" w:rsidP="00090AD4">
            <w:pPr>
              <w:ind w:firstLine="0"/>
              <w:rPr>
                <w:rFonts w:ascii="Times New Roman" w:hAnsi="Times New Roman" w:cs="Times New Roman"/>
                <w:sz w:val="24"/>
                <w:szCs w:val="24"/>
              </w:rPr>
            </w:pPr>
            <w:r w:rsidRPr="00E51C9D">
              <w:rPr>
                <w:rFonts w:ascii="Times New Roman" w:hAnsi="Times New Roman" w:cs="Times New Roman"/>
                <w:sz w:val="24"/>
                <w:szCs w:val="24"/>
              </w:rPr>
              <w:t xml:space="preserve">Для размещения мусоросборников проектируются асфальтированные площадки, расположенные не ближе 30 м от производственных и вспомогательных </w:t>
            </w:r>
            <w:r w:rsidRPr="00E51C9D">
              <w:rPr>
                <w:rFonts w:ascii="Times New Roman" w:hAnsi="Times New Roman" w:cs="Times New Roman"/>
                <w:sz w:val="24"/>
                <w:szCs w:val="24"/>
              </w:rPr>
              <w:lastRenderedPageBreak/>
              <w:t>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090AD4" w:rsidRPr="00E51C9D" w:rsidRDefault="00090AD4" w:rsidP="00090AD4">
            <w:pPr>
              <w:ind w:firstLine="0"/>
              <w:rPr>
                <w:rFonts w:ascii="Times New Roman" w:hAnsi="Times New Roman" w:cs="Times New Roman"/>
                <w:sz w:val="24"/>
                <w:szCs w:val="24"/>
              </w:rPr>
            </w:pPr>
            <w:r w:rsidRPr="00E51C9D">
              <w:rPr>
                <w:rFonts w:ascii="Times New Roman" w:hAnsi="Times New Roman" w:cs="Times New Roman"/>
                <w:sz w:val="24"/>
                <w:szCs w:val="24"/>
              </w:rPr>
              <w:t>На территории предприятия предусматриваются санитарно-защитные разрывы до мест выдачи и приема пищевой продукции:</w:t>
            </w:r>
          </w:p>
          <w:p w:rsidR="00090AD4" w:rsidRPr="00E51C9D" w:rsidRDefault="00090AD4" w:rsidP="00090AD4">
            <w:pPr>
              <w:ind w:firstLine="0"/>
              <w:rPr>
                <w:rFonts w:ascii="Times New Roman" w:hAnsi="Times New Roman" w:cs="Times New Roman"/>
                <w:sz w:val="24"/>
                <w:szCs w:val="24"/>
              </w:rPr>
            </w:pPr>
            <w:r w:rsidRPr="00E51C9D">
              <w:rPr>
                <w:rFonts w:ascii="Times New Roman" w:hAnsi="Times New Roman" w:cs="Times New Roman"/>
                <w:sz w:val="24"/>
                <w:szCs w:val="24"/>
              </w:rPr>
              <w:t>-от карантина, изолятора и санитарной бойни, размещаемых в отдельном здании - не менее 100 м;</w:t>
            </w:r>
          </w:p>
          <w:p w:rsidR="00090AD4" w:rsidRPr="00E51C9D" w:rsidRDefault="00090AD4" w:rsidP="00090AD4">
            <w:pPr>
              <w:ind w:firstLine="0"/>
              <w:rPr>
                <w:rFonts w:ascii="Times New Roman" w:hAnsi="Times New Roman" w:cs="Times New Roman"/>
                <w:sz w:val="24"/>
                <w:szCs w:val="24"/>
              </w:rPr>
            </w:pPr>
            <w:r w:rsidRPr="00E51C9D">
              <w:rPr>
                <w:rFonts w:ascii="Times New Roman" w:hAnsi="Times New Roman" w:cs="Times New Roman"/>
                <w:sz w:val="24"/>
                <w:szCs w:val="24"/>
              </w:rPr>
              <w:t>-от открытых загонов содержания скота - не менее 50 м;</w:t>
            </w:r>
          </w:p>
          <w:p w:rsidR="00090AD4" w:rsidRPr="00E51C9D" w:rsidRDefault="00090AD4" w:rsidP="00090AD4">
            <w:pPr>
              <w:ind w:firstLine="0"/>
              <w:rPr>
                <w:rFonts w:ascii="Times New Roman" w:hAnsi="Times New Roman" w:cs="Times New Roman"/>
                <w:sz w:val="24"/>
                <w:szCs w:val="24"/>
              </w:rPr>
            </w:pPr>
            <w:r w:rsidRPr="00E51C9D">
              <w:rPr>
                <w:rFonts w:ascii="Times New Roman" w:hAnsi="Times New Roman" w:cs="Times New Roman"/>
                <w:sz w:val="24"/>
                <w:szCs w:val="24"/>
              </w:rPr>
              <w:t xml:space="preserve">-от закрытых помещений базы </w:t>
            </w:r>
            <w:proofErr w:type="spellStart"/>
            <w:r w:rsidRPr="00E51C9D">
              <w:rPr>
                <w:rFonts w:ascii="Times New Roman" w:hAnsi="Times New Roman" w:cs="Times New Roman"/>
                <w:sz w:val="24"/>
                <w:szCs w:val="24"/>
              </w:rPr>
              <w:t>предубойного</w:t>
            </w:r>
            <w:proofErr w:type="spellEnd"/>
            <w:r w:rsidRPr="00E51C9D">
              <w:rPr>
                <w:rFonts w:ascii="Times New Roman" w:hAnsi="Times New Roman" w:cs="Times New Roman"/>
                <w:sz w:val="24"/>
                <w:szCs w:val="24"/>
              </w:rPr>
              <w:t xml:space="preserve"> содержания скота и от складов хранения твердого топлива - не менее 25 м.</w:t>
            </w:r>
          </w:p>
        </w:tc>
      </w:tr>
    </w:tbl>
    <w:p w:rsidR="00090AD4" w:rsidRPr="00E51C9D" w:rsidRDefault="00090AD4" w:rsidP="00090AD4">
      <w:pPr>
        <w:rPr>
          <w:rFonts w:ascii="Times New Roman" w:eastAsia="SimSun" w:hAnsi="Times New Roman" w:cs="Times New Roman"/>
          <w:b/>
          <w:sz w:val="24"/>
          <w:szCs w:val="24"/>
          <w:u w:val="single"/>
          <w:lang w:eastAsia="zh-CN"/>
        </w:rPr>
      </w:pPr>
    </w:p>
    <w:p w:rsidR="00090AD4" w:rsidRPr="00E51C9D" w:rsidRDefault="005304C0" w:rsidP="00090AD4">
      <w:pPr>
        <w:rPr>
          <w:rFonts w:ascii="Times New Roman" w:eastAsia="SimSun" w:hAnsi="Times New Roman" w:cs="Times New Roman"/>
          <w:b/>
          <w:sz w:val="24"/>
          <w:szCs w:val="24"/>
          <w:u w:val="single"/>
          <w:lang w:eastAsia="zh-CN"/>
        </w:rPr>
      </w:pPr>
      <w:r w:rsidRPr="00E51C9D">
        <w:rPr>
          <w:rFonts w:ascii="Times New Roman" w:eastAsia="SimSun" w:hAnsi="Times New Roman" w:cs="Times New Roman"/>
          <w:b/>
          <w:sz w:val="24"/>
          <w:szCs w:val="24"/>
          <w:u w:val="single"/>
          <w:lang w:eastAsia="zh-CN"/>
        </w:rPr>
        <w:t>3</w:t>
      </w:r>
      <w:r w:rsidR="00090AD4" w:rsidRPr="00E51C9D">
        <w:rPr>
          <w:rFonts w:ascii="Times New Roman" w:eastAsia="SimSun" w:hAnsi="Times New Roman" w:cs="Times New Roman"/>
          <w:b/>
          <w:sz w:val="24"/>
          <w:szCs w:val="24"/>
          <w:u w:val="single"/>
          <w:lang w:eastAsia="zh-CN"/>
        </w:rPr>
        <w:t>. Зона производственно-коммунального назначения IV класса опасности (П–4).</w:t>
      </w:r>
    </w:p>
    <w:p w:rsidR="00090AD4" w:rsidRPr="00E51C9D" w:rsidRDefault="00090AD4" w:rsidP="00090AD4">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Зона П-4 выделена для формирования и развития территорий производственного и коммунально-складского назначения не выше IV класса опасности с низким уровнем шума и загрязнения, требующие установления и организации санитарно-защитной зоны до 100м, а также иных территорий коммунально-складского назначения, не требующих устройства санитарно-защитных зон. Допускается широкий спектр коммерческих услуг, сопровождающих производственную деятельность. Сочетание различных видов разрешенного использования (условно разрешенные виды использования) недвижимости в данной зоне только при условии соблюдения нормативных санитарных требований и положительного заключения соответствующих органов.</w:t>
      </w:r>
    </w:p>
    <w:p w:rsidR="00090AD4" w:rsidRPr="00E51C9D" w:rsidRDefault="005304C0" w:rsidP="00090AD4">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3</w:t>
      </w:r>
      <w:r w:rsidR="00090AD4" w:rsidRPr="00E51C9D">
        <w:rPr>
          <w:rFonts w:ascii="Times New Roman" w:eastAsia="SimSun" w:hAnsi="Times New Roman" w:cs="Times New Roman"/>
          <w:sz w:val="24"/>
          <w:szCs w:val="24"/>
          <w:lang w:eastAsia="zh-CN"/>
        </w:rPr>
        <w:t>.1. Основные виды разрешённого использования земельных участков и объектов капитального строительства:</w:t>
      </w:r>
    </w:p>
    <w:tbl>
      <w:tblPr>
        <w:tblW w:w="10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992"/>
        <w:gridCol w:w="1063"/>
        <w:gridCol w:w="851"/>
        <w:gridCol w:w="1131"/>
        <w:gridCol w:w="1134"/>
        <w:gridCol w:w="704"/>
        <w:gridCol w:w="713"/>
        <w:gridCol w:w="851"/>
      </w:tblGrid>
      <w:tr w:rsidR="00090AD4" w:rsidRPr="00E51C9D" w:rsidTr="00370177">
        <w:trPr>
          <w:cantSplit/>
          <w:trHeight w:val="798"/>
          <w:jc w:val="center"/>
        </w:trPr>
        <w:tc>
          <w:tcPr>
            <w:tcW w:w="2694" w:type="dxa"/>
            <w:vMerge w:val="restart"/>
            <w:shd w:val="clear" w:color="auto" w:fill="auto"/>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992" w:type="dxa"/>
            <w:vMerge w:val="restart"/>
            <w:shd w:val="clear" w:color="auto" w:fill="auto"/>
            <w:vAlign w:val="center"/>
          </w:tcPr>
          <w:p w:rsidR="00090AD4" w:rsidRPr="00E51C9D" w:rsidRDefault="00090AD4" w:rsidP="00FE118D">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447" w:type="dxa"/>
            <w:gridSpan w:val="7"/>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090AD4" w:rsidRPr="00E51C9D" w:rsidTr="00370177">
        <w:trPr>
          <w:cantSplit/>
          <w:trHeight w:val="4609"/>
          <w:jc w:val="center"/>
        </w:trPr>
        <w:tc>
          <w:tcPr>
            <w:tcW w:w="2694" w:type="dxa"/>
            <w:vMerge/>
            <w:shd w:val="clear" w:color="auto" w:fill="auto"/>
          </w:tcPr>
          <w:p w:rsidR="00090AD4" w:rsidRPr="00E51C9D" w:rsidRDefault="00090AD4" w:rsidP="00FE118D">
            <w:pPr>
              <w:widowControl w:val="0"/>
              <w:ind w:firstLine="0"/>
              <w:jc w:val="center"/>
              <w:rPr>
                <w:rFonts w:ascii="Times New Roman" w:eastAsia="SimSun" w:hAnsi="Times New Roman" w:cs="Times New Roman"/>
                <w:sz w:val="24"/>
                <w:szCs w:val="24"/>
                <w:lang w:eastAsia="zh-CN"/>
              </w:rPr>
            </w:pPr>
          </w:p>
        </w:tc>
        <w:tc>
          <w:tcPr>
            <w:tcW w:w="992" w:type="dxa"/>
            <w:vMerge/>
            <w:shd w:val="clear" w:color="auto" w:fill="auto"/>
          </w:tcPr>
          <w:p w:rsidR="00090AD4" w:rsidRPr="00E51C9D" w:rsidRDefault="00090AD4" w:rsidP="00FE118D">
            <w:pPr>
              <w:widowControl w:val="0"/>
              <w:ind w:firstLine="0"/>
              <w:jc w:val="center"/>
              <w:rPr>
                <w:rFonts w:ascii="Times New Roman" w:eastAsia="SimSun" w:hAnsi="Times New Roman" w:cs="Times New Roman"/>
                <w:sz w:val="24"/>
                <w:szCs w:val="24"/>
                <w:lang w:eastAsia="zh-CN"/>
              </w:rPr>
            </w:pPr>
          </w:p>
        </w:tc>
        <w:tc>
          <w:tcPr>
            <w:tcW w:w="1063" w:type="dxa"/>
            <w:textDirection w:val="btLr"/>
            <w:vAlign w:val="center"/>
          </w:tcPr>
          <w:p w:rsidR="00090AD4" w:rsidRPr="00E51C9D" w:rsidRDefault="00090AD4" w:rsidP="00FE118D">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51" w:type="dxa"/>
            <w:textDirection w:val="btLr"/>
            <w:vAlign w:val="center"/>
          </w:tcPr>
          <w:p w:rsidR="00090AD4" w:rsidRPr="00E51C9D" w:rsidRDefault="00090AD4" w:rsidP="00FE118D">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131" w:type="dxa"/>
            <w:textDirection w:val="btLr"/>
            <w:vAlign w:val="center"/>
          </w:tcPr>
          <w:p w:rsidR="00090AD4" w:rsidRPr="00E51C9D" w:rsidRDefault="00090AD4" w:rsidP="00FE118D">
            <w:pPr>
              <w:widowControl w:val="0"/>
              <w:ind w:left="113" w:right="113" w:firstLine="0"/>
              <w:jc w:val="center"/>
              <w:rPr>
                <w:rFonts w:ascii="Times New Roman" w:eastAsia="SimSun" w:hAnsi="Times New Roman" w:cs="Times New Roman"/>
                <w:lang w:eastAsia="zh-CN"/>
              </w:rPr>
            </w:pPr>
            <w:r w:rsidRPr="00E51C9D">
              <w:rPr>
                <w:rFonts w:ascii="Times New Roman" w:hAnsi="Times New Roman" w:cs="Times New Roman"/>
              </w:rPr>
              <w:t xml:space="preserve">минимальный отступ основных зданий, сооружений, строений и сооружений от границы, отделяющей земельный участок от территории общего пользования  </w:t>
            </w:r>
          </w:p>
        </w:tc>
        <w:tc>
          <w:tcPr>
            <w:tcW w:w="1134" w:type="dxa"/>
            <w:textDirection w:val="btLr"/>
            <w:vAlign w:val="center"/>
          </w:tcPr>
          <w:p w:rsidR="00090AD4" w:rsidRPr="00E51C9D" w:rsidRDefault="00090AD4" w:rsidP="00FE118D">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 смежных земельных участков</w:t>
            </w:r>
          </w:p>
        </w:tc>
        <w:tc>
          <w:tcPr>
            <w:tcW w:w="704" w:type="dxa"/>
            <w:textDirection w:val="btLr"/>
            <w:vAlign w:val="center"/>
          </w:tcPr>
          <w:p w:rsidR="00090AD4" w:rsidRPr="00E51C9D" w:rsidRDefault="00090AD4" w:rsidP="00FE118D">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713" w:type="dxa"/>
            <w:textDirection w:val="btLr"/>
            <w:vAlign w:val="center"/>
          </w:tcPr>
          <w:p w:rsidR="00090AD4" w:rsidRPr="00E51C9D" w:rsidRDefault="00090AD4" w:rsidP="00FE118D">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851" w:type="dxa"/>
            <w:textDirection w:val="btLr"/>
            <w:vAlign w:val="center"/>
          </w:tcPr>
          <w:p w:rsidR="00090AD4" w:rsidRPr="00E51C9D" w:rsidRDefault="00090AD4" w:rsidP="00FE118D">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090AD4" w:rsidRPr="00E51C9D" w:rsidTr="00370177">
        <w:trPr>
          <w:cantSplit/>
          <w:trHeight w:val="237"/>
          <w:jc w:val="center"/>
        </w:trPr>
        <w:tc>
          <w:tcPr>
            <w:tcW w:w="2694" w:type="dxa"/>
            <w:shd w:val="clear" w:color="auto" w:fill="auto"/>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992" w:type="dxa"/>
            <w:shd w:val="clear" w:color="auto" w:fill="auto"/>
            <w:vAlign w:val="center"/>
          </w:tcPr>
          <w:p w:rsidR="00090AD4" w:rsidRPr="00E51C9D" w:rsidRDefault="00090AD4" w:rsidP="00FE118D">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1063" w:type="dxa"/>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1" w:type="dxa"/>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131" w:type="dxa"/>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1134" w:type="dxa"/>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704" w:type="dxa"/>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713" w:type="dxa"/>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851" w:type="dxa"/>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090AD4" w:rsidRPr="00E51C9D" w:rsidTr="00370177">
        <w:trPr>
          <w:cantSplit/>
          <w:trHeight w:val="411"/>
          <w:jc w:val="center"/>
        </w:trPr>
        <w:tc>
          <w:tcPr>
            <w:tcW w:w="2694" w:type="dxa"/>
            <w:shd w:val="clear" w:color="auto" w:fill="auto"/>
          </w:tcPr>
          <w:p w:rsidR="00090AD4" w:rsidRPr="00E51C9D" w:rsidRDefault="00090AD4" w:rsidP="00FE118D">
            <w:pPr>
              <w:pStyle w:val="aff1"/>
              <w:ind w:firstLine="0"/>
              <w:rPr>
                <w:color w:val="auto"/>
              </w:rPr>
            </w:pPr>
            <w:r w:rsidRPr="00E51C9D">
              <w:rPr>
                <w:color w:val="auto"/>
              </w:rPr>
              <w:t>Хранение и переработка сельскохозяйственной продукции</w:t>
            </w:r>
          </w:p>
        </w:tc>
        <w:tc>
          <w:tcPr>
            <w:tcW w:w="992" w:type="dxa"/>
            <w:shd w:val="clear" w:color="auto" w:fill="auto"/>
          </w:tcPr>
          <w:p w:rsidR="00090AD4" w:rsidRPr="00E51C9D" w:rsidRDefault="00090AD4" w:rsidP="00FE118D">
            <w:pPr>
              <w:pStyle w:val="aff1"/>
              <w:ind w:firstLine="0"/>
              <w:jc w:val="center"/>
              <w:rPr>
                <w:color w:val="auto"/>
              </w:rPr>
            </w:pPr>
            <w:r w:rsidRPr="00E51C9D">
              <w:rPr>
                <w:color w:val="auto"/>
              </w:rPr>
              <w:t>1.15</w:t>
            </w:r>
          </w:p>
        </w:tc>
        <w:tc>
          <w:tcPr>
            <w:tcW w:w="1063"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50</w:t>
            </w:r>
            <w:r w:rsidRPr="00E51C9D">
              <w:rPr>
                <w:rFonts w:ascii="Times New Roman" w:hAnsi="Times New Roman" w:cs="Times New Roman"/>
                <w:sz w:val="24"/>
                <w:szCs w:val="24"/>
                <w:lang w:val="en-US"/>
              </w:rPr>
              <w:t>0/</w:t>
            </w:r>
            <w:r w:rsidRPr="00E51C9D">
              <w:rPr>
                <w:rFonts w:ascii="Times New Roman" w:hAnsi="Times New Roman" w:cs="Times New Roman"/>
                <w:sz w:val="24"/>
                <w:szCs w:val="24"/>
              </w:rPr>
              <w:t xml:space="preserve"> 50</w:t>
            </w:r>
            <w:r w:rsidRPr="00E51C9D">
              <w:rPr>
                <w:rFonts w:ascii="Times New Roman" w:hAnsi="Times New Roman" w:cs="Times New Roman"/>
                <w:sz w:val="24"/>
                <w:szCs w:val="24"/>
                <w:lang w:val="en-US"/>
              </w:rPr>
              <w:t>0</w:t>
            </w:r>
            <w:proofErr w:type="spellStart"/>
            <w:r w:rsidRPr="00E51C9D">
              <w:rPr>
                <w:rFonts w:ascii="Times New Roman" w:hAnsi="Times New Roman" w:cs="Times New Roman"/>
                <w:sz w:val="24"/>
                <w:szCs w:val="24"/>
              </w:rPr>
              <w:t>0</w:t>
            </w:r>
            <w:proofErr w:type="spellEnd"/>
            <w:r w:rsidRPr="00E51C9D">
              <w:rPr>
                <w:rFonts w:ascii="Times New Roman" w:hAnsi="Times New Roman" w:cs="Times New Roman"/>
                <w:sz w:val="24"/>
                <w:szCs w:val="24"/>
              </w:rPr>
              <w:t xml:space="preserve"> кв.м</w:t>
            </w:r>
          </w:p>
        </w:tc>
        <w:tc>
          <w:tcPr>
            <w:tcW w:w="851" w:type="dxa"/>
          </w:tcPr>
          <w:p w:rsidR="00090AD4" w:rsidRPr="00E51C9D" w:rsidRDefault="00090AD4" w:rsidP="00FE118D">
            <w:pPr>
              <w:pStyle w:val="aff1"/>
              <w:ind w:firstLine="0"/>
              <w:jc w:val="center"/>
              <w:rPr>
                <w:color w:val="auto"/>
              </w:rPr>
            </w:pPr>
            <w:r w:rsidRPr="00E51C9D">
              <w:rPr>
                <w:color w:val="auto"/>
              </w:rPr>
              <w:t>15 м</w:t>
            </w:r>
          </w:p>
        </w:tc>
        <w:tc>
          <w:tcPr>
            <w:tcW w:w="1131" w:type="dxa"/>
          </w:tcPr>
          <w:p w:rsidR="00090AD4" w:rsidRPr="00E51C9D" w:rsidRDefault="00090AD4" w:rsidP="00FE118D">
            <w:pPr>
              <w:pStyle w:val="aff1"/>
              <w:ind w:firstLine="0"/>
              <w:jc w:val="center"/>
              <w:rPr>
                <w:color w:val="auto"/>
              </w:rPr>
            </w:pPr>
            <w:r w:rsidRPr="00E51C9D">
              <w:rPr>
                <w:color w:val="auto"/>
              </w:rPr>
              <w:t xml:space="preserve">5 м </w:t>
            </w:r>
          </w:p>
        </w:tc>
        <w:tc>
          <w:tcPr>
            <w:tcW w:w="1134"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704"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713"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851"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090AD4" w:rsidRPr="00E51C9D" w:rsidTr="00370177">
        <w:trPr>
          <w:cantSplit/>
          <w:trHeight w:val="411"/>
          <w:jc w:val="center"/>
        </w:trPr>
        <w:tc>
          <w:tcPr>
            <w:tcW w:w="2694" w:type="dxa"/>
            <w:shd w:val="clear" w:color="auto" w:fill="auto"/>
          </w:tcPr>
          <w:p w:rsidR="00090AD4" w:rsidRPr="00E51C9D" w:rsidRDefault="00090AD4" w:rsidP="00FE118D">
            <w:pPr>
              <w:pStyle w:val="ConsPlusNormal"/>
              <w:ind w:left="35" w:hanging="35"/>
              <w:rPr>
                <w:rFonts w:ascii="Times New Roman" w:hAnsi="Times New Roman" w:cs="Times New Roman"/>
                <w:sz w:val="24"/>
                <w:szCs w:val="24"/>
              </w:rPr>
            </w:pPr>
            <w:r w:rsidRPr="00E51C9D">
              <w:rPr>
                <w:rFonts w:ascii="Times New Roman" w:hAnsi="Times New Roman" w:cs="Times New Roman"/>
                <w:sz w:val="24"/>
                <w:szCs w:val="24"/>
              </w:rPr>
              <w:t>Питомники</w:t>
            </w:r>
          </w:p>
        </w:tc>
        <w:tc>
          <w:tcPr>
            <w:tcW w:w="992" w:type="dxa"/>
            <w:shd w:val="clear" w:color="auto" w:fill="auto"/>
          </w:tcPr>
          <w:p w:rsidR="00090AD4" w:rsidRPr="00E51C9D" w:rsidRDefault="00090AD4" w:rsidP="00FE118D">
            <w:pPr>
              <w:pStyle w:val="ConsPlusNormal"/>
              <w:ind w:left="35" w:hanging="35"/>
              <w:jc w:val="center"/>
              <w:rPr>
                <w:rFonts w:ascii="Times New Roman" w:hAnsi="Times New Roman" w:cs="Times New Roman"/>
                <w:sz w:val="24"/>
                <w:szCs w:val="24"/>
              </w:rPr>
            </w:pPr>
            <w:r w:rsidRPr="00E51C9D">
              <w:rPr>
                <w:rFonts w:ascii="Times New Roman" w:hAnsi="Times New Roman" w:cs="Times New Roman"/>
                <w:sz w:val="24"/>
                <w:szCs w:val="24"/>
              </w:rPr>
              <w:t>1.17</w:t>
            </w:r>
          </w:p>
        </w:tc>
        <w:tc>
          <w:tcPr>
            <w:tcW w:w="1063"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500</w:t>
            </w:r>
            <w:r w:rsidRPr="00E51C9D">
              <w:rPr>
                <w:rFonts w:ascii="Times New Roman" w:hAnsi="Times New Roman" w:cs="Times New Roman"/>
                <w:sz w:val="24"/>
                <w:szCs w:val="24"/>
                <w:lang w:val="en-US"/>
              </w:rPr>
              <w:t>/</w:t>
            </w:r>
            <w:r w:rsidRPr="00E51C9D">
              <w:rPr>
                <w:rFonts w:ascii="Times New Roman" w:hAnsi="Times New Roman" w:cs="Times New Roman"/>
                <w:sz w:val="24"/>
                <w:szCs w:val="24"/>
              </w:rPr>
              <w:t xml:space="preserve"> 5000 кв.м</w:t>
            </w:r>
          </w:p>
        </w:tc>
        <w:tc>
          <w:tcPr>
            <w:tcW w:w="851" w:type="dxa"/>
          </w:tcPr>
          <w:p w:rsidR="00090AD4" w:rsidRPr="00E51C9D" w:rsidRDefault="00090AD4" w:rsidP="00FE118D">
            <w:pPr>
              <w:pStyle w:val="aff1"/>
              <w:ind w:firstLine="0"/>
              <w:jc w:val="center"/>
              <w:rPr>
                <w:color w:val="auto"/>
              </w:rPr>
            </w:pPr>
            <w:r w:rsidRPr="00E51C9D">
              <w:rPr>
                <w:color w:val="auto"/>
              </w:rPr>
              <w:t>15 м</w:t>
            </w:r>
          </w:p>
        </w:tc>
        <w:tc>
          <w:tcPr>
            <w:tcW w:w="1131" w:type="dxa"/>
          </w:tcPr>
          <w:p w:rsidR="00090AD4" w:rsidRPr="00E51C9D" w:rsidRDefault="00090AD4" w:rsidP="00FE118D">
            <w:pPr>
              <w:pStyle w:val="aff1"/>
              <w:ind w:firstLine="0"/>
              <w:jc w:val="center"/>
              <w:rPr>
                <w:color w:val="auto"/>
              </w:rPr>
            </w:pPr>
            <w:r w:rsidRPr="00E51C9D">
              <w:rPr>
                <w:color w:val="auto"/>
              </w:rPr>
              <w:t xml:space="preserve">5 м </w:t>
            </w:r>
          </w:p>
        </w:tc>
        <w:tc>
          <w:tcPr>
            <w:tcW w:w="1134"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704"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713"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6 м</w:t>
            </w:r>
          </w:p>
        </w:tc>
        <w:tc>
          <w:tcPr>
            <w:tcW w:w="851"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30%</w:t>
            </w:r>
          </w:p>
        </w:tc>
      </w:tr>
      <w:tr w:rsidR="00090AD4" w:rsidRPr="00E51C9D" w:rsidTr="00370177">
        <w:trPr>
          <w:cantSplit/>
          <w:trHeight w:val="411"/>
          <w:jc w:val="center"/>
        </w:trPr>
        <w:tc>
          <w:tcPr>
            <w:tcW w:w="2694" w:type="dxa"/>
            <w:shd w:val="clear" w:color="auto" w:fill="auto"/>
          </w:tcPr>
          <w:p w:rsidR="00090AD4" w:rsidRPr="00E51C9D" w:rsidRDefault="00090AD4" w:rsidP="00FE118D">
            <w:pPr>
              <w:pStyle w:val="aff1"/>
              <w:ind w:firstLine="0"/>
              <w:rPr>
                <w:color w:val="auto"/>
              </w:rPr>
            </w:pPr>
            <w:r w:rsidRPr="00E51C9D">
              <w:rPr>
                <w:color w:val="auto"/>
              </w:rPr>
              <w:lastRenderedPageBreak/>
              <w:t>Амбулаторное ветеринарное обслуживание</w:t>
            </w:r>
          </w:p>
        </w:tc>
        <w:tc>
          <w:tcPr>
            <w:tcW w:w="992" w:type="dxa"/>
            <w:shd w:val="clear" w:color="auto" w:fill="auto"/>
          </w:tcPr>
          <w:p w:rsidR="00090AD4" w:rsidRPr="00E51C9D" w:rsidRDefault="00090AD4" w:rsidP="00FE118D">
            <w:pPr>
              <w:pStyle w:val="aff1"/>
              <w:ind w:firstLine="0"/>
              <w:rPr>
                <w:color w:val="auto"/>
              </w:rPr>
            </w:pPr>
            <w:r w:rsidRPr="00E51C9D">
              <w:rPr>
                <w:color w:val="auto"/>
              </w:rPr>
              <w:t>3.10.1</w:t>
            </w:r>
          </w:p>
        </w:tc>
        <w:tc>
          <w:tcPr>
            <w:tcW w:w="1063"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w:t>
            </w:r>
            <w:r w:rsidRPr="00E51C9D">
              <w:rPr>
                <w:rFonts w:ascii="Times New Roman" w:hAnsi="Times New Roman" w:cs="Times New Roman"/>
                <w:sz w:val="24"/>
                <w:szCs w:val="24"/>
                <w:lang w:val="en-US"/>
              </w:rPr>
              <w:t>00/</w:t>
            </w:r>
            <w:r w:rsidRPr="00E51C9D">
              <w:rPr>
                <w:rFonts w:ascii="Times New Roman" w:hAnsi="Times New Roman" w:cs="Times New Roman"/>
                <w:sz w:val="24"/>
                <w:szCs w:val="24"/>
              </w:rPr>
              <w:t xml:space="preserve"> </w:t>
            </w:r>
            <w:r w:rsidRPr="00E51C9D">
              <w:rPr>
                <w:rFonts w:ascii="Times New Roman" w:hAnsi="Times New Roman" w:cs="Times New Roman"/>
                <w:sz w:val="24"/>
                <w:szCs w:val="24"/>
                <w:lang w:val="en-US"/>
              </w:rPr>
              <w:t>50</w:t>
            </w:r>
            <w:r w:rsidRPr="00E51C9D">
              <w:rPr>
                <w:rFonts w:ascii="Times New Roman" w:hAnsi="Times New Roman" w:cs="Times New Roman"/>
                <w:sz w:val="24"/>
                <w:szCs w:val="24"/>
              </w:rPr>
              <w:t>00 кв.м</w:t>
            </w:r>
          </w:p>
        </w:tc>
        <w:tc>
          <w:tcPr>
            <w:tcW w:w="851" w:type="dxa"/>
          </w:tcPr>
          <w:p w:rsidR="00090AD4" w:rsidRPr="00E51C9D" w:rsidRDefault="00090AD4" w:rsidP="00FE118D">
            <w:pPr>
              <w:pStyle w:val="aff1"/>
              <w:ind w:firstLine="0"/>
              <w:jc w:val="center"/>
              <w:rPr>
                <w:color w:val="auto"/>
              </w:rPr>
            </w:pPr>
            <w:r w:rsidRPr="00E51C9D">
              <w:rPr>
                <w:color w:val="auto"/>
              </w:rPr>
              <w:t>8 м</w:t>
            </w:r>
          </w:p>
        </w:tc>
        <w:tc>
          <w:tcPr>
            <w:tcW w:w="1131" w:type="dxa"/>
          </w:tcPr>
          <w:p w:rsidR="00090AD4" w:rsidRPr="00E51C9D" w:rsidRDefault="00090AD4" w:rsidP="00FE118D">
            <w:pPr>
              <w:pStyle w:val="aff1"/>
              <w:ind w:firstLine="0"/>
              <w:jc w:val="center"/>
              <w:rPr>
                <w:color w:val="auto"/>
              </w:rPr>
            </w:pPr>
            <w:r w:rsidRPr="00E51C9D">
              <w:rPr>
                <w:color w:val="auto"/>
              </w:rPr>
              <w:t xml:space="preserve">5 м </w:t>
            </w:r>
          </w:p>
        </w:tc>
        <w:tc>
          <w:tcPr>
            <w:tcW w:w="1134"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704"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2</w:t>
            </w:r>
          </w:p>
        </w:tc>
        <w:tc>
          <w:tcPr>
            <w:tcW w:w="713"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10 м</w:t>
            </w:r>
          </w:p>
        </w:tc>
        <w:tc>
          <w:tcPr>
            <w:tcW w:w="851"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370177" w:rsidRPr="00E51C9D" w:rsidTr="00370177">
        <w:trPr>
          <w:cantSplit/>
          <w:trHeight w:val="411"/>
          <w:jc w:val="center"/>
        </w:trPr>
        <w:tc>
          <w:tcPr>
            <w:tcW w:w="2694" w:type="dxa"/>
            <w:shd w:val="clear" w:color="auto" w:fill="auto"/>
          </w:tcPr>
          <w:p w:rsidR="00370177" w:rsidRPr="00E51C9D" w:rsidRDefault="00370177" w:rsidP="00FE118D">
            <w:pPr>
              <w:pStyle w:val="aff1"/>
              <w:ind w:firstLine="0"/>
              <w:rPr>
                <w:color w:val="auto"/>
              </w:rPr>
            </w:pPr>
            <w:r w:rsidRPr="00E51C9D">
              <w:rPr>
                <w:color w:val="auto"/>
              </w:rPr>
              <w:t>Деловое управление</w:t>
            </w:r>
          </w:p>
        </w:tc>
        <w:tc>
          <w:tcPr>
            <w:tcW w:w="992" w:type="dxa"/>
            <w:shd w:val="clear" w:color="auto" w:fill="auto"/>
          </w:tcPr>
          <w:p w:rsidR="00370177" w:rsidRPr="00E51C9D" w:rsidRDefault="00370177" w:rsidP="00FE118D">
            <w:pPr>
              <w:pStyle w:val="aff1"/>
              <w:ind w:firstLine="0"/>
              <w:jc w:val="center"/>
              <w:rPr>
                <w:color w:val="auto"/>
              </w:rPr>
            </w:pPr>
            <w:r w:rsidRPr="00E51C9D">
              <w:rPr>
                <w:color w:val="auto"/>
              </w:rPr>
              <w:t>4.1</w:t>
            </w:r>
          </w:p>
        </w:tc>
        <w:tc>
          <w:tcPr>
            <w:tcW w:w="1063" w:type="dxa"/>
            <w:vMerge w:val="restart"/>
            <w:vAlign w:val="center"/>
          </w:tcPr>
          <w:p w:rsidR="00370177" w:rsidRPr="00E51C9D" w:rsidRDefault="00370177" w:rsidP="0037017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50</w:t>
            </w:r>
            <w:r w:rsidRPr="00E51C9D">
              <w:rPr>
                <w:rFonts w:ascii="Times New Roman" w:hAnsi="Times New Roman" w:cs="Times New Roman"/>
                <w:sz w:val="24"/>
                <w:szCs w:val="24"/>
                <w:lang w:val="en-US"/>
              </w:rPr>
              <w:t>0/</w:t>
            </w:r>
            <w:r w:rsidRPr="00E51C9D">
              <w:rPr>
                <w:rFonts w:ascii="Times New Roman" w:hAnsi="Times New Roman" w:cs="Times New Roman"/>
                <w:sz w:val="24"/>
                <w:szCs w:val="24"/>
              </w:rPr>
              <w:t xml:space="preserve"> 50</w:t>
            </w:r>
            <w:r w:rsidRPr="00E51C9D">
              <w:rPr>
                <w:rFonts w:ascii="Times New Roman" w:hAnsi="Times New Roman" w:cs="Times New Roman"/>
                <w:sz w:val="24"/>
                <w:szCs w:val="24"/>
                <w:lang w:val="en-US"/>
              </w:rPr>
              <w:t>0</w:t>
            </w:r>
            <w:proofErr w:type="spellStart"/>
            <w:r w:rsidRPr="00E51C9D">
              <w:rPr>
                <w:rFonts w:ascii="Times New Roman" w:hAnsi="Times New Roman" w:cs="Times New Roman"/>
                <w:sz w:val="24"/>
                <w:szCs w:val="24"/>
              </w:rPr>
              <w:t>0</w:t>
            </w:r>
            <w:proofErr w:type="spellEnd"/>
            <w:r w:rsidRPr="00E51C9D">
              <w:rPr>
                <w:rFonts w:ascii="Times New Roman" w:hAnsi="Times New Roman" w:cs="Times New Roman"/>
                <w:sz w:val="24"/>
                <w:szCs w:val="24"/>
              </w:rPr>
              <w:t xml:space="preserve"> кв.м</w:t>
            </w:r>
          </w:p>
          <w:p w:rsidR="00370177" w:rsidRPr="00E51C9D" w:rsidRDefault="00370177" w:rsidP="00370177">
            <w:pPr>
              <w:pStyle w:val="ConsPlusNormal"/>
              <w:ind w:firstLine="0"/>
              <w:jc w:val="center"/>
              <w:rPr>
                <w:rFonts w:ascii="Times New Roman" w:hAnsi="Times New Roman" w:cs="Times New Roman"/>
                <w:sz w:val="24"/>
                <w:szCs w:val="24"/>
              </w:rPr>
            </w:pPr>
          </w:p>
        </w:tc>
        <w:tc>
          <w:tcPr>
            <w:tcW w:w="851" w:type="dxa"/>
            <w:vMerge w:val="restart"/>
            <w:vAlign w:val="center"/>
          </w:tcPr>
          <w:p w:rsidR="00370177" w:rsidRPr="00E51C9D" w:rsidRDefault="00370177" w:rsidP="00370177">
            <w:pPr>
              <w:pStyle w:val="aff1"/>
              <w:ind w:firstLine="0"/>
              <w:jc w:val="center"/>
              <w:rPr>
                <w:color w:val="auto"/>
              </w:rPr>
            </w:pPr>
            <w:r w:rsidRPr="00E51C9D">
              <w:rPr>
                <w:color w:val="auto"/>
              </w:rPr>
              <w:t>15 м</w:t>
            </w:r>
          </w:p>
          <w:p w:rsidR="00370177" w:rsidRPr="00E51C9D" w:rsidRDefault="00370177" w:rsidP="00370177">
            <w:pPr>
              <w:pStyle w:val="aff1"/>
              <w:ind w:firstLine="0"/>
              <w:jc w:val="center"/>
              <w:rPr>
                <w:color w:val="auto"/>
              </w:rPr>
            </w:pPr>
          </w:p>
        </w:tc>
        <w:tc>
          <w:tcPr>
            <w:tcW w:w="1131" w:type="dxa"/>
            <w:vMerge w:val="restart"/>
            <w:vAlign w:val="center"/>
          </w:tcPr>
          <w:p w:rsidR="00370177" w:rsidRPr="00E51C9D" w:rsidRDefault="00370177" w:rsidP="00370177">
            <w:pPr>
              <w:pStyle w:val="aff1"/>
              <w:ind w:firstLine="0"/>
              <w:jc w:val="center"/>
              <w:rPr>
                <w:color w:val="auto"/>
              </w:rPr>
            </w:pPr>
            <w:r w:rsidRPr="00E51C9D">
              <w:rPr>
                <w:color w:val="auto"/>
              </w:rPr>
              <w:t>5 м</w:t>
            </w:r>
          </w:p>
          <w:p w:rsidR="00370177" w:rsidRPr="00E51C9D" w:rsidRDefault="00370177" w:rsidP="00370177">
            <w:pPr>
              <w:pStyle w:val="aff1"/>
              <w:ind w:firstLine="0"/>
              <w:jc w:val="center"/>
              <w:rPr>
                <w:color w:val="auto"/>
              </w:rPr>
            </w:pPr>
          </w:p>
        </w:tc>
        <w:tc>
          <w:tcPr>
            <w:tcW w:w="1134" w:type="dxa"/>
            <w:vMerge w:val="restart"/>
            <w:vAlign w:val="center"/>
          </w:tcPr>
          <w:p w:rsidR="00370177" w:rsidRPr="00E51C9D" w:rsidRDefault="00370177" w:rsidP="0037017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p w:rsidR="00370177" w:rsidRPr="00E51C9D" w:rsidRDefault="00370177" w:rsidP="00370177">
            <w:pPr>
              <w:pStyle w:val="ConsPlusNormal"/>
              <w:ind w:firstLine="0"/>
              <w:jc w:val="center"/>
              <w:rPr>
                <w:rFonts w:ascii="Times New Roman" w:hAnsi="Times New Roman" w:cs="Times New Roman"/>
                <w:sz w:val="24"/>
                <w:szCs w:val="24"/>
              </w:rPr>
            </w:pPr>
          </w:p>
        </w:tc>
        <w:tc>
          <w:tcPr>
            <w:tcW w:w="704" w:type="dxa"/>
            <w:vMerge w:val="restart"/>
            <w:vAlign w:val="center"/>
          </w:tcPr>
          <w:p w:rsidR="00370177" w:rsidRPr="00E51C9D" w:rsidRDefault="00370177" w:rsidP="0037017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p w:rsidR="00370177" w:rsidRPr="00E51C9D" w:rsidRDefault="00370177" w:rsidP="00370177">
            <w:pPr>
              <w:pStyle w:val="ConsPlusNormal"/>
              <w:ind w:firstLine="0"/>
              <w:jc w:val="center"/>
              <w:rPr>
                <w:rFonts w:ascii="Times New Roman" w:hAnsi="Times New Roman" w:cs="Times New Roman"/>
                <w:sz w:val="24"/>
                <w:szCs w:val="24"/>
              </w:rPr>
            </w:pPr>
          </w:p>
        </w:tc>
        <w:tc>
          <w:tcPr>
            <w:tcW w:w="713" w:type="dxa"/>
            <w:vMerge w:val="restart"/>
            <w:vAlign w:val="center"/>
          </w:tcPr>
          <w:p w:rsidR="00370177" w:rsidRPr="00E51C9D" w:rsidRDefault="00370177" w:rsidP="0037017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p w:rsidR="00370177" w:rsidRPr="00E51C9D" w:rsidRDefault="00370177" w:rsidP="00370177">
            <w:pPr>
              <w:pStyle w:val="ConsPlusNormal"/>
              <w:ind w:firstLine="0"/>
              <w:jc w:val="center"/>
              <w:rPr>
                <w:rFonts w:ascii="Times New Roman" w:hAnsi="Times New Roman" w:cs="Times New Roman"/>
                <w:sz w:val="24"/>
                <w:szCs w:val="24"/>
              </w:rPr>
            </w:pPr>
          </w:p>
        </w:tc>
        <w:tc>
          <w:tcPr>
            <w:tcW w:w="851" w:type="dxa"/>
            <w:vMerge w:val="restart"/>
            <w:vAlign w:val="center"/>
          </w:tcPr>
          <w:p w:rsidR="00370177" w:rsidRPr="00E51C9D" w:rsidRDefault="00370177" w:rsidP="0037017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p w:rsidR="00370177" w:rsidRPr="00E51C9D" w:rsidRDefault="00370177" w:rsidP="00370177">
            <w:pPr>
              <w:pStyle w:val="ConsPlusNormal"/>
              <w:ind w:firstLine="0"/>
              <w:jc w:val="center"/>
              <w:rPr>
                <w:rFonts w:ascii="Times New Roman" w:hAnsi="Times New Roman" w:cs="Times New Roman"/>
                <w:sz w:val="24"/>
                <w:szCs w:val="24"/>
              </w:rPr>
            </w:pPr>
          </w:p>
        </w:tc>
      </w:tr>
      <w:tr w:rsidR="00370177" w:rsidRPr="00E51C9D" w:rsidTr="00370177">
        <w:trPr>
          <w:cantSplit/>
          <w:trHeight w:val="411"/>
          <w:jc w:val="center"/>
        </w:trPr>
        <w:tc>
          <w:tcPr>
            <w:tcW w:w="2694" w:type="dxa"/>
            <w:shd w:val="clear" w:color="auto" w:fill="auto"/>
          </w:tcPr>
          <w:p w:rsidR="00370177" w:rsidRPr="00E51C9D" w:rsidRDefault="00370177" w:rsidP="00FE118D">
            <w:pPr>
              <w:pStyle w:val="aff1"/>
              <w:ind w:firstLine="0"/>
              <w:rPr>
                <w:color w:val="auto"/>
              </w:rPr>
            </w:pPr>
            <w:r w:rsidRPr="00E51C9D">
              <w:rPr>
                <w:color w:val="auto"/>
              </w:rPr>
              <w:t>Легкая промышленность</w:t>
            </w:r>
          </w:p>
        </w:tc>
        <w:tc>
          <w:tcPr>
            <w:tcW w:w="992" w:type="dxa"/>
            <w:shd w:val="clear" w:color="auto" w:fill="auto"/>
          </w:tcPr>
          <w:p w:rsidR="00370177" w:rsidRPr="00E51C9D" w:rsidRDefault="00370177" w:rsidP="00FE118D">
            <w:pPr>
              <w:pStyle w:val="aff1"/>
              <w:ind w:firstLine="0"/>
              <w:jc w:val="center"/>
              <w:rPr>
                <w:color w:val="auto"/>
              </w:rPr>
            </w:pPr>
            <w:r w:rsidRPr="00E51C9D">
              <w:rPr>
                <w:color w:val="auto"/>
              </w:rPr>
              <w:t>6.3</w:t>
            </w:r>
          </w:p>
        </w:tc>
        <w:tc>
          <w:tcPr>
            <w:tcW w:w="1063"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851" w:type="dxa"/>
            <w:vMerge/>
          </w:tcPr>
          <w:p w:rsidR="00370177" w:rsidRPr="00E51C9D" w:rsidRDefault="00370177" w:rsidP="00FE118D">
            <w:pPr>
              <w:pStyle w:val="aff1"/>
              <w:ind w:firstLine="0"/>
              <w:jc w:val="center"/>
              <w:rPr>
                <w:color w:val="auto"/>
              </w:rPr>
            </w:pPr>
          </w:p>
        </w:tc>
        <w:tc>
          <w:tcPr>
            <w:tcW w:w="1131" w:type="dxa"/>
            <w:vMerge/>
          </w:tcPr>
          <w:p w:rsidR="00370177" w:rsidRPr="00E51C9D" w:rsidRDefault="00370177" w:rsidP="00FE118D">
            <w:pPr>
              <w:pStyle w:val="aff1"/>
              <w:ind w:firstLine="0"/>
              <w:jc w:val="center"/>
              <w:rPr>
                <w:color w:val="auto"/>
              </w:rPr>
            </w:pPr>
          </w:p>
        </w:tc>
        <w:tc>
          <w:tcPr>
            <w:tcW w:w="1134"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704"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713"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851" w:type="dxa"/>
            <w:vMerge/>
          </w:tcPr>
          <w:p w:rsidR="00370177" w:rsidRPr="00E51C9D" w:rsidRDefault="00370177" w:rsidP="00FE118D">
            <w:pPr>
              <w:pStyle w:val="ConsPlusNormal"/>
              <w:ind w:firstLine="0"/>
              <w:jc w:val="center"/>
              <w:rPr>
                <w:rFonts w:ascii="Times New Roman" w:hAnsi="Times New Roman" w:cs="Times New Roman"/>
                <w:sz w:val="24"/>
                <w:szCs w:val="24"/>
              </w:rPr>
            </w:pPr>
          </w:p>
        </w:tc>
      </w:tr>
      <w:tr w:rsidR="00370177" w:rsidRPr="00E51C9D" w:rsidTr="00370177">
        <w:trPr>
          <w:trHeight w:val="20"/>
          <w:jc w:val="center"/>
        </w:trPr>
        <w:tc>
          <w:tcPr>
            <w:tcW w:w="2694" w:type="dxa"/>
            <w:shd w:val="clear" w:color="auto" w:fill="auto"/>
          </w:tcPr>
          <w:p w:rsidR="00370177" w:rsidRPr="00E51C9D" w:rsidRDefault="00370177" w:rsidP="00FE118D">
            <w:pPr>
              <w:pStyle w:val="aff1"/>
              <w:ind w:firstLine="0"/>
              <w:rPr>
                <w:color w:val="auto"/>
              </w:rPr>
            </w:pPr>
            <w:r w:rsidRPr="00E51C9D">
              <w:rPr>
                <w:color w:val="auto"/>
              </w:rPr>
              <w:t>Пищевая промышленность</w:t>
            </w:r>
          </w:p>
        </w:tc>
        <w:tc>
          <w:tcPr>
            <w:tcW w:w="992" w:type="dxa"/>
            <w:shd w:val="clear" w:color="auto" w:fill="auto"/>
          </w:tcPr>
          <w:p w:rsidR="00370177" w:rsidRPr="00E51C9D" w:rsidRDefault="00370177" w:rsidP="00FE118D">
            <w:pPr>
              <w:pStyle w:val="aff1"/>
              <w:ind w:firstLine="0"/>
              <w:jc w:val="center"/>
              <w:rPr>
                <w:color w:val="auto"/>
              </w:rPr>
            </w:pPr>
            <w:r w:rsidRPr="00E51C9D">
              <w:rPr>
                <w:color w:val="auto"/>
              </w:rPr>
              <w:t>6.4</w:t>
            </w:r>
          </w:p>
        </w:tc>
        <w:tc>
          <w:tcPr>
            <w:tcW w:w="1063"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851" w:type="dxa"/>
            <w:vMerge/>
          </w:tcPr>
          <w:p w:rsidR="00370177" w:rsidRPr="00E51C9D" w:rsidRDefault="00370177" w:rsidP="00FE118D">
            <w:pPr>
              <w:pStyle w:val="aff1"/>
              <w:ind w:firstLine="0"/>
              <w:jc w:val="center"/>
              <w:rPr>
                <w:color w:val="auto"/>
              </w:rPr>
            </w:pPr>
          </w:p>
        </w:tc>
        <w:tc>
          <w:tcPr>
            <w:tcW w:w="1131" w:type="dxa"/>
            <w:vMerge/>
          </w:tcPr>
          <w:p w:rsidR="00370177" w:rsidRPr="00E51C9D" w:rsidRDefault="00370177" w:rsidP="00FE118D">
            <w:pPr>
              <w:pStyle w:val="aff1"/>
              <w:ind w:firstLine="0"/>
              <w:jc w:val="center"/>
              <w:rPr>
                <w:color w:val="auto"/>
              </w:rPr>
            </w:pPr>
          </w:p>
        </w:tc>
        <w:tc>
          <w:tcPr>
            <w:tcW w:w="1134"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704"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713"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851" w:type="dxa"/>
            <w:vMerge/>
          </w:tcPr>
          <w:p w:rsidR="00370177" w:rsidRPr="00E51C9D" w:rsidRDefault="00370177" w:rsidP="00FE118D">
            <w:pPr>
              <w:pStyle w:val="ConsPlusNormal"/>
              <w:ind w:firstLine="0"/>
              <w:jc w:val="center"/>
              <w:rPr>
                <w:rFonts w:ascii="Times New Roman" w:hAnsi="Times New Roman" w:cs="Times New Roman"/>
                <w:sz w:val="24"/>
                <w:szCs w:val="24"/>
              </w:rPr>
            </w:pPr>
          </w:p>
        </w:tc>
      </w:tr>
      <w:tr w:rsidR="00370177" w:rsidRPr="00E51C9D" w:rsidTr="00370177">
        <w:trPr>
          <w:cantSplit/>
          <w:trHeight w:val="411"/>
          <w:jc w:val="center"/>
        </w:trPr>
        <w:tc>
          <w:tcPr>
            <w:tcW w:w="2694" w:type="dxa"/>
            <w:shd w:val="clear" w:color="auto" w:fill="auto"/>
          </w:tcPr>
          <w:p w:rsidR="00370177" w:rsidRPr="00E51C9D" w:rsidRDefault="00370177" w:rsidP="00FE118D">
            <w:pPr>
              <w:pStyle w:val="aff1"/>
              <w:ind w:firstLine="0"/>
              <w:rPr>
                <w:color w:val="auto"/>
              </w:rPr>
            </w:pPr>
            <w:r w:rsidRPr="00E51C9D">
              <w:rPr>
                <w:color w:val="auto"/>
              </w:rPr>
              <w:t>Строительная промышленность</w:t>
            </w:r>
          </w:p>
        </w:tc>
        <w:tc>
          <w:tcPr>
            <w:tcW w:w="992" w:type="dxa"/>
            <w:shd w:val="clear" w:color="auto" w:fill="auto"/>
          </w:tcPr>
          <w:p w:rsidR="00370177" w:rsidRPr="00E51C9D" w:rsidRDefault="00370177" w:rsidP="00FE118D">
            <w:pPr>
              <w:pStyle w:val="aff1"/>
              <w:ind w:firstLine="0"/>
              <w:jc w:val="center"/>
              <w:rPr>
                <w:color w:val="auto"/>
              </w:rPr>
            </w:pPr>
            <w:r w:rsidRPr="00E51C9D">
              <w:rPr>
                <w:color w:val="auto"/>
              </w:rPr>
              <w:t>6.6</w:t>
            </w:r>
          </w:p>
        </w:tc>
        <w:tc>
          <w:tcPr>
            <w:tcW w:w="1063"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851" w:type="dxa"/>
            <w:vMerge/>
          </w:tcPr>
          <w:p w:rsidR="00370177" w:rsidRPr="00E51C9D" w:rsidRDefault="00370177" w:rsidP="00FE118D">
            <w:pPr>
              <w:pStyle w:val="aff1"/>
              <w:ind w:firstLine="0"/>
              <w:jc w:val="center"/>
              <w:rPr>
                <w:color w:val="auto"/>
              </w:rPr>
            </w:pPr>
          </w:p>
        </w:tc>
        <w:tc>
          <w:tcPr>
            <w:tcW w:w="1131" w:type="dxa"/>
            <w:vMerge/>
          </w:tcPr>
          <w:p w:rsidR="00370177" w:rsidRPr="00E51C9D" w:rsidRDefault="00370177" w:rsidP="00FE118D">
            <w:pPr>
              <w:pStyle w:val="aff1"/>
              <w:ind w:firstLine="0"/>
              <w:jc w:val="center"/>
              <w:rPr>
                <w:color w:val="auto"/>
              </w:rPr>
            </w:pPr>
          </w:p>
        </w:tc>
        <w:tc>
          <w:tcPr>
            <w:tcW w:w="1134"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704"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713"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851" w:type="dxa"/>
            <w:vMerge/>
          </w:tcPr>
          <w:p w:rsidR="00370177" w:rsidRPr="00E51C9D" w:rsidRDefault="00370177" w:rsidP="00FE118D">
            <w:pPr>
              <w:pStyle w:val="ConsPlusNormal"/>
              <w:ind w:firstLine="0"/>
              <w:jc w:val="center"/>
              <w:rPr>
                <w:rFonts w:ascii="Times New Roman" w:hAnsi="Times New Roman" w:cs="Times New Roman"/>
                <w:sz w:val="24"/>
                <w:szCs w:val="24"/>
              </w:rPr>
            </w:pPr>
          </w:p>
        </w:tc>
      </w:tr>
      <w:tr w:rsidR="00090AD4" w:rsidRPr="00E51C9D" w:rsidTr="00370177">
        <w:trPr>
          <w:trHeight w:val="20"/>
          <w:jc w:val="center"/>
        </w:trPr>
        <w:tc>
          <w:tcPr>
            <w:tcW w:w="2694" w:type="dxa"/>
            <w:shd w:val="clear" w:color="auto" w:fill="auto"/>
          </w:tcPr>
          <w:p w:rsidR="00090AD4" w:rsidRPr="00E51C9D" w:rsidRDefault="00090AD4" w:rsidP="00FE118D">
            <w:pPr>
              <w:pStyle w:val="aff1"/>
              <w:ind w:firstLine="0"/>
              <w:rPr>
                <w:color w:val="auto"/>
              </w:rPr>
            </w:pPr>
            <w:r w:rsidRPr="00E51C9D">
              <w:rPr>
                <w:color w:val="auto"/>
              </w:rPr>
              <w:t>Связь</w:t>
            </w:r>
          </w:p>
        </w:tc>
        <w:tc>
          <w:tcPr>
            <w:tcW w:w="992" w:type="dxa"/>
            <w:shd w:val="clear" w:color="auto" w:fill="auto"/>
          </w:tcPr>
          <w:p w:rsidR="00090AD4" w:rsidRPr="00E51C9D" w:rsidRDefault="00090AD4" w:rsidP="00FE118D">
            <w:pPr>
              <w:pStyle w:val="aff1"/>
              <w:ind w:firstLine="0"/>
              <w:jc w:val="center"/>
              <w:rPr>
                <w:color w:val="auto"/>
              </w:rPr>
            </w:pPr>
            <w:r w:rsidRPr="00E51C9D">
              <w:rPr>
                <w:color w:val="auto"/>
              </w:rPr>
              <w:t>6.8</w:t>
            </w:r>
          </w:p>
        </w:tc>
        <w:tc>
          <w:tcPr>
            <w:tcW w:w="6447" w:type="dxa"/>
            <w:gridSpan w:val="7"/>
          </w:tcPr>
          <w:p w:rsidR="00090AD4" w:rsidRPr="00E51C9D" w:rsidRDefault="00090AD4" w:rsidP="00FE118D">
            <w:pPr>
              <w:pStyle w:val="aff1"/>
              <w:ind w:firstLine="0"/>
              <w:jc w:val="center"/>
              <w:rPr>
                <w:color w:val="auto"/>
              </w:rPr>
            </w:pPr>
            <w:r w:rsidRPr="00E51C9D">
              <w:rPr>
                <w:color w:val="auto"/>
              </w:rPr>
              <w:t>Не подлежат установлению, определяются в соответствии с техническими и санитарными нормами</w:t>
            </w:r>
          </w:p>
        </w:tc>
      </w:tr>
      <w:tr w:rsidR="00370177" w:rsidRPr="00E51C9D" w:rsidTr="00370177">
        <w:trPr>
          <w:trHeight w:val="405"/>
          <w:jc w:val="center"/>
        </w:trPr>
        <w:tc>
          <w:tcPr>
            <w:tcW w:w="2694" w:type="dxa"/>
            <w:shd w:val="clear" w:color="auto" w:fill="auto"/>
          </w:tcPr>
          <w:p w:rsidR="00370177" w:rsidRPr="00E51C9D" w:rsidRDefault="00370177" w:rsidP="00FE118D">
            <w:pPr>
              <w:pStyle w:val="aff1"/>
              <w:ind w:firstLine="0"/>
              <w:rPr>
                <w:color w:val="auto"/>
              </w:rPr>
            </w:pPr>
            <w:r w:rsidRPr="00E51C9D">
              <w:rPr>
                <w:color w:val="auto"/>
              </w:rPr>
              <w:t>Склады</w:t>
            </w:r>
          </w:p>
        </w:tc>
        <w:tc>
          <w:tcPr>
            <w:tcW w:w="992" w:type="dxa"/>
            <w:shd w:val="clear" w:color="auto" w:fill="auto"/>
          </w:tcPr>
          <w:p w:rsidR="00370177" w:rsidRPr="00E51C9D" w:rsidRDefault="00370177" w:rsidP="00FE118D">
            <w:pPr>
              <w:pStyle w:val="aff1"/>
              <w:ind w:firstLine="0"/>
              <w:jc w:val="center"/>
              <w:rPr>
                <w:color w:val="auto"/>
              </w:rPr>
            </w:pPr>
            <w:r w:rsidRPr="00E51C9D">
              <w:rPr>
                <w:color w:val="auto"/>
              </w:rPr>
              <w:t>6.9</w:t>
            </w:r>
          </w:p>
        </w:tc>
        <w:tc>
          <w:tcPr>
            <w:tcW w:w="1063" w:type="dxa"/>
            <w:vMerge w:val="restart"/>
            <w:vAlign w:val="center"/>
          </w:tcPr>
          <w:p w:rsidR="00370177" w:rsidRPr="00E51C9D" w:rsidRDefault="00370177" w:rsidP="0037017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50</w:t>
            </w:r>
            <w:r w:rsidRPr="00E51C9D">
              <w:rPr>
                <w:rFonts w:ascii="Times New Roman" w:hAnsi="Times New Roman" w:cs="Times New Roman"/>
                <w:sz w:val="24"/>
                <w:szCs w:val="24"/>
                <w:lang w:val="en-US"/>
              </w:rPr>
              <w:t>0/</w:t>
            </w:r>
            <w:r w:rsidRPr="00E51C9D">
              <w:rPr>
                <w:rFonts w:ascii="Times New Roman" w:hAnsi="Times New Roman" w:cs="Times New Roman"/>
                <w:sz w:val="24"/>
                <w:szCs w:val="24"/>
              </w:rPr>
              <w:t xml:space="preserve"> 50</w:t>
            </w:r>
            <w:r w:rsidRPr="00E51C9D">
              <w:rPr>
                <w:rFonts w:ascii="Times New Roman" w:hAnsi="Times New Roman" w:cs="Times New Roman"/>
                <w:sz w:val="24"/>
                <w:szCs w:val="24"/>
                <w:lang w:val="en-US"/>
              </w:rPr>
              <w:t>0</w:t>
            </w:r>
            <w:proofErr w:type="spellStart"/>
            <w:r w:rsidRPr="00E51C9D">
              <w:rPr>
                <w:rFonts w:ascii="Times New Roman" w:hAnsi="Times New Roman" w:cs="Times New Roman"/>
                <w:sz w:val="24"/>
                <w:szCs w:val="24"/>
              </w:rPr>
              <w:t>0</w:t>
            </w:r>
            <w:proofErr w:type="spellEnd"/>
            <w:r w:rsidRPr="00E51C9D">
              <w:rPr>
                <w:rFonts w:ascii="Times New Roman" w:hAnsi="Times New Roman" w:cs="Times New Roman"/>
                <w:sz w:val="24"/>
                <w:szCs w:val="24"/>
              </w:rPr>
              <w:t xml:space="preserve"> кв.м</w:t>
            </w:r>
          </w:p>
          <w:p w:rsidR="00370177" w:rsidRPr="00E51C9D" w:rsidRDefault="00370177" w:rsidP="00370177">
            <w:pPr>
              <w:pStyle w:val="ConsPlusNormal"/>
              <w:ind w:firstLine="0"/>
              <w:jc w:val="center"/>
              <w:rPr>
                <w:rFonts w:ascii="Times New Roman" w:hAnsi="Times New Roman" w:cs="Times New Roman"/>
                <w:sz w:val="24"/>
                <w:szCs w:val="24"/>
              </w:rPr>
            </w:pPr>
          </w:p>
        </w:tc>
        <w:tc>
          <w:tcPr>
            <w:tcW w:w="851" w:type="dxa"/>
            <w:vMerge w:val="restart"/>
            <w:vAlign w:val="center"/>
          </w:tcPr>
          <w:p w:rsidR="00370177" w:rsidRPr="00E51C9D" w:rsidRDefault="00370177" w:rsidP="00370177">
            <w:pPr>
              <w:pStyle w:val="aff1"/>
              <w:ind w:firstLine="0"/>
              <w:jc w:val="center"/>
              <w:rPr>
                <w:color w:val="auto"/>
              </w:rPr>
            </w:pPr>
            <w:r w:rsidRPr="00E51C9D">
              <w:rPr>
                <w:color w:val="auto"/>
              </w:rPr>
              <w:t>15 м</w:t>
            </w:r>
          </w:p>
          <w:p w:rsidR="00370177" w:rsidRPr="00E51C9D" w:rsidRDefault="00370177" w:rsidP="00370177">
            <w:pPr>
              <w:pStyle w:val="aff1"/>
              <w:ind w:firstLine="0"/>
              <w:jc w:val="center"/>
              <w:rPr>
                <w:color w:val="auto"/>
              </w:rPr>
            </w:pPr>
          </w:p>
        </w:tc>
        <w:tc>
          <w:tcPr>
            <w:tcW w:w="1131" w:type="dxa"/>
            <w:vMerge w:val="restart"/>
            <w:vAlign w:val="center"/>
          </w:tcPr>
          <w:p w:rsidR="00370177" w:rsidRPr="00E51C9D" w:rsidRDefault="00370177" w:rsidP="00370177">
            <w:pPr>
              <w:pStyle w:val="aff1"/>
              <w:ind w:firstLine="0"/>
              <w:jc w:val="center"/>
              <w:rPr>
                <w:color w:val="auto"/>
              </w:rPr>
            </w:pPr>
            <w:r w:rsidRPr="00E51C9D">
              <w:rPr>
                <w:color w:val="auto"/>
              </w:rPr>
              <w:t>5 м</w:t>
            </w:r>
          </w:p>
          <w:p w:rsidR="00370177" w:rsidRPr="00E51C9D" w:rsidRDefault="00370177" w:rsidP="00370177">
            <w:pPr>
              <w:pStyle w:val="aff1"/>
              <w:ind w:firstLine="0"/>
              <w:jc w:val="center"/>
              <w:rPr>
                <w:color w:val="auto"/>
              </w:rPr>
            </w:pPr>
          </w:p>
        </w:tc>
        <w:tc>
          <w:tcPr>
            <w:tcW w:w="1134" w:type="dxa"/>
            <w:vMerge w:val="restart"/>
            <w:vAlign w:val="center"/>
          </w:tcPr>
          <w:p w:rsidR="00370177" w:rsidRPr="00E51C9D" w:rsidRDefault="00370177" w:rsidP="0037017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p w:rsidR="00370177" w:rsidRPr="00E51C9D" w:rsidRDefault="00370177" w:rsidP="00370177">
            <w:pPr>
              <w:pStyle w:val="ConsPlusNormal"/>
              <w:ind w:firstLine="0"/>
              <w:jc w:val="center"/>
              <w:rPr>
                <w:rFonts w:ascii="Times New Roman" w:hAnsi="Times New Roman" w:cs="Times New Roman"/>
                <w:sz w:val="24"/>
                <w:szCs w:val="24"/>
              </w:rPr>
            </w:pPr>
          </w:p>
        </w:tc>
        <w:tc>
          <w:tcPr>
            <w:tcW w:w="704" w:type="dxa"/>
            <w:vMerge w:val="restart"/>
            <w:vAlign w:val="center"/>
          </w:tcPr>
          <w:p w:rsidR="00370177" w:rsidRPr="00E51C9D" w:rsidRDefault="00370177" w:rsidP="0037017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p w:rsidR="00370177" w:rsidRPr="00E51C9D" w:rsidRDefault="00370177" w:rsidP="00370177">
            <w:pPr>
              <w:pStyle w:val="ConsPlusNormal"/>
              <w:ind w:firstLine="0"/>
              <w:jc w:val="center"/>
              <w:rPr>
                <w:rFonts w:ascii="Times New Roman" w:hAnsi="Times New Roman" w:cs="Times New Roman"/>
                <w:sz w:val="24"/>
                <w:szCs w:val="24"/>
              </w:rPr>
            </w:pPr>
          </w:p>
        </w:tc>
        <w:tc>
          <w:tcPr>
            <w:tcW w:w="713" w:type="dxa"/>
            <w:vMerge w:val="restart"/>
            <w:vAlign w:val="center"/>
          </w:tcPr>
          <w:p w:rsidR="00370177" w:rsidRPr="00E51C9D" w:rsidRDefault="00370177" w:rsidP="0037017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p w:rsidR="00370177" w:rsidRPr="00E51C9D" w:rsidRDefault="00370177" w:rsidP="00370177">
            <w:pPr>
              <w:pStyle w:val="ConsPlusNormal"/>
              <w:ind w:firstLine="0"/>
              <w:jc w:val="center"/>
              <w:rPr>
                <w:rFonts w:ascii="Times New Roman" w:hAnsi="Times New Roman" w:cs="Times New Roman"/>
                <w:sz w:val="24"/>
                <w:szCs w:val="24"/>
              </w:rPr>
            </w:pPr>
          </w:p>
        </w:tc>
        <w:tc>
          <w:tcPr>
            <w:tcW w:w="851" w:type="dxa"/>
            <w:vMerge w:val="restart"/>
            <w:vAlign w:val="center"/>
          </w:tcPr>
          <w:p w:rsidR="00370177" w:rsidRPr="00E51C9D" w:rsidRDefault="00370177" w:rsidP="0037017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p w:rsidR="00370177" w:rsidRPr="00E51C9D" w:rsidRDefault="00370177" w:rsidP="00370177">
            <w:pPr>
              <w:pStyle w:val="ConsPlusNormal"/>
              <w:ind w:firstLine="0"/>
              <w:jc w:val="center"/>
              <w:rPr>
                <w:rFonts w:ascii="Times New Roman" w:hAnsi="Times New Roman" w:cs="Times New Roman"/>
                <w:sz w:val="24"/>
                <w:szCs w:val="24"/>
              </w:rPr>
            </w:pPr>
          </w:p>
        </w:tc>
      </w:tr>
      <w:tr w:rsidR="00370177" w:rsidRPr="00E51C9D" w:rsidTr="00370177">
        <w:trPr>
          <w:trHeight w:val="408"/>
          <w:jc w:val="center"/>
        </w:trPr>
        <w:tc>
          <w:tcPr>
            <w:tcW w:w="2694" w:type="dxa"/>
            <w:shd w:val="clear" w:color="auto" w:fill="auto"/>
          </w:tcPr>
          <w:p w:rsidR="00370177" w:rsidRPr="00E51C9D" w:rsidRDefault="00370177" w:rsidP="00FE118D">
            <w:pPr>
              <w:pStyle w:val="aff1"/>
              <w:ind w:firstLine="0"/>
              <w:rPr>
                <w:color w:val="auto"/>
              </w:rPr>
            </w:pPr>
            <w:r w:rsidRPr="00E51C9D">
              <w:rPr>
                <w:color w:val="auto"/>
              </w:rPr>
              <w:t>Складские площадки</w:t>
            </w:r>
          </w:p>
        </w:tc>
        <w:tc>
          <w:tcPr>
            <w:tcW w:w="992" w:type="dxa"/>
            <w:shd w:val="clear" w:color="auto" w:fill="auto"/>
          </w:tcPr>
          <w:p w:rsidR="00370177" w:rsidRPr="00E51C9D" w:rsidRDefault="00370177" w:rsidP="00FE118D">
            <w:pPr>
              <w:pStyle w:val="aff1"/>
              <w:ind w:firstLine="0"/>
              <w:jc w:val="center"/>
              <w:rPr>
                <w:color w:val="auto"/>
              </w:rPr>
            </w:pPr>
            <w:r w:rsidRPr="00E51C9D">
              <w:rPr>
                <w:color w:val="auto"/>
              </w:rPr>
              <w:t>6.9.1</w:t>
            </w:r>
          </w:p>
        </w:tc>
        <w:tc>
          <w:tcPr>
            <w:tcW w:w="1063"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851" w:type="dxa"/>
            <w:vMerge/>
          </w:tcPr>
          <w:p w:rsidR="00370177" w:rsidRPr="00E51C9D" w:rsidRDefault="00370177" w:rsidP="00FE118D">
            <w:pPr>
              <w:pStyle w:val="aff1"/>
              <w:ind w:firstLine="0"/>
              <w:jc w:val="center"/>
              <w:rPr>
                <w:color w:val="auto"/>
              </w:rPr>
            </w:pPr>
          </w:p>
        </w:tc>
        <w:tc>
          <w:tcPr>
            <w:tcW w:w="1131" w:type="dxa"/>
            <w:vMerge/>
          </w:tcPr>
          <w:p w:rsidR="00370177" w:rsidRPr="00E51C9D" w:rsidRDefault="00370177" w:rsidP="00FE118D">
            <w:pPr>
              <w:pStyle w:val="aff1"/>
              <w:ind w:firstLine="0"/>
              <w:jc w:val="center"/>
              <w:rPr>
                <w:color w:val="auto"/>
              </w:rPr>
            </w:pPr>
          </w:p>
        </w:tc>
        <w:tc>
          <w:tcPr>
            <w:tcW w:w="1134"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704"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713"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851" w:type="dxa"/>
            <w:vMerge/>
          </w:tcPr>
          <w:p w:rsidR="00370177" w:rsidRPr="00E51C9D" w:rsidRDefault="00370177" w:rsidP="00FE118D">
            <w:pPr>
              <w:pStyle w:val="ConsPlusNormal"/>
              <w:ind w:firstLine="0"/>
              <w:jc w:val="center"/>
              <w:rPr>
                <w:rFonts w:ascii="Times New Roman" w:hAnsi="Times New Roman" w:cs="Times New Roman"/>
                <w:sz w:val="24"/>
                <w:szCs w:val="24"/>
              </w:rPr>
            </w:pPr>
          </w:p>
        </w:tc>
      </w:tr>
      <w:tr w:rsidR="00370177" w:rsidRPr="00E51C9D" w:rsidTr="00370177">
        <w:trPr>
          <w:trHeight w:val="20"/>
          <w:jc w:val="center"/>
        </w:trPr>
        <w:tc>
          <w:tcPr>
            <w:tcW w:w="2694" w:type="dxa"/>
            <w:shd w:val="clear" w:color="auto" w:fill="auto"/>
          </w:tcPr>
          <w:p w:rsidR="00370177" w:rsidRPr="00E51C9D" w:rsidRDefault="00370177" w:rsidP="00FE118D">
            <w:pPr>
              <w:pStyle w:val="aff1"/>
              <w:ind w:firstLine="0"/>
              <w:rPr>
                <w:color w:val="auto"/>
              </w:rPr>
            </w:pPr>
            <w:r w:rsidRPr="00E51C9D">
              <w:rPr>
                <w:color w:val="auto"/>
              </w:rPr>
              <w:t>Целлюлозно-бумажная промышленность</w:t>
            </w:r>
          </w:p>
        </w:tc>
        <w:tc>
          <w:tcPr>
            <w:tcW w:w="992" w:type="dxa"/>
            <w:shd w:val="clear" w:color="auto" w:fill="auto"/>
          </w:tcPr>
          <w:p w:rsidR="00370177" w:rsidRPr="00E51C9D" w:rsidRDefault="00370177" w:rsidP="00FE118D">
            <w:pPr>
              <w:pStyle w:val="aff1"/>
              <w:ind w:firstLine="0"/>
              <w:jc w:val="center"/>
              <w:rPr>
                <w:color w:val="auto"/>
              </w:rPr>
            </w:pPr>
            <w:r w:rsidRPr="00E51C9D">
              <w:rPr>
                <w:color w:val="auto"/>
              </w:rPr>
              <w:t>6.11</w:t>
            </w:r>
          </w:p>
        </w:tc>
        <w:tc>
          <w:tcPr>
            <w:tcW w:w="1063"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851" w:type="dxa"/>
            <w:vMerge/>
          </w:tcPr>
          <w:p w:rsidR="00370177" w:rsidRPr="00E51C9D" w:rsidRDefault="00370177" w:rsidP="00FE118D">
            <w:pPr>
              <w:pStyle w:val="aff1"/>
              <w:ind w:firstLine="0"/>
              <w:jc w:val="center"/>
              <w:rPr>
                <w:color w:val="auto"/>
              </w:rPr>
            </w:pPr>
          </w:p>
        </w:tc>
        <w:tc>
          <w:tcPr>
            <w:tcW w:w="1131" w:type="dxa"/>
            <w:vMerge/>
          </w:tcPr>
          <w:p w:rsidR="00370177" w:rsidRPr="00E51C9D" w:rsidRDefault="00370177" w:rsidP="00FE118D">
            <w:pPr>
              <w:pStyle w:val="aff1"/>
              <w:ind w:firstLine="0"/>
              <w:jc w:val="center"/>
              <w:rPr>
                <w:color w:val="auto"/>
              </w:rPr>
            </w:pPr>
          </w:p>
        </w:tc>
        <w:tc>
          <w:tcPr>
            <w:tcW w:w="1134"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704"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713"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851" w:type="dxa"/>
            <w:vMerge/>
          </w:tcPr>
          <w:p w:rsidR="00370177" w:rsidRPr="00E51C9D" w:rsidRDefault="00370177" w:rsidP="00FE118D">
            <w:pPr>
              <w:pStyle w:val="ConsPlusNormal"/>
              <w:ind w:firstLine="0"/>
              <w:jc w:val="center"/>
              <w:rPr>
                <w:rFonts w:ascii="Times New Roman" w:hAnsi="Times New Roman" w:cs="Times New Roman"/>
                <w:sz w:val="24"/>
                <w:szCs w:val="24"/>
              </w:rPr>
            </w:pPr>
          </w:p>
        </w:tc>
      </w:tr>
      <w:tr w:rsidR="00370177" w:rsidRPr="00E51C9D" w:rsidTr="00370177">
        <w:trPr>
          <w:trHeight w:val="20"/>
          <w:jc w:val="center"/>
        </w:trPr>
        <w:tc>
          <w:tcPr>
            <w:tcW w:w="2694" w:type="dxa"/>
            <w:shd w:val="clear" w:color="auto" w:fill="auto"/>
          </w:tcPr>
          <w:p w:rsidR="00370177" w:rsidRPr="00E51C9D" w:rsidRDefault="00370177" w:rsidP="00FE118D">
            <w:pPr>
              <w:pStyle w:val="aff1"/>
              <w:ind w:firstLine="0"/>
              <w:rPr>
                <w:color w:val="auto"/>
              </w:rPr>
            </w:pPr>
            <w:r w:rsidRPr="00E51C9D">
              <w:rPr>
                <w:color w:val="auto"/>
              </w:rPr>
              <w:t>Трубопроводный транспорт</w:t>
            </w:r>
          </w:p>
        </w:tc>
        <w:tc>
          <w:tcPr>
            <w:tcW w:w="992" w:type="dxa"/>
            <w:shd w:val="clear" w:color="auto" w:fill="auto"/>
          </w:tcPr>
          <w:p w:rsidR="00370177" w:rsidRPr="00E51C9D" w:rsidRDefault="00370177" w:rsidP="00FE118D">
            <w:pPr>
              <w:pStyle w:val="aff1"/>
              <w:ind w:firstLine="0"/>
              <w:jc w:val="center"/>
              <w:rPr>
                <w:color w:val="auto"/>
              </w:rPr>
            </w:pPr>
            <w:r w:rsidRPr="00E51C9D">
              <w:rPr>
                <w:color w:val="auto"/>
              </w:rPr>
              <w:t>7.5</w:t>
            </w:r>
          </w:p>
        </w:tc>
        <w:tc>
          <w:tcPr>
            <w:tcW w:w="1063"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851" w:type="dxa"/>
            <w:vMerge/>
          </w:tcPr>
          <w:p w:rsidR="00370177" w:rsidRPr="00E51C9D" w:rsidRDefault="00370177" w:rsidP="00FE118D">
            <w:pPr>
              <w:pStyle w:val="aff1"/>
              <w:ind w:firstLine="0"/>
              <w:jc w:val="center"/>
              <w:rPr>
                <w:color w:val="auto"/>
              </w:rPr>
            </w:pPr>
          </w:p>
        </w:tc>
        <w:tc>
          <w:tcPr>
            <w:tcW w:w="1131" w:type="dxa"/>
            <w:vMerge/>
          </w:tcPr>
          <w:p w:rsidR="00370177" w:rsidRPr="00E51C9D" w:rsidRDefault="00370177" w:rsidP="00FE118D">
            <w:pPr>
              <w:pStyle w:val="aff1"/>
              <w:ind w:firstLine="0"/>
              <w:jc w:val="center"/>
              <w:rPr>
                <w:color w:val="auto"/>
              </w:rPr>
            </w:pPr>
          </w:p>
        </w:tc>
        <w:tc>
          <w:tcPr>
            <w:tcW w:w="1134"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704"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713"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851" w:type="dxa"/>
            <w:vMerge/>
          </w:tcPr>
          <w:p w:rsidR="00370177" w:rsidRPr="00E51C9D" w:rsidRDefault="00370177" w:rsidP="00FE118D">
            <w:pPr>
              <w:pStyle w:val="ConsPlusNormal"/>
              <w:ind w:firstLine="0"/>
              <w:jc w:val="center"/>
              <w:rPr>
                <w:rFonts w:ascii="Times New Roman" w:hAnsi="Times New Roman" w:cs="Times New Roman"/>
                <w:sz w:val="24"/>
                <w:szCs w:val="24"/>
              </w:rPr>
            </w:pPr>
          </w:p>
        </w:tc>
      </w:tr>
      <w:tr w:rsidR="00370177" w:rsidRPr="00E51C9D" w:rsidTr="00370177">
        <w:trPr>
          <w:cantSplit/>
          <w:trHeight w:val="20"/>
          <w:jc w:val="center"/>
        </w:trPr>
        <w:tc>
          <w:tcPr>
            <w:tcW w:w="2694" w:type="dxa"/>
            <w:shd w:val="clear" w:color="auto" w:fill="auto"/>
          </w:tcPr>
          <w:p w:rsidR="00370177" w:rsidRPr="00E51C9D" w:rsidRDefault="00370177" w:rsidP="00FE118D">
            <w:pPr>
              <w:pStyle w:val="aff1"/>
              <w:ind w:firstLine="0"/>
              <w:rPr>
                <w:color w:val="auto"/>
              </w:rPr>
            </w:pPr>
            <w:r w:rsidRPr="00E51C9D">
              <w:rPr>
                <w:color w:val="auto"/>
              </w:rPr>
              <w:t>Обеспечение сельскохозяйственного производства</w:t>
            </w:r>
          </w:p>
        </w:tc>
        <w:tc>
          <w:tcPr>
            <w:tcW w:w="992" w:type="dxa"/>
            <w:shd w:val="clear" w:color="auto" w:fill="auto"/>
          </w:tcPr>
          <w:p w:rsidR="00370177" w:rsidRPr="00E51C9D" w:rsidRDefault="00370177" w:rsidP="00FE118D">
            <w:pPr>
              <w:pStyle w:val="aff1"/>
              <w:ind w:firstLine="0"/>
              <w:jc w:val="center"/>
              <w:rPr>
                <w:color w:val="auto"/>
              </w:rPr>
            </w:pPr>
            <w:r w:rsidRPr="00E51C9D">
              <w:rPr>
                <w:color w:val="auto"/>
              </w:rPr>
              <w:t>1.18</w:t>
            </w:r>
          </w:p>
        </w:tc>
        <w:tc>
          <w:tcPr>
            <w:tcW w:w="1063"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851" w:type="dxa"/>
            <w:vMerge/>
          </w:tcPr>
          <w:p w:rsidR="00370177" w:rsidRPr="00E51C9D" w:rsidRDefault="00370177" w:rsidP="00FE118D">
            <w:pPr>
              <w:pStyle w:val="aff1"/>
              <w:ind w:firstLine="0"/>
              <w:jc w:val="center"/>
              <w:rPr>
                <w:color w:val="auto"/>
              </w:rPr>
            </w:pPr>
          </w:p>
        </w:tc>
        <w:tc>
          <w:tcPr>
            <w:tcW w:w="1131" w:type="dxa"/>
            <w:vMerge/>
          </w:tcPr>
          <w:p w:rsidR="00370177" w:rsidRPr="00E51C9D" w:rsidRDefault="00370177" w:rsidP="00FE118D">
            <w:pPr>
              <w:pStyle w:val="aff1"/>
              <w:ind w:firstLine="0"/>
              <w:jc w:val="center"/>
              <w:rPr>
                <w:color w:val="auto"/>
              </w:rPr>
            </w:pPr>
          </w:p>
        </w:tc>
        <w:tc>
          <w:tcPr>
            <w:tcW w:w="1134"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704"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713"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851" w:type="dxa"/>
            <w:vMerge/>
          </w:tcPr>
          <w:p w:rsidR="00370177" w:rsidRPr="00E51C9D" w:rsidRDefault="00370177" w:rsidP="00FE118D">
            <w:pPr>
              <w:pStyle w:val="ConsPlusNormal"/>
              <w:ind w:firstLine="0"/>
              <w:jc w:val="center"/>
              <w:rPr>
                <w:rFonts w:ascii="Times New Roman" w:hAnsi="Times New Roman" w:cs="Times New Roman"/>
                <w:sz w:val="24"/>
                <w:szCs w:val="24"/>
              </w:rPr>
            </w:pPr>
          </w:p>
        </w:tc>
      </w:tr>
      <w:tr w:rsidR="00370177" w:rsidRPr="00E51C9D" w:rsidTr="00370177">
        <w:trPr>
          <w:cantSplit/>
          <w:trHeight w:val="510"/>
          <w:jc w:val="center"/>
        </w:trPr>
        <w:tc>
          <w:tcPr>
            <w:tcW w:w="2694" w:type="dxa"/>
            <w:shd w:val="clear" w:color="auto" w:fill="auto"/>
          </w:tcPr>
          <w:p w:rsidR="00370177" w:rsidRPr="00E51C9D" w:rsidRDefault="004161C8" w:rsidP="0098155E">
            <w:pPr>
              <w:pStyle w:val="aff1"/>
              <w:ind w:firstLine="0"/>
              <w:rPr>
                <w:color w:val="auto"/>
              </w:rPr>
            </w:pPr>
            <w:r w:rsidRPr="00E51C9D">
              <w:rPr>
                <w:color w:val="auto"/>
              </w:rPr>
              <w:t>Заправка транспортных средств</w:t>
            </w:r>
          </w:p>
        </w:tc>
        <w:tc>
          <w:tcPr>
            <w:tcW w:w="992" w:type="dxa"/>
            <w:shd w:val="clear" w:color="auto" w:fill="auto"/>
          </w:tcPr>
          <w:p w:rsidR="00370177" w:rsidRPr="00E51C9D" w:rsidRDefault="00370177" w:rsidP="0098155E">
            <w:pPr>
              <w:pStyle w:val="aff1"/>
              <w:ind w:firstLine="0"/>
              <w:jc w:val="center"/>
              <w:rPr>
                <w:color w:val="auto"/>
              </w:rPr>
            </w:pPr>
            <w:r w:rsidRPr="00E51C9D">
              <w:rPr>
                <w:color w:val="auto"/>
              </w:rPr>
              <w:t>4.9.1</w:t>
            </w:r>
            <w:r w:rsidR="004161C8" w:rsidRPr="00E51C9D">
              <w:rPr>
                <w:color w:val="auto"/>
              </w:rPr>
              <w:t>.1</w:t>
            </w:r>
          </w:p>
        </w:tc>
        <w:tc>
          <w:tcPr>
            <w:tcW w:w="1063" w:type="dxa"/>
            <w:vMerge w:val="restart"/>
            <w:vAlign w:val="center"/>
          </w:tcPr>
          <w:p w:rsidR="00370177" w:rsidRPr="00E51C9D" w:rsidRDefault="00370177" w:rsidP="0037017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50</w:t>
            </w:r>
            <w:r w:rsidRPr="00E51C9D">
              <w:rPr>
                <w:rFonts w:ascii="Times New Roman" w:hAnsi="Times New Roman" w:cs="Times New Roman"/>
                <w:sz w:val="24"/>
                <w:szCs w:val="24"/>
                <w:lang w:val="en-US"/>
              </w:rPr>
              <w:t>0/</w:t>
            </w:r>
            <w:r w:rsidRPr="00E51C9D">
              <w:rPr>
                <w:rFonts w:ascii="Times New Roman" w:hAnsi="Times New Roman" w:cs="Times New Roman"/>
                <w:sz w:val="24"/>
                <w:szCs w:val="24"/>
              </w:rPr>
              <w:t xml:space="preserve"> 50</w:t>
            </w:r>
            <w:r w:rsidRPr="00E51C9D">
              <w:rPr>
                <w:rFonts w:ascii="Times New Roman" w:hAnsi="Times New Roman" w:cs="Times New Roman"/>
                <w:sz w:val="24"/>
                <w:szCs w:val="24"/>
                <w:lang w:val="en-US"/>
              </w:rPr>
              <w:t>0</w:t>
            </w:r>
            <w:proofErr w:type="spellStart"/>
            <w:r w:rsidRPr="00E51C9D">
              <w:rPr>
                <w:rFonts w:ascii="Times New Roman" w:hAnsi="Times New Roman" w:cs="Times New Roman"/>
                <w:sz w:val="24"/>
                <w:szCs w:val="24"/>
              </w:rPr>
              <w:t>0</w:t>
            </w:r>
            <w:proofErr w:type="spellEnd"/>
            <w:r w:rsidRPr="00E51C9D">
              <w:rPr>
                <w:rFonts w:ascii="Times New Roman" w:hAnsi="Times New Roman" w:cs="Times New Roman"/>
                <w:sz w:val="24"/>
                <w:szCs w:val="24"/>
              </w:rPr>
              <w:t xml:space="preserve"> кв.м</w:t>
            </w:r>
          </w:p>
        </w:tc>
        <w:tc>
          <w:tcPr>
            <w:tcW w:w="851" w:type="dxa"/>
            <w:vMerge w:val="restart"/>
            <w:vAlign w:val="center"/>
          </w:tcPr>
          <w:p w:rsidR="00370177" w:rsidRPr="00E51C9D" w:rsidRDefault="00370177" w:rsidP="00370177">
            <w:pPr>
              <w:pStyle w:val="aff1"/>
              <w:ind w:firstLine="0"/>
              <w:jc w:val="center"/>
              <w:rPr>
                <w:color w:val="auto"/>
              </w:rPr>
            </w:pPr>
            <w:r w:rsidRPr="00E51C9D">
              <w:rPr>
                <w:color w:val="auto"/>
              </w:rPr>
              <w:t>15 м</w:t>
            </w:r>
          </w:p>
        </w:tc>
        <w:tc>
          <w:tcPr>
            <w:tcW w:w="1131" w:type="dxa"/>
            <w:vMerge w:val="restart"/>
            <w:vAlign w:val="center"/>
          </w:tcPr>
          <w:p w:rsidR="00370177" w:rsidRPr="00E51C9D" w:rsidRDefault="00370177" w:rsidP="00370177">
            <w:pPr>
              <w:pStyle w:val="aff1"/>
              <w:ind w:firstLine="0"/>
              <w:jc w:val="center"/>
              <w:rPr>
                <w:color w:val="auto"/>
              </w:rPr>
            </w:pPr>
            <w:r w:rsidRPr="00E51C9D">
              <w:rPr>
                <w:color w:val="auto"/>
              </w:rPr>
              <w:t>5 м</w:t>
            </w:r>
          </w:p>
        </w:tc>
        <w:tc>
          <w:tcPr>
            <w:tcW w:w="1134" w:type="dxa"/>
            <w:vMerge w:val="restart"/>
            <w:vAlign w:val="center"/>
          </w:tcPr>
          <w:p w:rsidR="00370177" w:rsidRPr="00E51C9D" w:rsidRDefault="00370177" w:rsidP="0037017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704" w:type="dxa"/>
            <w:vMerge w:val="restart"/>
            <w:vAlign w:val="center"/>
          </w:tcPr>
          <w:p w:rsidR="00370177" w:rsidRPr="00E51C9D" w:rsidRDefault="00370177" w:rsidP="0037017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2</w:t>
            </w:r>
          </w:p>
        </w:tc>
        <w:tc>
          <w:tcPr>
            <w:tcW w:w="713" w:type="dxa"/>
            <w:vMerge w:val="restart"/>
            <w:vAlign w:val="center"/>
          </w:tcPr>
          <w:p w:rsidR="00370177" w:rsidRPr="00E51C9D" w:rsidRDefault="00370177" w:rsidP="0037017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10 м</w:t>
            </w:r>
          </w:p>
        </w:tc>
        <w:tc>
          <w:tcPr>
            <w:tcW w:w="851" w:type="dxa"/>
            <w:vMerge w:val="restart"/>
            <w:vAlign w:val="center"/>
          </w:tcPr>
          <w:p w:rsidR="00370177" w:rsidRPr="00E51C9D" w:rsidRDefault="00370177" w:rsidP="0037017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370177" w:rsidRPr="00E51C9D" w:rsidTr="00370177">
        <w:trPr>
          <w:cantSplit/>
          <w:trHeight w:val="303"/>
          <w:jc w:val="center"/>
        </w:trPr>
        <w:tc>
          <w:tcPr>
            <w:tcW w:w="2694" w:type="dxa"/>
            <w:shd w:val="clear" w:color="auto" w:fill="auto"/>
          </w:tcPr>
          <w:p w:rsidR="00370177" w:rsidRPr="00E51C9D" w:rsidRDefault="00370177" w:rsidP="0098155E">
            <w:pPr>
              <w:pStyle w:val="aff1"/>
              <w:ind w:firstLine="0"/>
              <w:rPr>
                <w:color w:val="auto"/>
              </w:rPr>
            </w:pPr>
            <w:r w:rsidRPr="00E51C9D">
              <w:rPr>
                <w:color w:val="auto"/>
              </w:rPr>
              <w:t>Автомобильные мойки</w:t>
            </w:r>
          </w:p>
        </w:tc>
        <w:tc>
          <w:tcPr>
            <w:tcW w:w="992" w:type="dxa"/>
            <w:shd w:val="clear" w:color="auto" w:fill="auto"/>
          </w:tcPr>
          <w:p w:rsidR="00370177" w:rsidRPr="00E51C9D" w:rsidRDefault="00370177" w:rsidP="0098155E">
            <w:pPr>
              <w:pStyle w:val="aff1"/>
              <w:ind w:firstLine="0"/>
              <w:jc w:val="center"/>
              <w:rPr>
                <w:color w:val="auto"/>
              </w:rPr>
            </w:pPr>
            <w:r w:rsidRPr="00E51C9D">
              <w:rPr>
                <w:color w:val="auto"/>
              </w:rPr>
              <w:t>4.9.1.3</w:t>
            </w:r>
          </w:p>
        </w:tc>
        <w:tc>
          <w:tcPr>
            <w:tcW w:w="1063"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851" w:type="dxa"/>
            <w:vMerge/>
          </w:tcPr>
          <w:p w:rsidR="00370177" w:rsidRPr="00E51C9D" w:rsidRDefault="00370177" w:rsidP="00FE118D">
            <w:pPr>
              <w:pStyle w:val="aff1"/>
              <w:ind w:firstLine="0"/>
              <w:jc w:val="center"/>
              <w:rPr>
                <w:color w:val="auto"/>
              </w:rPr>
            </w:pPr>
          </w:p>
        </w:tc>
        <w:tc>
          <w:tcPr>
            <w:tcW w:w="1131" w:type="dxa"/>
            <w:vMerge/>
          </w:tcPr>
          <w:p w:rsidR="00370177" w:rsidRPr="00E51C9D" w:rsidRDefault="00370177" w:rsidP="00FE118D">
            <w:pPr>
              <w:pStyle w:val="aff1"/>
              <w:ind w:firstLine="0"/>
              <w:jc w:val="center"/>
              <w:rPr>
                <w:color w:val="auto"/>
              </w:rPr>
            </w:pPr>
          </w:p>
        </w:tc>
        <w:tc>
          <w:tcPr>
            <w:tcW w:w="1134"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704"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713"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851" w:type="dxa"/>
            <w:vMerge/>
          </w:tcPr>
          <w:p w:rsidR="00370177" w:rsidRPr="00E51C9D" w:rsidRDefault="00370177" w:rsidP="00FE118D">
            <w:pPr>
              <w:pStyle w:val="ConsPlusNormal"/>
              <w:ind w:firstLine="0"/>
              <w:jc w:val="center"/>
              <w:rPr>
                <w:rFonts w:ascii="Times New Roman" w:hAnsi="Times New Roman" w:cs="Times New Roman"/>
                <w:sz w:val="24"/>
                <w:szCs w:val="24"/>
              </w:rPr>
            </w:pPr>
          </w:p>
        </w:tc>
      </w:tr>
      <w:tr w:rsidR="00370177" w:rsidRPr="00E51C9D" w:rsidTr="00370177">
        <w:trPr>
          <w:cantSplit/>
          <w:trHeight w:val="209"/>
          <w:jc w:val="center"/>
        </w:trPr>
        <w:tc>
          <w:tcPr>
            <w:tcW w:w="2694" w:type="dxa"/>
            <w:shd w:val="clear" w:color="auto" w:fill="auto"/>
          </w:tcPr>
          <w:p w:rsidR="00370177" w:rsidRPr="00E51C9D" w:rsidRDefault="00370177" w:rsidP="0098155E">
            <w:pPr>
              <w:pStyle w:val="aff1"/>
              <w:ind w:firstLine="0"/>
              <w:rPr>
                <w:color w:val="auto"/>
              </w:rPr>
            </w:pPr>
            <w:r w:rsidRPr="00E51C9D">
              <w:rPr>
                <w:color w:val="auto"/>
              </w:rPr>
              <w:t>Ремонт автомобилей</w:t>
            </w:r>
          </w:p>
        </w:tc>
        <w:tc>
          <w:tcPr>
            <w:tcW w:w="992" w:type="dxa"/>
            <w:shd w:val="clear" w:color="auto" w:fill="auto"/>
          </w:tcPr>
          <w:p w:rsidR="00370177" w:rsidRPr="00E51C9D" w:rsidRDefault="00370177" w:rsidP="0098155E">
            <w:pPr>
              <w:pStyle w:val="aff1"/>
              <w:ind w:firstLine="0"/>
              <w:jc w:val="center"/>
              <w:rPr>
                <w:color w:val="auto"/>
              </w:rPr>
            </w:pPr>
            <w:r w:rsidRPr="00E51C9D">
              <w:rPr>
                <w:color w:val="auto"/>
              </w:rPr>
              <w:t>4.9.1.4</w:t>
            </w:r>
          </w:p>
        </w:tc>
        <w:tc>
          <w:tcPr>
            <w:tcW w:w="1063"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851" w:type="dxa"/>
            <w:vMerge/>
          </w:tcPr>
          <w:p w:rsidR="00370177" w:rsidRPr="00E51C9D" w:rsidRDefault="00370177" w:rsidP="00FE118D">
            <w:pPr>
              <w:pStyle w:val="aff1"/>
              <w:ind w:firstLine="0"/>
              <w:jc w:val="center"/>
              <w:rPr>
                <w:color w:val="auto"/>
              </w:rPr>
            </w:pPr>
          </w:p>
        </w:tc>
        <w:tc>
          <w:tcPr>
            <w:tcW w:w="1131" w:type="dxa"/>
            <w:vMerge/>
          </w:tcPr>
          <w:p w:rsidR="00370177" w:rsidRPr="00E51C9D" w:rsidRDefault="00370177" w:rsidP="00FE118D">
            <w:pPr>
              <w:pStyle w:val="aff1"/>
              <w:ind w:firstLine="0"/>
              <w:jc w:val="center"/>
              <w:rPr>
                <w:color w:val="auto"/>
              </w:rPr>
            </w:pPr>
          </w:p>
        </w:tc>
        <w:tc>
          <w:tcPr>
            <w:tcW w:w="1134"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704"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713"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851" w:type="dxa"/>
            <w:vMerge/>
          </w:tcPr>
          <w:p w:rsidR="00370177" w:rsidRPr="00E51C9D" w:rsidRDefault="00370177" w:rsidP="00FE118D">
            <w:pPr>
              <w:pStyle w:val="ConsPlusNormal"/>
              <w:ind w:firstLine="0"/>
              <w:jc w:val="center"/>
              <w:rPr>
                <w:rFonts w:ascii="Times New Roman" w:hAnsi="Times New Roman" w:cs="Times New Roman"/>
                <w:sz w:val="24"/>
                <w:szCs w:val="24"/>
              </w:rPr>
            </w:pPr>
          </w:p>
        </w:tc>
      </w:tr>
      <w:tr w:rsidR="00370177" w:rsidRPr="00E51C9D" w:rsidTr="00370177">
        <w:trPr>
          <w:cantSplit/>
          <w:trHeight w:val="258"/>
          <w:jc w:val="center"/>
        </w:trPr>
        <w:tc>
          <w:tcPr>
            <w:tcW w:w="2694" w:type="dxa"/>
            <w:shd w:val="clear" w:color="auto" w:fill="auto"/>
          </w:tcPr>
          <w:p w:rsidR="00370177" w:rsidRPr="00E51C9D" w:rsidRDefault="004161C8" w:rsidP="0098155E">
            <w:pPr>
              <w:pStyle w:val="aff1"/>
              <w:ind w:firstLine="0"/>
              <w:rPr>
                <w:color w:val="auto"/>
              </w:rPr>
            </w:pPr>
            <w:r w:rsidRPr="00E51C9D">
              <w:rPr>
                <w:color w:val="auto"/>
              </w:rPr>
              <w:t>Служебные гаражи</w:t>
            </w:r>
          </w:p>
        </w:tc>
        <w:tc>
          <w:tcPr>
            <w:tcW w:w="992" w:type="dxa"/>
            <w:shd w:val="clear" w:color="auto" w:fill="auto"/>
          </w:tcPr>
          <w:p w:rsidR="00370177" w:rsidRPr="00E51C9D" w:rsidRDefault="004161C8" w:rsidP="0098155E">
            <w:pPr>
              <w:pStyle w:val="aff1"/>
              <w:ind w:firstLine="0"/>
              <w:jc w:val="center"/>
              <w:rPr>
                <w:color w:val="auto"/>
              </w:rPr>
            </w:pPr>
            <w:r w:rsidRPr="00E51C9D">
              <w:rPr>
                <w:color w:val="auto"/>
              </w:rPr>
              <w:t>4.9</w:t>
            </w:r>
          </w:p>
        </w:tc>
        <w:tc>
          <w:tcPr>
            <w:tcW w:w="1063"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851" w:type="dxa"/>
            <w:vMerge/>
          </w:tcPr>
          <w:p w:rsidR="00370177" w:rsidRPr="00E51C9D" w:rsidRDefault="00370177" w:rsidP="00FE118D">
            <w:pPr>
              <w:pStyle w:val="aff1"/>
              <w:ind w:firstLine="0"/>
              <w:jc w:val="center"/>
              <w:rPr>
                <w:color w:val="auto"/>
              </w:rPr>
            </w:pPr>
          </w:p>
        </w:tc>
        <w:tc>
          <w:tcPr>
            <w:tcW w:w="1131" w:type="dxa"/>
            <w:vMerge/>
          </w:tcPr>
          <w:p w:rsidR="00370177" w:rsidRPr="00E51C9D" w:rsidRDefault="00370177" w:rsidP="00FE118D">
            <w:pPr>
              <w:pStyle w:val="aff1"/>
              <w:ind w:firstLine="0"/>
              <w:jc w:val="center"/>
              <w:rPr>
                <w:color w:val="auto"/>
              </w:rPr>
            </w:pPr>
          </w:p>
        </w:tc>
        <w:tc>
          <w:tcPr>
            <w:tcW w:w="1134"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704"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713" w:type="dxa"/>
            <w:vMerge/>
          </w:tcPr>
          <w:p w:rsidR="00370177" w:rsidRPr="00E51C9D" w:rsidRDefault="00370177" w:rsidP="00FE118D">
            <w:pPr>
              <w:pStyle w:val="ConsPlusNormal"/>
              <w:ind w:firstLine="0"/>
              <w:jc w:val="center"/>
              <w:rPr>
                <w:rFonts w:ascii="Times New Roman" w:hAnsi="Times New Roman" w:cs="Times New Roman"/>
                <w:sz w:val="24"/>
                <w:szCs w:val="24"/>
              </w:rPr>
            </w:pPr>
          </w:p>
        </w:tc>
        <w:tc>
          <w:tcPr>
            <w:tcW w:w="851" w:type="dxa"/>
            <w:vMerge/>
          </w:tcPr>
          <w:p w:rsidR="00370177" w:rsidRPr="00E51C9D" w:rsidRDefault="00370177" w:rsidP="00FE118D">
            <w:pPr>
              <w:pStyle w:val="ConsPlusNormal"/>
              <w:ind w:firstLine="0"/>
              <w:jc w:val="center"/>
              <w:rPr>
                <w:rFonts w:ascii="Times New Roman" w:hAnsi="Times New Roman" w:cs="Times New Roman"/>
                <w:sz w:val="24"/>
                <w:szCs w:val="24"/>
              </w:rPr>
            </w:pPr>
          </w:p>
        </w:tc>
      </w:tr>
      <w:tr w:rsidR="00090AD4" w:rsidRPr="00E51C9D" w:rsidTr="00370177">
        <w:trPr>
          <w:cantSplit/>
          <w:trHeight w:val="20"/>
          <w:jc w:val="center"/>
        </w:trPr>
        <w:tc>
          <w:tcPr>
            <w:tcW w:w="2694" w:type="dxa"/>
            <w:shd w:val="clear" w:color="auto" w:fill="auto"/>
          </w:tcPr>
          <w:p w:rsidR="00090AD4" w:rsidRPr="00E51C9D" w:rsidRDefault="00090AD4" w:rsidP="00FE118D">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Обеспечение внутреннего правопорядка</w:t>
            </w:r>
          </w:p>
        </w:tc>
        <w:tc>
          <w:tcPr>
            <w:tcW w:w="992" w:type="dxa"/>
            <w:shd w:val="clear" w:color="auto" w:fill="auto"/>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88.3</w:t>
            </w:r>
          </w:p>
        </w:tc>
        <w:tc>
          <w:tcPr>
            <w:tcW w:w="1063" w:type="dxa"/>
          </w:tcPr>
          <w:p w:rsidR="00090AD4" w:rsidRPr="00E51C9D" w:rsidRDefault="00090AD4" w:rsidP="00FE118D">
            <w:pPr>
              <w:pStyle w:val="aff1"/>
              <w:ind w:firstLine="0"/>
              <w:jc w:val="center"/>
              <w:rPr>
                <w:rFonts w:eastAsia="SimSun"/>
                <w:color w:val="auto"/>
                <w:lang w:eastAsia="zh-CN"/>
              </w:rPr>
            </w:pPr>
            <w:r w:rsidRPr="00E51C9D">
              <w:rPr>
                <w:rFonts w:eastAsia="SimSun"/>
                <w:color w:val="auto"/>
                <w:lang w:eastAsia="zh-CN"/>
              </w:rPr>
              <w:t>500/</w:t>
            </w:r>
          </w:p>
          <w:p w:rsidR="00090AD4" w:rsidRPr="00E51C9D" w:rsidRDefault="00090AD4" w:rsidP="00FE118D">
            <w:pPr>
              <w:pStyle w:val="aff1"/>
              <w:ind w:firstLine="0"/>
              <w:jc w:val="center"/>
              <w:rPr>
                <w:color w:val="auto"/>
              </w:rPr>
            </w:pPr>
            <w:r w:rsidRPr="00E51C9D">
              <w:rPr>
                <w:rFonts w:eastAsia="SimSun"/>
                <w:color w:val="auto"/>
                <w:lang w:eastAsia="zh-CN"/>
              </w:rPr>
              <w:t>500</w:t>
            </w:r>
            <w:r w:rsidRPr="00E51C9D">
              <w:rPr>
                <w:rFonts w:eastAsia="SimSun"/>
                <w:color w:val="auto"/>
                <w:lang w:val="en-US" w:eastAsia="zh-CN"/>
              </w:rPr>
              <w:t>0</w:t>
            </w:r>
            <w:r w:rsidRPr="00E51C9D">
              <w:rPr>
                <w:rFonts w:eastAsia="SimSun"/>
                <w:color w:val="auto"/>
                <w:lang w:eastAsia="zh-CN"/>
              </w:rPr>
              <w:t xml:space="preserve"> кв. м</w:t>
            </w:r>
          </w:p>
        </w:tc>
        <w:tc>
          <w:tcPr>
            <w:tcW w:w="851" w:type="dxa"/>
          </w:tcPr>
          <w:p w:rsidR="00090AD4" w:rsidRPr="00E51C9D" w:rsidRDefault="00090AD4" w:rsidP="00FE118D">
            <w:pPr>
              <w:pStyle w:val="aff1"/>
              <w:ind w:firstLine="0"/>
              <w:jc w:val="center"/>
              <w:rPr>
                <w:color w:val="auto"/>
              </w:rPr>
            </w:pPr>
            <w:r w:rsidRPr="00E51C9D">
              <w:rPr>
                <w:color w:val="auto"/>
              </w:rPr>
              <w:t>15 м</w:t>
            </w:r>
          </w:p>
        </w:tc>
        <w:tc>
          <w:tcPr>
            <w:tcW w:w="1131" w:type="dxa"/>
          </w:tcPr>
          <w:p w:rsidR="00090AD4" w:rsidRPr="00E51C9D" w:rsidRDefault="00090AD4" w:rsidP="00FE118D">
            <w:pPr>
              <w:pStyle w:val="aff1"/>
              <w:ind w:firstLine="0"/>
              <w:jc w:val="center"/>
              <w:rPr>
                <w:color w:val="auto"/>
              </w:rPr>
            </w:pPr>
            <w:r w:rsidRPr="00E51C9D">
              <w:rPr>
                <w:color w:val="auto"/>
              </w:rPr>
              <w:t>5м ;</w:t>
            </w:r>
          </w:p>
          <w:p w:rsidR="00090AD4" w:rsidRPr="00E51C9D" w:rsidRDefault="00090AD4" w:rsidP="00FE118D">
            <w:pPr>
              <w:pStyle w:val="aff1"/>
              <w:ind w:firstLine="0"/>
              <w:jc w:val="center"/>
              <w:rPr>
                <w:color w:val="auto"/>
                <w:sz w:val="20"/>
                <w:szCs w:val="20"/>
              </w:rPr>
            </w:pPr>
            <w:r w:rsidRPr="00E51C9D">
              <w:rPr>
                <w:color w:val="auto"/>
                <w:sz w:val="20"/>
                <w:szCs w:val="20"/>
              </w:rPr>
              <w:t xml:space="preserve">10 м - для </w:t>
            </w:r>
            <w:proofErr w:type="spellStart"/>
            <w:r w:rsidRPr="00E51C9D">
              <w:rPr>
                <w:color w:val="auto"/>
                <w:sz w:val="20"/>
                <w:szCs w:val="20"/>
              </w:rPr>
              <w:t>пождепо</w:t>
            </w:r>
            <w:proofErr w:type="spellEnd"/>
            <w:r w:rsidRPr="00E51C9D">
              <w:rPr>
                <w:color w:val="auto"/>
                <w:sz w:val="20"/>
                <w:szCs w:val="20"/>
              </w:rPr>
              <w:t>;</w:t>
            </w:r>
          </w:p>
          <w:p w:rsidR="00090AD4" w:rsidRPr="00E51C9D" w:rsidRDefault="00090AD4" w:rsidP="00FE118D">
            <w:pPr>
              <w:pStyle w:val="aff1"/>
              <w:ind w:firstLine="0"/>
              <w:jc w:val="center"/>
              <w:rPr>
                <w:color w:val="auto"/>
              </w:rPr>
            </w:pPr>
            <w:r w:rsidRPr="00E51C9D">
              <w:rPr>
                <w:color w:val="auto"/>
                <w:sz w:val="20"/>
                <w:szCs w:val="20"/>
              </w:rPr>
              <w:t xml:space="preserve">15 м - для </w:t>
            </w:r>
            <w:proofErr w:type="spellStart"/>
            <w:r w:rsidRPr="00E51C9D">
              <w:rPr>
                <w:color w:val="auto"/>
                <w:sz w:val="20"/>
                <w:szCs w:val="20"/>
              </w:rPr>
              <w:t>пождепо</w:t>
            </w:r>
            <w:proofErr w:type="spellEnd"/>
            <w:r w:rsidRPr="00E51C9D">
              <w:rPr>
                <w:color w:val="auto"/>
                <w:sz w:val="20"/>
                <w:szCs w:val="20"/>
              </w:rPr>
              <w:t xml:space="preserve"> 1 типа</w:t>
            </w:r>
          </w:p>
        </w:tc>
        <w:tc>
          <w:tcPr>
            <w:tcW w:w="1134"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704"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2</w:t>
            </w:r>
          </w:p>
        </w:tc>
        <w:tc>
          <w:tcPr>
            <w:tcW w:w="713"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10 м</w:t>
            </w:r>
          </w:p>
        </w:tc>
        <w:tc>
          <w:tcPr>
            <w:tcW w:w="851"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370177" w:rsidRPr="00E51C9D" w:rsidTr="00370177">
        <w:trPr>
          <w:trHeight w:val="420"/>
          <w:jc w:val="center"/>
        </w:trPr>
        <w:tc>
          <w:tcPr>
            <w:tcW w:w="2694" w:type="dxa"/>
            <w:shd w:val="clear" w:color="auto" w:fill="auto"/>
          </w:tcPr>
          <w:p w:rsidR="00370177" w:rsidRPr="00E51C9D" w:rsidRDefault="00370177" w:rsidP="0098155E">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992" w:type="dxa"/>
            <w:shd w:val="clear" w:color="auto" w:fill="auto"/>
          </w:tcPr>
          <w:p w:rsidR="00370177" w:rsidRPr="00E51C9D" w:rsidRDefault="00370177" w:rsidP="0098155E">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3.1.2</w:t>
            </w:r>
          </w:p>
        </w:tc>
        <w:tc>
          <w:tcPr>
            <w:tcW w:w="1063" w:type="dxa"/>
          </w:tcPr>
          <w:p w:rsidR="00370177" w:rsidRPr="00E51C9D" w:rsidRDefault="00370177" w:rsidP="0037017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50</w:t>
            </w:r>
            <w:r w:rsidRPr="00E51C9D">
              <w:rPr>
                <w:rFonts w:ascii="Times New Roman" w:hAnsi="Times New Roman" w:cs="Times New Roman"/>
                <w:sz w:val="24"/>
                <w:szCs w:val="24"/>
                <w:lang w:val="en-US"/>
              </w:rPr>
              <w:t>0/</w:t>
            </w:r>
            <w:r w:rsidRPr="00E51C9D">
              <w:rPr>
                <w:rFonts w:ascii="Times New Roman" w:hAnsi="Times New Roman" w:cs="Times New Roman"/>
                <w:sz w:val="24"/>
                <w:szCs w:val="24"/>
              </w:rPr>
              <w:t xml:space="preserve"> 50</w:t>
            </w:r>
            <w:r w:rsidRPr="00E51C9D">
              <w:rPr>
                <w:rFonts w:ascii="Times New Roman" w:hAnsi="Times New Roman" w:cs="Times New Roman"/>
                <w:sz w:val="24"/>
                <w:szCs w:val="24"/>
                <w:lang w:val="en-US"/>
              </w:rPr>
              <w:t>0</w:t>
            </w:r>
            <w:proofErr w:type="spellStart"/>
            <w:r w:rsidRPr="00E51C9D">
              <w:rPr>
                <w:rFonts w:ascii="Times New Roman" w:hAnsi="Times New Roman" w:cs="Times New Roman"/>
                <w:sz w:val="24"/>
                <w:szCs w:val="24"/>
              </w:rPr>
              <w:t>0</w:t>
            </w:r>
            <w:proofErr w:type="spellEnd"/>
            <w:r w:rsidRPr="00E51C9D">
              <w:rPr>
                <w:rFonts w:ascii="Times New Roman" w:hAnsi="Times New Roman" w:cs="Times New Roman"/>
                <w:sz w:val="24"/>
                <w:szCs w:val="24"/>
              </w:rPr>
              <w:t xml:space="preserve"> кв.м</w:t>
            </w:r>
          </w:p>
        </w:tc>
        <w:tc>
          <w:tcPr>
            <w:tcW w:w="851" w:type="dxa"/>
          </w:tcPr>
          <w:p w:rsidR="00370177" w:rsidRPr="00E51C9D" w:rsidRDefault="00370177" w:rsidP="00FE118D">
            <w:pPr>
              <w:pStyle w:val="aff1"/>
              <w:ind w:firstLine="0"/>
              <w:jc w:val="center"/>
              <w:rPr>
                <w:color w:val="auto"/>
              </w:rPr>
            </w:pPr>
            <w:r w:rsidRPr="00E51C9D">
              <w:rPr>
                <w:color w:val="auto"/>
              </w:rPr>
              <w:t>15 м</w:t>
            </w:r>
          </w:p>
        </w:tc>
        <w:tc>
          <w:tcPr>
            <w:tcW w:w="1131" w:type="dxa"/>
          </w:tcPr>
          <w:p w:rsidR="00370177" w:rsidRPr="00E51C9D" w:rsidRDefault="00370177" w:rsidP="00FE118D">
            <w:pPr>
              <w:pStyle w:val="aff1"/>
              <w:ind w:firstLine="0"/>
              <w:jc w:val="center"/>
              <w:rPr>
                <w:color w:val="auto"/>
              </w:rPr>
            </w:pPr>
            <w:r w:rsidRPr="00E51C9D">
              <w:rPr>
                <w:color w:val="auto"/>
              </w:rPr>
              <w:t>5 м</w:t>
            </w:r>
          </w:p>
        </w:tc>
        <w:tc>
          <w:tcPr>
            <w:tcW w:w="1134" w:type="dxa"/>
          </w:tcPr>
          <w:p w:rsidR="00370177" w:rsidRPr="00E51C9D" w:rsidRDefault="00370177"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704" w:type="dxa"/>
          </w:tcPr>
          <w:p w:rsidR="00370177" w:rsidRPr="00E51C9D" w:rsidRDefault="00370177"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2</w:t>
            </w:r>
          </w:p>
        </w:tc>
        <w:tc>
          <w:tcPr>
            <w:tcW w:w="713" w:type="dxa"/>
          </w:tcPr>
          <w:p w:rsidR="00370177" w:rsidRPr="00E51C9D" w:rsidRDefault="00370177"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20 м</w:t>
            </w:r>
          </w:p>
        </w:tc>
        <w:tc>
          <w:tcPr>
            <w:tcW w:w="851" w:type="dxa"/>
          </w:tcPr>
          <w:p w:rsidR="00370177" w:rsidRPr="00E51C9D" w:rsidRDefault="00370177"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370177" w:rsidRPr="00E51C9D" w:rsidTr="00370177">
        <w:trPr>
          <w:trHeight w:val="393"/>
          <w:jc w:val="center"/>
        </w:trPr>
        <w:tc>
          <w:tcPr>
            <w:tcW w:w="2694" w:type="dxa"/>
            <w:shd w:val="clear" w:color="auto" w:fill="auto"/>
          </w:tcPr>
          <w:p w:rsidR="00370177" w:rsidRPr="00E51C9D" w:rsidRDefault="00370177" w:rsidP="0098155E">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Предоставление коммунальных услуг</w:t>
            </w:r>
          </w:p>
        </w:tc>
        <w:tc>
          <w:tcPr>
            <w:tcW w:w="992" w:type="dxa"/>
            <w:shd w:val="clear" w:color="auto" w:fill="auto"/>
          </w:tcPr>
          <w:p w:rsidR="00370177" w:rsidRPr="00E51C9D" w:rsidRDefault="00370177" w:rsidP="0098155E">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3.1.1</w:t>
            </w:r>
          </w:p>
        </w:tc>
        <w:tc>
          <w:tcPr>
            <w:tcW w:w="1063" w:type="dxa"/>
          </w:tcPr>
          <w:p w:rsidR="00370177" w:rsidRPr="00E51C9D" w:rsidRDefault="00370177" w:rsidP="00370177">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 10000</w:t>
            </w:r>
          </w:p>
          <w:p w:rsidR="00370177" w:rsidRPr="00E51C9D" w:rsidRDefault="00370177" w:rsidP="0037017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5384" w:type="dxa"/>
            <w:gridSpan w:val="6"/>
          </w:tcPr>
          <w:p w:rsidR="00370177" w:rsidRPr="00E51C9D" w:rsidRDefault="00370177"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Для линейных, головных и сопутствующих объектов инженерной инфраструктуры определяются в соответствии с техническими и санитарными нормами</w:t>
            </w:r>
          </w:p>
        </w:tc>
      </w:tr>
      <w:tr w:rsidR="00370177" w:rsidRPr="00E51C9D" w:rsidTr="00370177">
        <w:trPr>
          <w:cantSplit/>
          <w:trHeight w:val="840"/>
          <w:jc w:val="center"/>
        </w:trPr>
        <w:tc>
          <w:tcPr>
            <w:tcW w:w="2694" w:type="dxa"/>
            <w:shd w:val="clear" w:color="auto" w:fill="auto"/>
          </w:tcPr>
          <w:p w:rsidR="00370177" w:rsidRPr="00E51C9D" w:rsidRDefault="00370177" w:rsidP="00FE118D">
            <w:pPr>
              <w:pStyle w:val="aff1"/>
              <w:ind w:firstLine="0"/>
              <w:rPr>
                <w:color w:val="auto"/>
              </w:rPr>
            </w:pPr>
            <w:r w:rsidRPr="00E51C9D">
              <w:rPr>
                <w:color w:val="auto"/>
              </w:rPr>
              <w:t>Земельные участки (территории) общего пользования</w:t>
            </w:r>
          </w:p>
        </w:tc>
        <w:tc>
          <w:tcPr>
            <w:tcW w:w="992" w:type="dxa"/>
            <w:shd w:val="clear" w:color="auto" w:fill="auto"/>
          </w:tcPr>
          <w:p w:rsidR="00370177" w:rsidRPr="00E51C9D" w:rsidRDefault="00370177" w:rsidP="00FE118D">
            <w:pPr>
              <w:pStyle w:val="aff1"/>
              <w:ind w:firstLine="0"/>
              <w:jc w:val="center"/>
              <w:rPr>
                <w:color w:val="auto"/>
              </w:rPr>
            </w:pPr>
            <w:r w:rsidRPr="00E51C9D">
              <w:rPr>
                <w:color w:val="auto"/>
              </w:rPr>
              <w:t>12.0</w:t>
            </w:r>
          </w:p>
        </w:tc>
        <w:tc>
          <w:tcPr>
            <w:tcW w:w="6447" w:type="dxa"/>
            <w:gridSpan w:val="7"/>
            <w:vMerge w:val="restart"/>
            <w:vAlign w:val="center"/>
          </w:tcPr>
          <w:p w:rsidR="00370177" w:rsidRPr="00E51C9D" w:rsidRDefault="00370177" w:rsidP="00370177">
            <w:pPr>
              <w:pStyle w:val="aff1"/>
              <w:ind w:firstLine="0"/>
              <w:jc w:val="center"/>
              <w:rPr>
                <w:color w:val="auto"/>
              </w:rPr>
            </w:pPr>
            <w:r w:rsidRPr="00E51C9D">
              <w:rPr>
                <w:color w:val="auto"/>
              </w:rPr>
              <w:t>Не подлежат установлению</w:t>
            </w:r>
          </w:p>
        </w:tc>
      </w:tr>
      <w:tr w:rsidR="00370177" w:rsidRPr="00E51C9D" w:rsidTr="00370177">
        <w:trPr>
          <w:cantSplit/>
          <w:trHeight w:val="255"/>
          <w:jc w:val="center"/>
        </w:trPr>
        <w:tc>
          <w:tcPr>
            <w:tcW w:w="2694" w:type="dxa"/>
            <w:shd w:val="clear" w:color="auto" w:fill="auto"/>
          </w:tcPr>
          <w:p w:rsidR="00370177" w:rsidRPr="00E51C9D" w:rsidRDefault="00370177" w:rsidP="0098155E">
            <w:pPr>
              <w:pStyle w:val="aff1"/>
              <w:ind w:firstLine="0"/>
              <w:rPr>
                <w:color w:val="auto"/>
              </w:rPr>
            </w:pPr>
            <w:r w:rsidRPr="00E51C9D">
              <w:rPr>
                <w:color w:val="auto"/>
              </w:rPr>
              <w:t>Улично-дорожная сеть</w:t>
            </w:r>
          </w:p>
        </w:tc>
        <w:tc>
          <w:tcPr>
            <w:tcW w:w="992" w:type="dxa"/>
            <w:shd w:val="clear" w:color="auto" w:fill="auto"/>
          </w:tcPr>
          <w:p w:rsidR="00370177" w:rsidRPr="00E51C9D" w:rsidRDefault="00370177" w:rsidP="0098155E">
            <w:pPr>
              <w:pStyle w:val="aff1"/>
              <w:ind w:firstLine="0"/>
              <w:jc w:val="center"/>
              <w:rPr>
                <w:color w:val="auto"/>
              </w:rPr>
            </w:pPr>
            <w:r w:rsidRPr="00E51C9D">
              <w:rPr>
                <w:color w:val="auto"/>
              </w:rPr>
              <w:t>12.0.1</w:t>
            </w:r>
          </w:p>
        </w:tc>
        <w:tc>
          <w:tcPr>
            <w:tcW w:w="6447" w:type="dxa"/>
            <w:gridSpan w:val="7"/>
            <w:vMerge/>
          </w:tcPr>
          <w:p w:rsidR="00370177" w:rsidRPr="00E51C9D" w:rsidRDefault="00370177" w:rsidP="00FE118D">
            <w:pPr>
              <w:pStyle w:val="aff1"/>
              <w:ind w:firstLine="0"/>
              <w:jc w:val="center"/>
              <w:rPr>
                <w:color w:val="auto"/>
              </w:rPr>
            </w:pPr>
          </w:p>
        </w:tc>
      </w:tr>
      <w:tr w:rsidR="00370177" w:rsidRPr="00E51C9D" w:rsidTr="00370177">
        <w:trPr>
          <w:cantSplit/>
          <w:trHeight w:val="259"/>
          <w:jc w:val="center"/>
        </w:trPr>
        <w:tc>
          <w:tcPr>
            <w:tcW w:w="2694" w:type="dxa"/>
            <w:shd w:val="clear" w:color="auto" w:fill="auto"/>
          </w:tcPr>
          <w:p w:rsidR="00370177" w:rsidRPr="00E51C9D" w:rsidRDefault="00370177" w:rsidP="0098155E">
            <w:pPr>
              <w:pStyle w:val="aff1"/>
              <w:ind w:firstLine="0"/>
              <w:rPr>
                <w:color w:val="auto"/>
              </w:rPr>
            </w:pPr>
            <w:r w:rsidRPr="00E51C9D">
              <w:rPr>
                <w:color w:val="auto"/>
              </w:rPr>
              <w:t>Благоустройство территории</w:t>
            </w:r>
          </w:p>
        </w:tc>
        <w:tc>
          <w:tcPr>
            <w:tcW w:w="992" w:type="dxa"/>
            <w:shd w:val="clear" w:color="auto" w:fill="auto"/>
          </w:tcPr>
          <w:p w:rsidR="00370177" w:rsidRPr="00E51C9D" w:rsidRDefault="00370177" w:rsidP="0098155E">
            <w:pPr>
              <w:pStyle w:val="aff1"/>
              <w:ind w:firstLine="0"/>
              <w:jc w:val="center"/>
              <w:rPr>
                <w:color w:val="auto"/>
              </w:rPr>
            </w:pPr>
            <w:r w:rsidRPr="00E51C9D">
              <w:rPr>
                <w:color w:val="auto"/>
              </w:rPr>
              <w:t>12.0.2</w:t>
            </w:r>
          </w:p>
        </w:tc>
        <w:tc>
          <w:tcPr>
            <w:tcW w:w="6447" w:type="dxa"/>
            <w:gridSpan w:val="7"/>
            <w:vMerge/>
          </w:tcPr>
          <w:p w:rsidR="00370177" w:rsidRPr="00E51C9D" w:rsidRDefault="00370177" w:rsidP="00FE118D">
            <w:pPr>
              <w:pStyle w:val="aff1"/>
              <w:ind w:firstLine="0"/>
              <w:jc w:val="center"/>
              <w:rPr>
                <w:color w:val="auto"/>
              </w:rPr>
            </w:pPr>
          </w:p>
        </w:tc>
      </w:tr>
    </w:tbl>
    <w:p w:rsidR="00090AD4" w:rsidRPr="00E51C9D" w:rsidRDefault="00090AD4" w:rsidP="00090AD4">
      <w:pPr>
        <w:rPr>
          <w:rFonts w:ascii="Times New Roman" w:eastAsia="SimSun" w:hAnsi="Times New Roman" w:cs="Times New Roman"/>
          <w:sz w:val="24"/>
          <w:szCs w:val="24"/>
          <w:lang w:eastAsia="zh-CN"/>
        </w:rPr>
      </w:pPr>
    </w:p>
    <w:p w:rsidR="005304C0" w:rsidRPr="00E51C9D" w:rsidRDefault="005304C0" w:rsidP="00090AD4">
      <w:pPr>
        <w:rPr>
          <w:rFonts w:ascii="Times New Roman" w:eastAsia="SimSun" w:hAnsi="Times New Roman" w:cs="Times New Roman"/>
          <w:sz w:val="24"/>
          <w:szCs w:val="24"/>
          <w:lang w:eastAsia="zh-CN"/>
        </w:rPr>
        <w:sectPr w:rsidR="005304C0" w:rsidRPr="00E51C9D" w:rsidSect="00617F7E">
          <w:pgSz w:w="11906" w:h="16838"/>
          <w:pgMar w:top="567" w:right="709" w:bottom="709" w:left="1134" w:header="720" w:footer="363" w:gutter="0"/>
          <w:cols w:space="720"/>
          <w:docGrid w:linePitch="360"/>
        </w:sectPr>
      </w:pPr>
    </w:p>
    <w:p w:rsidR="00090AD4" w:rsidRPr="00E51C9D" w:rsidRDefault="005304C0" w:rsidP="00090AD4">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3</w:t>
      </w:r>
      <w:r w:rsidR="00090AD4" w:rsidRPr="00E51C9D">
        <w:rPr>
          <w:rFonts w:ascii="Times New Roman" w:eastAsia="SimSun" w:hAnsi="Times New Roman" w:cs="Times New Roman"/>
          <w:sz w:val="24"/>
          <w:szCs w:val="24"/>
          <w:lang w:eastAsia="zh-CN"/>
        </w:rPr>
        <w:t>.2. Условно разрешенные виды использования земельных участков и объектов капитального строительства:</w:t>
      </w:r>
    </w:p>
    <w:tbl>
      <w:tblPr>
        <w:tblW w:w="102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759"/>
        <w:gridCol w:w="1134"/>
        <w:gridCol w:w="851"/>
        <w:gridCol w:w="1190"/>
        <w:gridCol w:w="992"/>
        <w:gridCol w:w="850"/>
        <w:gridCol w:w="851"/>
        <w:gridCol w:w="992"/>
      </w:tblGrid>
      <w:tr w:rsidR="00090AD4" w:rsidRPr="00E51C9D" w:rsidTr="00FE118D">
        <w:trPr>
          <w:cantSplit/>
          <w:trHeight w:val="725"/>
          <w:jc w:val="center"/>
        </w:trPr>
        <w:tc>
          <w:tcPr>
            <w:tcW w:w="2660" w:type="dxa"/>
            <w:vMerge w:val="restart"/>
            <w:shd w:val="clear" w:color="auto" w:fill="auto"/>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759" w:type="dxa"/>
            <w:vMerge w:val="restart"/>
            <w:shd w:val="clear" w:color="auto" w:fill="auto"/>
            <w:vAlign w:val="center"/>
          </w:tcPr>
          <w:p w:rsidR="00090AD4" w:rsidRPr="00E51C9D" w:rsidRDefault="00090AD4" w:rsidP="00FE118D">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860" w:type="dxa"/>
            <w:gridSpan w:val="7"/>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090AD4" w:rsidRPr="00E51C9D" w:rsidTr="00FE118D">
        <w:trPr>
          <w:cantSplit/>
          <w:trHeight w:val="4299"/>
          <w:jc w:val="center"/>
        </w:trPr>
        <w:tc>
          <w:tcPr>
            <w:tcW w:w="2660" w:type="dxa"/>
            <w:vMerge/>
            <w:shd w:val="clear" w:color="auto" w:fill="auto"/>
          </w:tcPr>
          <w:p w:rsidR="00090AD4" w:rsidRPr="00E51C9D" w:rsidRDefault="00090AD4" w:rsidP="00FE118D">
            <w:pPr>
              <w:widowControl w:val="0"/>
              <w:ind w:firstLine="0"/>
              <w:jc w:val="center"/>
              <w:rPr>
                <w:rFonts w:ascii="Times New Roman" w:eastAsia="SimSun" w:hAnsi="Times New Roman" w:cs="Times New Roman"/>
                <w:sz w:val="24"/>
                <w:szCs w:val="24"/>
                <w:lang w:eastAsia="zh-CN"/>
              </w:rPr>
            </w:pPr>
          </w:p>
        </w:tc>
        <w:tc>
          <w:tcPr>
            <w:tcW w:w="759" w:type="dxa"/>
            <w:vMerge/>
            <w:shd w:val="clear" w:color="auto" w:fill="auto"/>
          </w:tcPr>
          <w:p w:rsidR="00090AD4" w:rsidRPr="00E51C9D" w:rsidRDefault="00090AD4" w:rsidP="00FE118D">
            <w:pPr>
              <w:widowControl w:val="0"/>
              <w:ind w:firstLine="0"/>
              <w:jc w:val="center"/>
              <w:rPr>
                <w:rFonts w:ascii="Times New Roman" w:eastAsia="SimSun" w:hAnsi="Times New Roman" w:cs="Times New Roman"/>
                <w:sz w:val="24"/>
                <w:szCs w:val="24"/>
                <w:lang w:eastAsia="zh-CN"/>
              </w:rPr>
            </w:pPr>
          </w:p>
        </w:tc>
        <w:tc>
          <w:tcPr>
            <w:tcW w:w="1134" w:type="dxa"/>
            <w:textDirection w:val="btLr"/>
            <w:vAlign w:val="center"/>
          </w:tcPr>
          <w:p w:rsidR="00090AD4" w:rsidRPr="00E51C9D" w:rsidRDefault="00090AD4" w:rsidP="00FE118D">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51" w:type="dxa"/>
            <w:textDirection w:val="btLr"/>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190" w:type="dxa"/>
            <w:textDirection w:val="btLr"/>
            <w:vAlign w:val="center"/>
          </w:tcPr>
          <w:p w:rsidR="00090AD4" w:rsidRPr="00E51C9D" w:rsidRDefault="00090AD4" w:rsidP="00FE118D">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сооружений, строений и сооружений от границы, отделяющей земельный участок от территории общего пользования  </w:t>
            </w:r>
          </w:p>
        </w:tc>
        <w:tc>
          <w:tcPr>
            <w:tcW w:w="992" w:type="dxa"/>
            <w:textDirection w:val="btLr"/>
            <w:vAlign w:val="center"/>
          </w:tcPr>
          <w:p w:rsidR="00090AD4" w:rsidRPr="00E51C9D" w:rsidRDefault="00090AD4" w:rsidP="00FE118D">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 смежных земельных участков</w:t>
            </w:r>
          </w:p>
        </w:tc>
        <w:tc>
          <w:tcPr>
            <w:tcW w:w="850" w:type="dxa"/>
            <w:textDirection w:val="btLr"/>
            <w:vAlign w:val="center"/>
          </w:tcPr>
          <w:p w:rsidR="00090AD4" w:rsidRPr="00E51C9D" w:rsidRDefault="00090AD4" w:rsidP="00FE118D">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851" w:type="dxa"/>
            <w:textDirection w:val="btLr"/>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992" w:type="dxa"/>
            <w:textDirection w:val="btLr"/>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090AD4" w:rsidRPr="00E51C9D" w:rsidTr="00FE118D">
        <w:trPr>
          <w:cantSplit/>
          <w:trHeight w:val="153"/>
          <w:jc w:val="center"/>
        </w:trPr>
        <w:tc>
          <w:tcPr>
            <w:tcW w:w="2660" w:type="dxa"/>
            <w:shd w:val="clear" w:color="auto" w:fill="auto"/>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759" w:type="dxa"/>
            <w:shd w:val="clear" w:color="auto" w:fill="auto"/>
            <w:vAlign w:val="center"/>
          </w:tcPr>
          <w:p w:rsidR="00090AD4" w:rsidRPr="00E51C9D" w:rsidRDefault="00090AD4" w:rsidP="00FE118D">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1134" w:type="dxa"/>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1" w:type="dxa"/>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190" w:type="dxa"/>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992" w:type="dxa"/>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850" w:type="dxa"/>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851" w:type="dxa"/>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992" w:type="dxa"/>
            <w:vAlign w:val="center"/>
          </w:tcPr>
          <w:p w:rsidR="00090AD4" w:rsidRPr="00E51C9D" w:rsidRDefault="00090AD4" w:rsidP="00FE118D">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090AD4" w:rsidRPr="00E51C9D" w:rsidTr="00FE118D">
        <w:trPr>
          <w:trHeight w:val="20"/>
          <w:jc w:val="center"/>
        </w:trPr>
        <w:tc>
          <w:tcPr>
            <w:tcW w:w="2660" w:type="dxa"/>
            <w:shd w:val="clear" w:color="auto" w:fill="auto"/>
          </w:tcPr>
          <w:p w:rsidR="00090AD4" w:rsidRPr="00E51C9D" w:rsidRDefault="00090AD4" w:rsidP="00FE118D">
            <w:pPr>
              <w:pStyle w:val="aff1"/>
              <w:ind w:firstLine="0"/>
              <w:rPr>
                <w:color w:val="auto"/>
              </w:rPr>
            </w:pPr>
            <w:r w:rsidRPr="00E51C9D">
              <w:rPr>
                <w:color w:val="auto"/>
              </w:rPr>
              <w:t>Обеспечение научной деятельности</w:t>
            </w:r>
          </w:p>
        </w:tc>
        <w:tc>
          <w:tcPr>
            <w:tcW w:w="759" w:type="dxa"/>
            <w:shd w:val="clear" w:color="auto" w:fill="auto"/>
          </w:tcPr>
          <w:p w:rsidR="00090AD4" w:rsidRPr="00E51C9D" w:rsidRDefault="00090AD4" w:rsidP="00FE118D">
            <w:pPr>
              <w:pStyle w:val="aff1"/>
              <w:ind w:firstLine="0"/>
              <w:jc w:val="center"/>
              <w:rPr>
                <w:color w:val="auto"/>
              </w:rPr>
            </w:pPr>
            <w:r w:rsidRPr="00E51C9D">
              <w:rPr>
                <w:color w:val="auto"/>
              </w:rPr>
              <w:t>3.9</w:t>
            </w:r>
          </w:p>
        </w:tc>
        <w:tc>
          <w:tcPr>
            <w:tcW w:w="1134" w:type="dxa"/>
          </w:tcPr>
          <w:p w:rsidR="00090AD4" w:rsidRPr="00E51C9D" w:rsidRDefault="00090AD4" w:rsidP="00FE118D">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5</w:t>
            </w:r>
            <w:r w:rsidRPr="00E51C9D">
              <w:rPr>
                <w:rFonts w:ascii="Times New Roman" w:hAnsi="Times New Roman" w:cs="Times New Roman"/>
                <w:sz w:val="24"/>
                <w:szCs w:val="24"/>
                <w:lang w:val="en-US"/>
              </w:rPr>
              <w:t>00/</w:t>
            </w:r>
            <w:r w:rsidRPr="00E51C9D">
              <w:rPr>
                <w:rFonts w:ascii="Times New Roman" w:hAnsi="Times New Roman" w:cs="Times New Roman"/>
                <w:sz w:val="24"/>
                <w:szCs w:val="24"/>
              </w:rPr>
              <w:t xml:space="preserve"> 5000 кв.м</w:t>
            </w:r>
          </w:p>
        </w:tc>
        <w:tc>
          <w:tcPr>
            <w:tcW w:w="851" w:type="dxa"/>
          </w:tcPr>
          <w:p w:rsidR="00090AD4" w:rsidRPr="00E51C9D" w:rsidRDefault="00090AD4" w:rsidP="00FE118D">
            <w:pPr>
              <w:pStyle w:val="aff1"/>
              <w:ind w:firstLine="0"/>
              <w:jc w:val="center"/>
              <w:rPr>
                <w:color w:val="auto"/>
              </w:rPr>
            </w:pPr>
            <w:r w:rsidRPr="00E51C9D">
              <w:rPr>
                <w:color w:val="auto"/>
              </w:rPr>
              <w:t>15 м</w:t>
            </w:r>
          </w:p>
        </w:tc>
        <w:tc>
          <w:tcPr>
            <w:tcW w:w="1190" w:type="dxa"/>
          </w:tcPr>
          <w:p w:rsidR="00090AD4" w:rsidRPr="00E51C9D" w:rsidRDefault="00090AD4" w:rsidP="00FE118D">
            <w:pPr>
              <w:pStyle w:val="aff1"/>
              <w:ind w:firstLine="0"/>
              <w:jc w:val="center"/>
              <w:rPr>
                <w:color w:val="auto"/>
              </w:rPr>
            </w:pPr>
            <w:r w:rsidRPr="00E51C9D">
              <w:rPr>
                <w:color w:val="auto"/>
              </w:rPr>
              <w:t>5 м</w:t>
            </w:r>
          </w:p>
        </w:tc>
        <w:tc>
          <w:tcPr>
            <w:tcW w:w="992"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0"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1"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992"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090AD4" w:rsidRPr="00E51C9D" w:rsidTr="00FE118D">
        <w:trPr>
          <w:trHeight w:val="20"/>
          <w:jc w:val="center"/>
        </w:trPr>
        <w:tc>
          <w:tcPr>
            <w:tcW w:w="2660" w:type="dxa"/>
            <w:shd w:val="clear" w:color="auto" w:fill="auto"/>
          </w:tcPr>
          <w:p w:rsidR="00090AD4" w:rsidRPr="00E51C9D" w:rsidRDefault="00090AD4" w:rsidP="00FE118D">
            <w:pPr>
              <w:pStyle w:val="aff1"/>
              <w:ind w:firstLine="0"/>
              <w:rPr>
                <w:color w:val="auto"/>
              </w:rPr>
            </w:pPr>
            <w:r w:rsidRPr="00E51C9D">
              <w:rPr>
                <w:color w:val="auto"/>
              </w:rPr>
              <w:t>Ветеринарное обслуживание</w:t>
            </w:r>
          </w:p>
        </w:tc>
        <w:tc>
          <w:tcPr>
            <w:tcW w:w="759" w:type="dxa"/>
            <w:shd w:val="clear" w:color="auto" w:fill="auto"/>
          </w:tcPr>
          <w:p w:rsidR="00090AD4" w:rsidRPr="00E51C9D" w:rsidRDefault="00090AD4" w:rsidP="00FE118D">
            <w:pPr>
              <w:pStyle w:val="aff1"/>
              <w:ind w:firstLine="0"/>
              <w:rPr>
                <w:color w:val="auto"/>
              </w:rPr>
            </w:pPr>
            <w:r w:rsidRPr="00E51C9D">
              <w:rPr>
                <w:color w:val="auto"/>
              </w:rPr>
              <w:t>3.10</w:t>
            </w:r>
          </w:p>
        </w:tc>
        <w:tc>
          <w:tcPr>
            <w:tcW w:w="1134" w:type="dxa"/>
          </w:tcPr>
          <w:p w:rsidR="00090AD4" w:rsidRPr="00E51C9D" w:rsidRDefault="00090AD4" w:rsidP="00FE118D">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1</w:t>
            </w:r>
            <w:r w:rsidRPr="00E51C9D">
              <w:rPr>
                <w:rFonts w:ascii="Times New Roman" w:hAnsi="Times New Roman" w:cs="Times New Roman"/>
                <w:sz w:val="24"/>
                <w:szCs w:val="24"/>
                <w:lang w:val="en-US"/>
              </w:rPr>
              <w:t>00/</w:t>
            </w:r>
            <w:r w:rsidRPr="00E51C9D">
              <w:rPr>
                <w:rFonts w:ascii="Times New Roman" w:hAnsi="Times New Roman" w:cs="Times New Roman"/>
                <w:sz w:val="24"/>
                <w:szCs w:val="24"/>
              </w:rPr>
              <w:t xml:space="preserve"> 5000 кв.м</w:t>
            </w:r>
          </w:p>
        </w:tc>
        <w:tc>
          <w:tcPr>
            <w:tcW w:w="851" w:type="dxa"/>
          </w:tcPr>
          <w:p w:rsidR="00090AD4" w:rsidRPr="00E51C9D" w:rsidRDefault="00090AD4" w:rsidP="00FE118D">
            <w:pPr>
              <w:pStyle w:val="aff1"/>
              <w:ind w:firstLine="0"/>
              <w:jc w:val="center"/>
              <w:rPr>
                <w:color w:val="auto"/>
              </w:rPr>
            </w:pPr>
            <w:r w:rsidRPr="00E51C9D">
              <w:rPr>
                <w:color w:val="auto"/>
              </w:rPr>
              <w:t>8 м</w:t>
            </w:r>
          </w:p>
        </w:tc>
        <w:tc>
          <w:tcPr>
            <w:tcW w:w="1190" w:type="dxa"/>
          </w:tcPr>
          <w:p w:rsidR="00090AD4" w:rsidRPr="00E51C9D" w:rsidRDefault="00090AD4" w:rsidP="00FE118D">
            <w:pPr>
              <w:pStyle w:val="aff1"/>
              <w:ind w:firstLine="0"/>
              <w:jc w:val="center"/>
              <w:rPr>
                <w:color w:val="auto"/>
              </w:rPr>
            </w:pPr>
            <w:r w:rsidRPr="00E51C9D">
              <w:rPr>
                <w:color w:val="auto"/>
              </w:rPr>
              <w:t>5 м</w:t>
            </w:r>
          </w:p>
        </w:tc>
        <w:tc>
          <w:tcPr>
            <w:tcW w:w="992"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0"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1"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992"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090AD4" w:rsidRPr="00E51C9D" w:rsidTr="00FE118D">
        <w:trPr>
          <w:trHeight w:val="20"/>
          <w:jc w:val="center"/>
        </w:trPr>
        <w:tc>
          <w:tcPr>
            <w:tcW w:w="2660" w:type="dxa"/>
            <w:shd w:val="clear" w:color="auto" w:fill="auto"/>
          </w:tcPr>
          <w:p w:rsidR="00090AD4" w:rsidRPr="00E51C9D" w:rsidRDefault="00090AD4" w:rsidP="00FE118D">
            <w:pPr>
              <w:pStyle w:val="aff1"/>
              <w:ind w:firstLine="0"/>
              <w:rPr>
                <w:color w:val="auto"/>
              </w:rPr>
            </w:pPr>
            <w:r w:rsidRPr="00E51C9D">
              <w:rPr>
                <w:color w:val="auto"/>
              </w:rPr>
              <w:t>Приюты для животных</w:t>
            </w:r>
          </w:p>
        </w:tc>
        <w:tc>
          <w:tcPr>
            <w:tcW w:w="759" w:type="dxa"/>
            <w:shd w:val="clear" w:color="auto" w:fill="auto"/>
          </w:tcPr>
          <w:p w:rsidR="00090AD4" w:rsidRPr="00E51C9D" w:rsidRDefault="00090AD4" w:rsidP="00FE118D">
            <w:pPr>
              <w:pStyle w:val="aff1"/>
              <w:ind w:firstLine="0"/>
              <w:jc w:val="center"/>
              <w:rPr>
                <w:color w:val="auto"/>
              </w:rPr>
            </w:pPr>
            <w:r w:rsidRPr="00E51C9D">
              <w:rPr>
                <w:color w:val="auto"/>
              </w:rPr>
              <w:t>3.10.2</w:t>
            </w:r>
          </w:p>
        </w:tc>
        <w:tc>
          <w:tcPr>
            <w:tcW w:w="1134" w:type="dxa"/>
          </w:tcPr>
          <w:p w:rsidR="00090AD4" w:rsidRPr="00E51C9D" w:rsidRDefault="00090AD4" w:rsidP="00FE118D">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5</w:t>
            </w:r>
            <w:r w:rsidRPr="00E51C9D">
              <w:rPr>
                <w:rFonts w:ascii="Times New Roman" w:hAnsi="Times New Roman" w:cs="Times New Roman"/>
                <w:sz w:val="24"/>
                <w:szCs w:val="24"/>
                <w:lang w:val="en-US"/>
              </w:rPr>
              <w:t>00/</w:t>
            </w:r>
            <w:r w:rsidRPr="00E51C9D">
              <w:rPr>
                <w:rFonts w:ascii="Times New Roman" w:hAnsi="Times New Roman" w:cs="Times New Roman"/>
                <w:sz w:val="24"/>
                <w:szCs w:val="24"/>
              </w:rPr>
              <w:t xml:space="preserve"> 5000 кв.м</w:t>
            </w:r>
          </w:p>
        </w:tc>
        <w:tc>
          <w:tcPr>
            <w:tcW w:w="851" w:type="dxa"/>
          </w:tcPr>
          <w:p w:rsidR="00090AD4" w:rsidRPr="00E51C9D" w:rsidRDefault="00090AD4" w:rsidP="00FE118D">
            <w:pPr>
              <w:pStyle w:val="aff1"/>
              <w:ind w:firstLine="0"/>
              <w:jc w:val="center"/>
              <w:rPr>
                <w:color w:val="auto"/>
              </w:rPr>
            </w:pPr>
            <w:r w:rsidRPr="00E51C9D">
              <w:rPr>
                <w:color w:val="auto"/>
              </w:rPr>
              <w:t>15 м</w:t>
            </w:r>
          </w:p>
        </w:tc>
        <w:tc>
          <w:tcPr>
            <w:tcW w:w="1190" w:type="dxa"/>
          </w:tcPr>
          <w:p w:rsidR="00090AD4" w:rsidRPr="00E51C9D" w:rsidRDefault="00090AD4" w:rsidP="00FE118D">
            <w:pPr>
              <w:pStyle w:val="aff1"/>
              <w:ind w:firstLine="0"/>
              <w:jc w:val="center"/>
              <w:rPr>
                <w:color w:val="auto"/>
              </w:rPr>
            </w:pPr>
            <w:r w:rsidRPr="00E51C9D">
              <w:rPr>
                <w:color w:val="auto"/>
              </w:rPr>
              <w:t>5 м</w:t>
            </w:r>
          </w:p>
        </w:tc>
        <w:tc>
          <w:tcPr>
            <w:tcW w:w="992"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0"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1"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992"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090AD4" w:rsidRPr="00E51C9D" w:rsidTr="00FE118D">
        <w:trPr>
          <w:trHeight w:val="20"/>
          <w:jc w:val="center"/>
        </w:trPr>
        <w:tc>
          <w:tcPr>
            <w:tcW w:w="2660" w:type="dxa"/>
            <w:shd w:val="clear" w:color="auto" w:fill="auto"/>
          </w:tcPr>
          <w:p w:rsidR="00090AD4" w:rsidRPr="00E51C9D" w:rsidRDefault="00090AD4" w:rsidP="00FE118D">
            <w:pPr>
              <w:pStyle w:val="aff1"/>
              <w:ind w:firstLine="0"/>
              <w:rPr>
                <w:color w:val="auto"/>
              </w:rPr>
            </w:pPr>
            <w:r w:rsidRPr="00E51C9D">
              <w:rPr>
                <w:color w:val="auto"/>
              </w:rPr>
              <w:t>Магазины*</w:t>
            </w:r>
          </w:p>
        </w:tc>
        <w:tc>
          <w:tcPr>
            <w:tcW w:w="759" w:type="dxa"/>
            <w:shd w:val="clear" w:color="auto" w:fill="auto"/>
          </w:tcPr>
          <w:p w:rsidR="00090AD4" w:rsidRPr="00E51C9D" w:rsidRDefault="00090AD4" w:rsidP="00FE118D">
            <w:pPr>
              <w:pStyle w:val="aff1"/>
              <w:ind w:firstLine="0"/>
              <w:jc w:val="center"/>
              <w:rPr>
                <w:color w:val="auto"/>
              </w:rPr>
            </w:pPr>
            <w:r w:rsidRPr="00E51C9D">
              <w:rPr>
                <w:color w:val="auto"/>
              </w:rPr>
              <w:t>4.4</w:t>
            </w:r>
          </w:p>
        </w:tc>
        <w:tc>
          <w:tcPr>
            <w:tcW w:w="1134" w:type="dxa"/>
          </w:tcPr>
          <w:p w:rsidR="00090AD4" w:rsidRPr="00E51C9D" w:rsidRDefault="00090AD4" w:rsidP="00FE118D">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1</w:t>
            </w:r>
            <w:r w:rsidRPr="00E51C9D">
              <w:rPr>
                <w:rFonts w:ascii="Times New Roman" w:hAnsi="Times New Roman" w:cs="Times New Roman"/>
                <w:sz w:val="24"/>
                <w:szCs w:val="24"/>
                <w:lang w:val="en-US"/>
              </w:rPr>
              <w:t>00/</w:t>
            </w:r>
            <w:r w:rsidRPr="00E51C9D">
              <w:rPr>
                <w:rFonts w:ascii="Times New Roman" w:hAnsi="Times New Roman" w:cs="Times New Roman"/>
                <w:sz w:val="24"/>
                <w:szCs w:val="24"/>
              </w:rPr>
              <w:t xml:space="preserve"> 5000 кв.м</w:t>
            </w:r>
          </w:p>
        </w:tc>
        <w:tc>
          <w:tcPr>
            <w:tcW w:w="851" w:type="dxa"/>
          </w:tcPr>
          <w:p w:rsidR="00090AD4" w:rsidRPr="00E51C9D" w:rsidRDefault="00090AD4" w:rsidP="00FE118D">
            <w:pPr>
              <w:pStyle w:val="aff1"/>
              <w:ind w:firstLine="0"/>
              <w:jc w:val="center"/>
              <w:rPr>
                <w:color w:val="auto"/>
              </w:rPr>
            </w:pPr>
            <w:r w:rsidRPr="00E51C9D">
              <w:rPr>
                <w:color w:val="auto"/>
              </w:rPr>
              <w:t>8 м</w:t>
            </w:r>
          </w:p>
        </w:tc>
        <w:tc>
          <w:tcPr>
            <w:tcW w:w="1190" w:type="dxa"/>
          </w:tcPr>
          <w:p w:rsidR="00090AD4" w:rsidRPr="00E51C9D" w:rsidRDefault="00090AD4" w:rsidP="00FE118D">
            <w:pPr>
              <w:pStyle w:val="aff1"/>
              <w:ind w:firstLine="0"/>
              <w:jc w:val="center"/>
              <w:rPr>
                <w:color w:val="auto"/>
              </w:rPr>
            </w:pPr>
            <w:r w:rsidRPr="00E51C9D">
              <w:rPr>
                <w:color w:val="auto"/>
              </w:rPr>
              <w:t xml:space="preserve">5 м </w:t>
            </w:r>
          </w:p>
        </w:tc>
        <w:tc>
          <w:tcPr>
            <w:tcW w:w="992"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0"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2</w:t>
            </w:r>
          </w:p>
        </w:tc>
        <w:tc>
          <w:tcPr>
            <w:tcW w:w="851"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10 м</w:t>
            </w:r>
          </w:p>
        </w:tc>
        <w:tc>
          <w:tcPr>
            <w:tcW w:w="992"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090AD4" w:rsidRPr="00E51C9D" w:rsidTr="00FE118D">
        <w:trPr>
          <w:trHeight w:val="20"/>
          <w:jc w:val="center"/>
        </w:trPr>
        <w:tc>
          <w:tcPr>
            <w:tcW w:w="10279" w:type="dxa"/>
            <w:gridSpan w:val="9"/>
            <w:shd w:val="clear" w:color="auto" w:fill="auto"/>
          </w:tcPr>
          <w:p w:rsidR="00090AD4" w:rsidRPr="00E51C9D" w:rsidRDefault="00090AD4" w:rsidP="00FE118D">
            <w:pPr>
              <w:pStyle w:val="aff1"/>
              <w:ind w:firstLine="0"/>
              <w:rPr>
                <w:color w:val="auto"/>
              </w:rPr>
            </w:pPr>
            <w:r w:rsidRPr="00E51C9D">
              <w:rPr>
                <w:color w:val="auto"/>
              </w:rPr>
              <w:t>* при размещении объектов некапитального строительства, предназначенных для продажи товаров с количеством блоков не более 3-х штук:</w:t>
            </w:r>
          </w:p>
        </w:tc>
      </w:tr>
      <w:tr w:rsidR="00090AD4" w:rsidRPr="00E51C9D" w:rsidTr="00FE118D">
        <w:trPr>
          <w:trHeight w:val="20"/>
          <w:jc w:val="center"/>
        </w:trPr>
        <w:tc>
          <w:tcPr>
            <w:tcW w:w="3419" w:type="dxa"/>
            <w:gridSpan w:val="2"/>
            <w:shd w:val="clear" w:color="auto" w:fill="auto"/>
          </w:tcPr>
          <w:p w:rsidR="00090AD4" w:rsidRPr="00E51C9D" w:rsidRDefault="00090AD4" w:rsidP="00FE118D">
            <w:pPr>
              <w:pStyle w:val="aff1"/>
              <w:ind w:firstLine="0"/>
              <w:jc w:val="center"/>
              <w:rPr>
                <w:color w:val="auto"/>
              </w:rPr>
            </w:pPr>
          </w:p>
        </w:tc>
        <w:tc>
          <w:tcPr>
            <w:tcW w:w="1134" w:type="dxa"/>
          </w:tcPr>
          <w:p w:rsidR="00090AD4" w:rsidRPr="00E51C9D" w:rsidRDefault="00370177" w:rsidP="00FE118D">
            <w:pPr>
              <w:pStyle w:val="aff1"/>
              <w:ind w:firstLine="0"/>
              <w:jc w:val="center"/>
              <w:rPr>
                <w:color w:val="auto"/>
              </w:rPr>
            </w:pPr>
            <w:r w:rsidRPr="00E51C9D">
              <w:rPr>
                <w:color w:val="auto"/>
              </w:rPr>
              <w:t>2</w:t>
            </w:r>
            <w:r w:rsidR="00090AD4" w:rsidRPr="00E51C9D">
              <w:rPr>
                <w:color w:val="auto"/>
              </w:rPr>
              <w:t>0/250 кв.м</w:t>
            </w:r>
          </w:p>
        </w:tc>
        <w:tc>
          <w:tcPr>
            <w:tcW w:w="851" w:type="dxa"/>
          </w:tcPr>
          <w:p w:rsidR="00090AD4" w:rsidRPr="00E51C9D" w:rsidRDefault="00090AD4" w:rsidP="00FE118D">
            <w:pPr>
              <w:pStyle w:val="aff1"/>
              <w:ind w:firstLine="0"/>
              <w:jc w:val="center"/>
              <w:rPr>
                <w:color w:val="auto"/>
              </w:rPr>
            </w:pPr>
            <w:r w:rsidRPr="00E51C9D">
              <w:rPr>
                <w:color w:val="auto"/>
              </w:rPr>
              <w:t>-</w:t>
            </w:r>
          </w:p>
        </w:tc>
        <w:tc>
          <w:tcPr>
            <w:tcW w:w="1190" w:type="dxa"/>
          </w:tcPr>
          <w:p w:rsidR="00090AD4" w:rsidRPr="00E51C9D" w:rsidRDefault="00090AD4" w:rsidP="00FE118D">
            <w:pPr>
              <w:pStyle w:val="aff1"/>
              <w:ind w:firstLine="0"/>
              <w:jc w:val="center"/>
              <w:rPr>
                <w:color w:val="auto"/>
              </w:rPr>
            </w:pPr>
            <w:r w:rsidRPr="00E51C9D">
              <w:rPr>
                <w:color w:val="auto"/>
              </w:rPr>
              <w:t>1 м</w:t>
            </w:r>
          </w:p>
        </w:tc>
        <w:tc>
          <w:tcPr>
            <w:tcW w:w="992" w:type="dxa"/>
          </w:tcPr>
          <w:p w:rsidR="00090AD4" w:rsidRPr="00E51C9D" w:rsidRDefault="00090AD4" w:rsidP="00FE118D">
            <w:pPr>
              <w:pStyle w:val="aff1"/>
              <w:ind w:firstLine="0"/>
              <w:jc w:val="center"/>
              <w:rPr>
                <w:color w:val="auto"/>
              </w:rPr>
            </w:pPr>
            <w:r w:rsidRPr="00E51C9D">
              <w:rPr>
                <w:color w:val="auto"/>
              </w:rPr>
              <w:t>1 м</w:t>
            </w:r>
          </w:p>
        </w:tc>
        <w:tc>
          <w:tcPr>
            <w:tcW w:w="850" w:type="dxa"/>
          </w:tcPr>
          <w:p w:rsidR="00090AD4" w:rsidRPr="00E51C9D" w:rsidRDefault="00090AD4" w:rsidP="00FE118D">
            <w:pPr>
              <w:pStyle w:val="aff1"/>
              <w:ind w:firstLine="0"/>
              <w:jc w:val="center"/>
              <w:rPr>
                <w:color w:val="auto"/>
              </w:rPr>
            </w:pPr>
            <w:r w:rsidRPr="00E51C9D">
              <w:rPr>
                <w:color w:val="auto"/>
              </w:rPr>
              <w:t>1</w:t>
            </w:r>
          </w:p>
        </w:tc>
        <w:tc>
          <w:tcPr>
            <w:tcW w:w="851" w:type="dxa"/>
          </w:tcPr>
          <w:p w:rsidR="00090AD4" w:rsidRPr="00E51C9D" w:rsidRDefault="00090AD4" w:rsidP="00FE118D">
            <w:pPr>
              <w:pStyle w:val="aff1"/>
              <w:ind w:firstLine="0"/>
              <w:jc w:val="center"/>
              <w:rPr>
                <w:color w:val="auto"/>
              </w:rPr>
            </w:pPr>
            <w:r w:rsidRPr="00E51C9D">
              <w:rPr>
                <w:color w:val="auto"/>
              </w:rPr>
              <w:t>5</w:t>
            </w:r>
          </w:p>
        </w:tc>
        <w:tc>
          <w:tcPr>
            <w:tcW w:w="992" w:type="dxa"/>
          </w:tcPr>
          <w:p w:rsidR="00090AD4" w:rsidRPr="00E51C9D" w:rsidRDefault="00090AD4" w:rsidP="00FE118D">
            <w:pPr>
              <w:pStyle w:val="aff1"/>
              <w:ind w:firstLine="0"/>
              <w:jc w:val="center"/>
              <w:rPr>
                <w:color w:val="auto"/>
              </w:rPr>
            </w:pPr>
            <w:r w:rsidRPr="00E51C9D">
              <w:rPr>
                <w:color w:val="auto"/>
              </w:rPr>
              <w:t>90 %</w:t>
            </w:r>
          </w:p>
        </w:tc>
      </w:tr>
      <w:tr w:rsidR="00090AD4" w:rsidRPr="00E51C9D" w:rsidTr="00FE118D">
        <w:trPr>
          <w:trHeight w:val="20"/>
          <w:jc w:val="center"/>
        </w:trPr>
        <w:tc>
          <w:tcPr>
            <w:tcW w:w="2660" w:type="dxa"/>
            <w:shd w:val="clear" w:color="auto" w:fill="auto"/>
          </w:tcPr>
          <w:p w:rsidR="00090AD4" w:rsidRPr="00E51C9D" w:rsidRDefault="00090AD4" w:rsidP="00FE118D">
            <w:pPr>
              <w:pStyle w:val="aff1"/>
              <w:ind w:firstLine="0"/>
              <w:rPr>
                <w:color w:val="auto"/>
              </w:rPr>
            </w:pPr>
            <w:r w:rsidRPr="00E51C9D">
              <w:rPr>
                <w:color w:val="auto"/>
              </w:rPr>
              <w:t>Бытовое обслуживание</w:t>
            </w:r>
          </w:p>
        </w:tc>
        <w:tc>
          <w:tcPr>
            <w:tcW w:w="759" w:type="dxa"/>
            <w:shd w:val="clear" w:color="auto" w:fill="auto"/>
          </w:tcPr>
          <w:p w:rsidR="00090AD4" w:rsidRPr="00E51C9D" w:rsidRDefault="00090AD4" w:rsidP="00FE118D">
            <w:pPr>
              <w:pStyle w:val="aff1"/>
              <w:ind w:firstLine="0"/>
              <w:jc w:val="center"/>
              <w:rPr>
                <w:color w:val="auto"/>
              </w:rPr>
            </w:pPr>
            <w:r w:rsidRPr="00E51C9D">
              <w:rPr>
                <w:color w:val="auto"/>
              </w:rPr>
              <w:t>3.3</w:t>
            </w:r>
          </w:p>
        </w:tc>
        <w:tc>
          <w:tcPr>
            <w:tcW w:w="1134" w:type="dxa"/>
          </w:tcPr>
          <w:p w:rsidR="00090AD4" w:rsidRPr="00E51C9D" w:rsidRDefault="00090AD4" w:rsidP="00FE118D">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1</w:t>
            </w:r>
            <w:r w:rsidRPr="00E51C9D">
              <w:rPr>
                <w:rFonts w:ascii="Times New Roman" w:hAnsi="Times New Roman" w:cs="Times New Roman"/>
                <w:sz w:val="24"/>
                <w:szCs w:val="24"/>
                <w:lang w:val="en-US"/>
              </w:rPr>
              <w:t>00/</w:t>
            </w:r>
            <w:r w:rsidRPr="00E51C9D">
              <w:rPr>
                <w:rFonts w:ascii="Times New Roman" w:hAnsi="Times New Roman" w:cs="Times New Roman"/>
                <w:sz w:val="24"/>
                <w:szCs w:val="24"/>
              </w:rPr>
              <w:t xml:space="preserve"> 5000 кв.м</w:t>
            </w:r>
          </w:p>
        </w:tc>
        <w:tc>
          <w:tcPr>
            <w:tcW w:w="851" w:type="dxa"/>
          </w:tcPr>
          <w:p w:rsidR="00090AD4" w:rsidRPr="00E51C9D" w:rsidRDefault="00090AD4" w:rsidP="00FE118D">
            <w:pPr>
              <w:pStyle w:val="aff1"/>
              <w:ind w:firstLine="0"/>
              <w:jc w:val="center"/>
              <w:rPr>
                <w:color w:val="auto"/>
              </w:rPr>
            </w:pPr>
            <w:r w:rsidRPr="00E51C9D">
              <w:rPr>
                <w:color w:val="auto"/>
              </w:rPr>
              <w:t>8 м</w:t>
            </w:r>
          </w:p>
        </w:tc>
        <w:tc>
          <w:tcPr>
            <w:tcW w:w="1190" w:type="dxa"/>
          </w:tcPr>
          <w:p w:rsidR="00090AD4" w:rsidRPr="00E51C9D" w:rsidRDefault="00090AD4" w:rsidP="00FE118D">
            <w:pPr>
              <w:pStyle w:val="aff1"/>
              <w:ind w:firstLine="0"/>
              <w:jc w:val="center"/>
              <w:rPr>
                <w:color w:val="auto"/>
              </w:rPr>
            </w:pPr>
            <w:r w:rsidRPr="00E51C9D">
              <w:rPr>
                <w:color w:val="auto"/>
              </w:rPr>
              <w:t xml:space="preserve">5 м </w:t>
            </w:r>
          </w:p>
        </w:tc>
        <w:tc>
          <w:tcPr>
            <w:tcW w:w="992"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0"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2</w:t>
            </w:r>
          </w:p>
        </w:tc>
        <w:tc>
          <w:tcPr>
            <w:tcW w:w="851"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10 м</w:t>
            </w:r>
          </w:p>
        </w:tc>
        <w:tc>
          <w:tcPr>
            <w:tcW w:w="992" w:type="dxa"/>
          </w:tcPr>
          <w:p w:rsidR="00090AD4" w:rsidRPr="00E51C9D" w:rsidRDefault="00090AD4" w:rsidP="00FE118D">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bl>
    <w:p w:rsidR="00090AD4" w:rsidRPr="00E51C9D" w:rsidRDefault="00090AD4" w:rsidP="00090AD4">
      <w:pPr>
        <w:rPr>
          <w:rFonts w:ascii="Times New Roman" w:eastAsia="SimSun" w:hAnsi="Times New Roman" w:cs="Times New Roman"/>
          <w:sz w:val="24"/>
          <w:szCs w:val="24"/>
          <w:lang w:eastAsia="zh-CN"/>
        </w:rPr>
      </w:pPr>
    </w:p>
    <w:p w:rsidR="00090AD4" w:rsidRPr="00E51C9D" w:rsidRDefault="005304C0" w:rsidP="00090AD4">
      <w:pPr>
        <w:widowControl w:val="0"/>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3</w:t>
      </w:r>
      <w:r w:rsidR="00090AD4" w:rsidRPr="00E51C9D">
        <w:rPr>
          <w:rFonts w:ascii="Times New Roman" w:eastAsia="SimSun" w:hAnsi="Times New Roman" w:cs="Times New Roman"/>
          <w:sz w:val="24"/>
          <w:szCs w:val="24"/>
          <w:lang w:eastAsia="zh-CN"/>
        </w:rPr>
        <w:t>.3. Вспомогательные виды использования земельных участков и объектов капитального строительства: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72"/>
        <w:gridCol w:w="6051"/>
      </w:tblGrid>
      <w:tr w:rsidR="00090AD4" w:rsidRPr="00E51C9D" w:rsidTr="00FE118D">
        <w:trPr>
          <w:trHeight w:val="552"/>
        </w:trPr>
        <w:tc>
          <w:tcPr>
            <w:tcW w:w="3872" w:type="dxa"/>
            <w:vAlign w:val="center"/>
          </w:tcPr>
          <w:p w:rsidR="00090AD4" w:rsidRPr="00E51C9D" w:rsidRDefault="00090AD4" w:rsidP="00FE118D">
            <w:pPr>
              <w:tabs>
                <w:tab w:val="left" w:pos="672"/>
                <w:tab w:val="left" w:pos="2520"/>
              </w:tabs>
              <w:ind w:firstLine="0"/>
              <w:jc w:val="center"/>
              <w:rPr>
                <w:rFonts w:ascii="Times New Roman" w:hAnsi="Times New Roman" w:cs="Times New Roman"/>
                <w:sz w:val="24"/>
                <w:szCs w:val="24"/>
              </w:rPr>
            </w:pPr>
            <w:r w:rsidRPr="00E51C9D">
              <w:rPr>
                <w:rFonts w:ascii="Times New Roman" w:hAnsi="Times New Roman" w:cs="Times New Roman"/>
                <w:sz w:val="24"/>
                <w:szCs w:val="24"/>
              </w:rPr>
              <w:t>Виды разрешенного использования</w:t>
            </w:r>
          </w:p>
        </w:tc>
        <w:tc>
          <w:tcPr>
            <w:tcW w:w="6051" w:type="dxa"/>
            <w:vAlign w:val="center"/>
          </w:tcPr>
          <w:p w:rsidR="00090AD4" w:rsidRPr="00E51C9D" w:rsidRDefault="00090AD4" w:rsidP="00FE118D">
            <w:pPr>
              <w:tabs>
                <w:tab w:val="left" w:pos="672"/>
                <w:tab w:val="left" w:pos="2520"/>
              </w:tabs>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параметры разрешенного строительства</w:t>
            </w:r>
          </w:p>
        </w:tc>
      </w:tr>
      <w:tr w:rsidR="00090AD4" w:rsidRPr="00E51C9D" w:rsidTr="00FE118D">
        <w:trPr>
          <w:trHeight w:val="841"/>
        </w:trPr>
        <w:tc>
          <w:tcPr>
            <w:tcW w:w="3872" w:type="dxa"/>
            <w:vAlign w:val="center"/>
          </w:tcPr>
          <w:p w:rsidR="00090AD4" w:rsidRPr="00E51C9D" w:rsidRDefault="00090AD4" w:rsidP="00FE118D">
            <w:pPr>
              <w:tabs>
                <w:tab w:val="left" w:pos="672"/>
              </w:tabs>
              <w:ind w:firstLine="0"/>
              <w:rPr>
                <w:rFonts w:ascii="Times New Roman" w:hAnsi="Times New Roman" w:cs="Times New Roman"/>
                <w:sz w:val="24"/>
                <w:szCs w:val="24"/>
              </w:rPr>
            </w:pPr>
            <w:r w:rsidRPr="00E51C9D">
              <w:rPr>
                <w:rFonts w:ascii="Times New Roman" w:hAnsi="Times New Roman" w:cs="Times New Roman"/>
                <w:sz w:val="24"/>
                <w:szCs w:val="24"/>
              </w:rPr>
              <w:t>Парковки, гаражи для временного хранения автотранспорта</w:t>
            </w:r>
          </w:p>
          <w:p w:rsidR="00090AD4" w:rsidRPr="00E51C9D" w:rsidRDefault="00090AD4" w:rsidP="00FE118D">
            <w:pPr>
              <w:tabs>
                <w:tab w:val="left" w:pos="672"/>
              </w:tabs>
              <w:ind w:firstLine="0"/>
              <w:rPr>
                <w:rFonts w:ascii="Times New Roman" w:hAnsi="Times New Roman" w:cs="Times New Roman"/>
                <w:sz w:val="24"/>
                <w:szCs w:val="24"/>
              </w:rPr>
            </w:pPr>
            <w:r w:rsidRPr="00E51C9D">
              <w:rPr>
                <w:rFonts w:ascii="Times New Roman" w:hAnsi="Times New Roman" w:cs="Times New Roman"/>
                <w:sz w:val="24"/>
                <w:szCs w:val="24"/>
              </w:rPr>
              <w:t>Гостевые автостоянки для парковки легковых автомобилей посетителей</w:t>
            </w:r>
          </w:p>
          <w:p w:rsidR="00090AD4" w:rsidRPr="00E51C9D" w:rsidRDefault="00090AD4" w:rsidP="00FE118D">
            <w:pPr>
              <w:tabs>
                <w:tab w:val="left" w:pos="672"/>
              </w:tabs>
              <w:ind w:firstLine="0"/>
              <w:rPr>
                <w:rFonts w:ascii="Times New Roman" w:hAnsi="Times New Roman" w:cs="Times New Roman"/>
                <w:sz w:val="24"/>
                <w:szCs w:val="24"/>
              </w:rPr>
            </w:pPr>
            <w:r w:rsidRPr="00E51C9D">
              <w:rPr>
                <w:rFonts w:ascii="Times New Roman" w:hAnsi="Times New Roman" w:cs="Times New Roman"/>
                <w:sz w:val="24"/>
                <w:szCs w:val="24"/>
              </w:rPr>
              <w:t xml:space="preserve">Хозяйственные постройки для содержания инвентаря, топлива и других хозяйственных нужд </w:t>
            </w:r>
          </w:p>
          <w:p w:rsidR="00090AD4" w:rsidRPr="00E51C9D" w:rsidRDefault="00090AD4" w:rsidP="00FE118D">
            <w:pPr>
              <w:tabs>
                <w:tab w:val="left" w:pos="672"/>
              </w:tabs>
              <w:ind w:firstLine="0"/>
              <w:rPr>
                <w:rFonts w:ascii="Times New Roman" w:hAnsi="Times New Roman" w:cs="Times New Roman"/>
                <w:sz w:val="24"/>
                <w:szCs w:val="24"/>
              </w:rPr>
            </w:pPr>
            <w:r w:rsidRPr="00E51C9D">
              <w:rPr>
                <w:rFonts w:ascii="Times New Roman" w:hAnsi="Times New Roman" w:cs="Times New Roman"/>
                <w:sz w:val="24"/>
                <w:szCs w:val="24"/>
              </w:rPr>
              <w:lastRenderedPageBreak/>
              <w:t>Склады, ангары, навесы</w:t>
            </w:r>
          </w:p>
          <w:p w:rsidR="00090AD4" w:rsidRPr="00E51C9D" w:rsidRDefault="00090AD4" w:rsidP="00FE118D">
            <w:pPr>
              <w:tabs>
                <w:tab w:val="left" w:pos="672"/>
              </w:tabs>
              <w:ind w:firstLine="0"/>
              <w:rPr>
                <w:rFonts w:ascii="Times New Roman" w:hAnsi="Times New Roman" w:cs="Times New Roman"/>
                <w:sz w:val="24"/>
                <w:szCs w:val="24"/>
              </w:rPr>
            </w:pPr>
            <w:r w:rsidRPr="00E51C9D">
              <w:rPr>
                <w:rFonts w:ascii="Times New Roman" w:hAnsi="Times New Roman" w:cs="Times New Roman"/>
                <w:sz w:val="24"/>
                <w:szCs w:val="24"/>
              </w:rPr>
              <w:t xml:space="preserve">Сопутствующие объекты инженерной инфраструктуры (котельные,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E51C9D">
              <w:rPr>
                <w:rFonts w:ascii="Times New Roman" w:hAnsi="Times New Roman" w:cs="Times New Roman"/>
                <w:sz w:val="24"/>
                <w:szCs w:val="24"/>
              </w:rPr>
              <w:t>газорастпределительные</w:t>
            </w:r>
            <w:proofErr w:type="spellEnd"/>
            <w:r w:rsidRPr="00E51C9D">
              <w:rPr>
                <w:rFonts w:ascii="Times New Roman" w:hAnsi="Times New Roman" w:cs="Times New Roman"/>
                <w:sz w:val="24"/>
                <w:szCs w:val="24"/>
              </w:rPr>
              <w:t xml:space="preserve"> станции, линии связи, телефонные станции, вышки радиорелейной, сотовой связи, канализации, очистные сооружения)</w:t>
            </w:r>
          </w:p>
          <w:p w:rsidR="00090AD4" w:rsidRPr="00E51C9D" w:rsidRDefault="00090AD4" w:rsidP="00FE118D">
            <w:pPr>
              <w:tabs>
                <w:tab w:val="left" w:pos="672"/>
              </w:tabs>
              <w:ind w:firstLine="0"/>
              <w:rPr>
                <w:rFonts w:ascii="Times New Roman" w:hAnsi="Times New Roman" w:cs="Times New Roman"/>
                <w:sz w:val="24"/>
                <w:szCs w:val="24"/>
              </w:rPr>
            </w:pPr>
            <w:r w:rsidRPr="00E51C9D">
              <w:rPr>
                <w:rFonts w:ascii="Times New Roman" w:hAnsi="Times New Roman" w:cs="Times New Roman"/>
                <w:sz w:val="24"/>
                <w:szCs w:val="24"/>
              </w:rPr>
              <w:t>Площадки для сбора твердых бытовых отходов</w:t>
            </w:r>
          </w:p>
          <w:p w:rsidR="00090AD4" w:rsidRPr="00E51C9D" w:rsidRDefault="00090AD4" w:rsidP="00FE118D">
            <w:pPr>
              <w:tabs>
                <w:tab w:val="left" w:pos="672"/>
              </w:tabs>
              <w:ind w:firstLine="0"/>
              <w:rPr>
                <w:rFonts w:ascii="Times New Roman" w:hAnsi="Times New Roman" w:cs="Times New Roman"/>
                <w:sz w:val="24"/>
                <w:szCs w:val="24"/>
              </w:rPr>
            </w:pPr>
            <w:r w:rsidRPr="00E51C9D">
              <w:rPr>
                <w:rFonts w:ascii="Times New Roman" w:hAnsi="Times New Roman" w:cs="Times New Roman"/>
                <w:sz w:val="24"/>
                <w:szCs w:val="24"/>
              </w:rPr>
              <w:t>Общественные туалеты</w:t>
            </w:r>
          </w:p>
          <w:p w:rsidR="00090AD4" w:rsidRPr="00E51C9D" w:rsidRDefault="00090AD4" w:rsidP="00FE118D">
            <w:pPr>
              <w:tabs>
                <w:tab w:val="left" w:pos="672"/>
              </w:tabs>
              <w:ind w:firstLine="0"/>
              <w:rPr>
                <w:rFonts w:ascii="Times New Roman" w:hAnsi="Times New Roman" w:cs="Times New Roman"/>
                <w:sz w:val="24"/>
                <w:szCs w:val="24"/>
              </w:rPr>
            </w:pPr>
            <w:r w:rsidRPr="00E51C9D">
              <w:rPr>
                <w:rFonts w:ascii="Times New Roman" w:hAnsi="Times New Roman" w:cs="Times New Roman"/>
                <w:sz w:val="24"/>
                <w:szCs w:val="24"/>
              </w:rPr>
              <w:t>Элементы благоустройства</w:t>
            </w:r>
          </w:p>
          <w:p w:rsidR="00090AD4" w:rsidRPr="00E51C9D" w:rsidRDefault="00090AD4" w:rsidP="00FE118D">
            <w:pPr>
              <w:tabs>
                <w:tab w:val="left" w:pos="672"/>
              </w:tabs>
              <w:ind w:firstLine="0"/>
              <w:rPr>
                <w:rFonts w:ascii="Times New Roman" w:hAnsi="Times New Roman" w:cs="Times New Roman"/>
                <w:sz w:val="24"/>
                <w:szCs w:val="24"/>
              </w:rPr>
            </w:pPr>
            <w:r w:rsidRPr="00E51C9D">
              <w:rPr>
                <w:rFonts w:ascii="Times New Roman" w:hAnsi="Times New Roman" w:cs="Times New Roman"/>
                <w:sz w:val="24"/>
                <w:szCs w:val="24"/>
              </w:rPr>
              <w:t>Площадки для отдыха</w:t>
            </w:r>
          </w:p>
          <w:p w:rsidR="00090AD4" w:rsidRPr="00E51C9D" w:rsidRDefault="00090AD4" w:rsidP="00FE118D">
            <w:pPr>
              <w:tabs>
                <w:tab w:val="left" w:pos="672"/>
              </w:tabs>
              <w:ind w:firstLine="0"/>
              <w:rPr>
                <w:rFonts w:ascii="Times New Roman" w:hAnsi="Times New Roman" w:cs="Times New Roman"/>
                <w:sz w:val="24"/>
                <w:szCs w:val="24"/>
              </w:rPr>
            </w:pPr>
            <w:r w:rsidRPr="00E51C9D">
              <w:rPr>
                <w:rFonts w:ascii="Times New Roman" w:hAnsi="Times New Roman" w:cs="Times New Roman"/>
                <w:sz w:val="24"/>
                <w:szCs w:val="24"/>
              </w:rPr>
              <w:t>Памятники, объекты монументального искусства</w:t>
            </w:r>
          </w:p>
        </w:tc>
        <w:tc>
          <w:tcPr>
            <w:tcW w:w="6051" w:type="dxa"/>
            <w:vAlign w:val="center"/>
          </w:tcPr>
          <w:p w:rsidR="00090AD4" w:rsidRPr="00E51C9D" w:rsidRDefault="00090AD4" w:rsidP="00FE118D">
            <w:pPr>
              <w:tabs>
                <w:tab w:val="left" w:pos="672"/>
              </w:tabs>
              <w:ind w:firstLine="0"/>
              <w:rPr>
                <w:rFonts w:ascii="Times New Roman" w:hAnsi="Times New Roman" w:cs="Times New Roman"/>
                <w:sz w:val="24"/>
                <w:szCs w:val="24"/>
              </w:rPr>
            </w:pPr>
            <w:r w:rsidRPr="00E51C9D">
              <w:rPr>
                <w:rFonts w:ascii="Times New Roman" w:hAnsi="Times New Roman" w:cs="Times New Roman"/>
                <w:sz w:val="24"/>
                <w:szCs w:val="24"/>
              </w:rPr>
              <w:lastRenderedPageBreak/>
              <w:t>Максимальное количество надземных этажей  – 1 этаж.</w:t>
            </w:r>
          </w:p>
          <w:p w:rsidR="00090AD4" w:rsidRPr="00E51C9D" w:rsidRDefault="00090AD4" w:rsidP="00FE118D">
            <w:pPr>
              <w:tabs>
                <w:tab w:val="left" w:pos="672"/>
              </w:tabs>
              <w:ind w:firstLine="0"/>
              <w:rPr>
                <w:rFonts w:ascii="Times New Roman" w:hAnsi="Times New Roman" w:cs="Times New Roman"/>
                <w:sz w:val="24"/>
                <w:szCs w:val="24"/>
              </w:rPr>
            </w:pPr>
            <w:r w:rsidRPr="00E51C9D">
              <w:rPr>
                <w:rFonts w:ascii="Times New Roman" w:hAnsi="Times New Roman" w:cs="Times New Roman"/>
                <w:sz w:val="24"/>
                <w:szCs w:val="24"/>
              </w:rPr>
              <w:t>Максимальная высота строений - 6 м.</w:t>
            </w:r>
          </w:p>
          <w:p w:rsidR="00090AD4" w:rsidRPr="00E51C9D" w:rsidRDefault="00090AD4" w:rsidP="00FE118D">
            <w:pPr>
              <w:tabs>
                <w:tab w:val="left" w:pos="672"/>
              </w:tabs>
              <w:ind w:firstLine="0"/>
              <w:rPr>
                <w:rFonts w:ascii="Times New Roman" w:hAnsi="Times New Roman" w:cs="Times New Roman"/>
                <w:sz w:val="24"/>
                <w:szCs w:val="24"/>
              </w:rPr>
            </w:pPr>
            <w:r w:rsidRPr="00E51C9D">
              <w:rPr>
                <w:rFonts w:ascii="Times New Roman" w:hAnsi="Times New Roman" w:cs="Times New Roman"/>
                <w:sz w:val="24"/>
                <w:szCs w:val="24"/>
              </w:rPr>
              <w:t>Минимальный отступ строений от красной линии - 10 м (если не установлены красные линии - от фасадной границы участка)</w:t>
            </w:r>
          </w:p>
          <w:p w:rsidR="00090AD4" w:rsidRPr="00E51C9D" w:rsidRDefault="00090AD4" w:rsidP="00FE118D">
            <w:pPr>
              <w:tabs>
                <w:tab w:val="left" w:pos="672"/>
              </w:tabs>
              <w:ind w:firstLine="0"/>
              <w:rPr>
                <w:rFonts w:ascii="Times New Roman" w:hAnsi="Times New Roman" w:cs="Times New Roman"/>
                <w:sz w:val="24"/>
                <w:szCs w:val="24"/>
              </w:rPr>
            </w:pPr>
            <w:r w:rsidRPr="00E51C9D">
              <w:rPr>
                <w:rFonts w:ascii="Times New Roman" w:hAnsi="Times New Roman" w:cs="Times New Roman"/>
                <w:sz w:val="24"/>
                <w:szCs w:val="24"/>
              </w:rPr>
              <w:t>Минимальный отступ строений и сооружений от границ соседних участков - 3 м</w:t>
            </w:r>
          </w:p>
          <w:p w:rsidR="00090AD4" w:rsidRPr="00E51C9D" w:rsidRDefault="00090AD4" w:rsidP="00FE118D">
            <w:pPr>
              <w:tabs>
                <w:tab w:val="left" w:pos="672"/>
              </w:tabs>
              <w:ind w:firstLine="0"/>
              <w:rPr>
                <w:rFonts w:ascii="Times New Roman" w:hAnsi="Times New Roman" w:cs="Times New Roman"/>
                <w:sz w:val="24"/>
                <w:szCs w:val="24"/>
              </w:rPr>
            </w:pPr>
            <w:r w:rsidRPr="00E51C9D">
              <w:rPr>
                <w:rFonts w:ascii="Times New Roman" w:hAnsi="Times New Roman" w:cs="Times New Roman"/>
                <w:sz w:val="24"/>
                <w:szCs w:val="24"/>
              </w:rPr>
              <w:t xml:space="preserve">Открытые склады твердого топлива и других пылящих </w:t>
            </w:r>
            <w:r w:rsidRPr="00E51C9D">
              <w:rPr>
                <w:rFonts w:ascii="Times New Roman" w:hAnsi="Times New Roman" w:cs="Times New Roman"/>
                <w:sz w:val="24"/>
                <w:szCs w:val="24"/>
              </w:rPr>
              <w:lastRenderedPageBreak/>
              <w:t>материалов следует размещать с наветренной стороны с разрывом не менее 50 м до ближайших бытовых помещений.</w:t>
            </w:r>
          </w:p>
          <w:p w:rsidR="00090AD4" w:rsidRPr="00E51C9D" w:rsidRDefault="00090AD4" w:rsidP="00FE118D">
            <w:pPr>
              <w:tabs>
                <w:tab w:val="left" w:pos="672"/>
              </w:tabs>
              <w:ind w:firstLine="0"/>
              <w:rPr>
                <w:rFonts w:ascii="Times New Roman" w:hAnsi="Times New Roman" w:cs="Times New Roman"/>
                <w:sz w:val="24"/>
                <w:szCs w:val="24"/>
              </w:rPr>
            </w:pPr>
            <w:r w:rsidRPr="00E51C9D">
              <w:rPr>
                <w:rFonts w:ascii="Times New Roman" w:hAnsi="Times New Roman" w:cs="Times New Roman"/>
                <w:sz w:val="24"/>
                <w:szCs w:val="24"/>
              </w:rPr>
              <w:t>Расстояние от дворовых туалетов до производственных зданий и складов должно быть не менее 30 м.</w:t>
            </w:r>
          </w:p>
          <w:p w:rsidR="00090AD4" w:rsidRPr="00E51C9D" w:rsidRDefault="00090AD4" w:rsidP="00FE118D">
            <w:pPr>
              <w:tabs>
                <w:tab w:val="left" w:pos="672"/>
              </w:tabs>
              <w:ind w:firstLine="0"/>
              <w:rPr>
                <w:rFonts w:ascii="Times New Roman" w:hAnsi="Times New Roman" w:cs="Times New Roman"/>
                <w:sz w:val="24"/>
                <w:szCs w:val="24"/>
              </w:rPr>
            </w:pPr>
            <w:r w:rsidRPr="00E51C9D">
              <w:rPr>
                <w:rFonts w:ascii="Times New Roman" w:hAnsi="Times New Roman" w:cs="Times New Roman"/>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090AD4" w:rsidRPr="00E51C9D" w:rsidRDefault="00090AD4" w:rsidP="00FE118D">
            <w:pPr>
              <w:tabs>
                <w:tab w:val="left" w:pos="672"/>
              </w:tabs>
              <w:ind w:firstLine="0"/>
              <w:rPr>
                <w:rFonts w:ascii="Times New Roman" w:hAnsi="Times New Roman" w:cs="Times New Roman"/>
                <w:sz w:val="24"/>
                <w:szCs w:val="24"/>
              </w:rPr>
            </w:pPr>
            <w:r w:rsidRPr="00E51C9D">
              <w:rPr>
                <w:rFonts w:ascii="Times New Roman" w:hAnsi="Times New Roman" w:cs="Times New Roman"/>
                <w:sz w:val="24"/>
                <w:szCs w:val="24"/>
              </w:rPr>
              <w:t>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tc>
      </w:tr>
    </w:tbl>
    <w:p w:rsidR="00520497" w:rsidRPr="00E51C9D" w:rsidRDefault="005304C0" w:rsidP="00520497">
      <w:pPr>
        <w:spacing w:before="200" w:line="312" w:lineRule="auto"/>
        <w:rPr>
          <w:rFonts w:ascii="Times New Roman" w:eastAsia="SimSun" w:hAnsi="Times New Roman" w:cs="Times New Roman"/>
          <w:b/>
          <w:sz w:val="24"/>
          <w:szCs w:val="24"/>
          <w:u w:val="single"/>
          <w:lang w:eastAsia="zh-CN"/>
        </w:rPr>
      </w:pPr>
      <w:r w:rsidRPr="00E51C9D">
        <w:rPr>
          <w:rFonts w:ascii="Times New Roman" w:eastAsia="SimSun" w:hAnsi="Times New Roman" w:cs="Times New Roman"/>
          <w:b/>
          <w:sz w:val="24"/>
          <w:szCs w:val="24"/>
          <w:u w:val="single"/>
          <w:lang w:eastAsia="zh-CN"/>
        </w:rPr>
        <w:lastRenderedPageBreak/>
        <w:t>4</w:t>
      </w:r>
      <w:r w:rsidR="00520497" w:rsidRPr="00E51C9D">
        <w:rPr>
          <w:rFonts w:ascii="Times New Roman" w:eastAsia="SimSun" w:hAnsi="Times New Roman" w:cs="Times New Roman"/>
          <w:b/>
          <w:sz w:val="24"/>
          <w:szCs w:val="24"/>
          <w:u w:val="single"/>
          <w:lang w:eastAsia="zh-CN"/>
        </w:rPr>
        <w:t>. Зона производственно-коммунального назначения V класса опасности (П–</w:t>
      </w:r>
      <w:r w:rsidR="00913406" w:rsidRPr="00E51C9D">
        <w:rPr>
          <w:rFonts w:ascii="Times New Roman" w:eastAsia="SimSun" w:hAnsi="Times New Roman" w:cs="Times New Roman"/>
          <w:b/>
          <w:sz w:val="24"/>
          <w:szCs w:val="24"/>
          <w:u w:val="single"/>
          <w:lang w:eastAsia="zh-CN"/>
        </w:rPr>
        <w:t>5</w:t>
      </w:r>
      <w:r w:rsidR="00520497" w:rsidRPr="00E51C9D">
        <w:rPr>
          <w:rFonts w:ascii="Times New Roman" w:eastAsia="SimSun" w:hAnsi="Times New Roman" w:cs="Times New Roman"/>
          <w:b/>
          <w:sz w:val="24"/>
          <w:szCs w:val="24"/>
          <w:u w:val="single"/>
          <w:lang w:eastAsia="zh-CN"/>
        </w:rPr>
        <w:t>).</w:t>
      </w:r>
    </w:p>
    <w:p w:rsidR="00520497" w:rsidRPr="00E51C9D" w:rsidRDefault="00520497" w:rsidP="00520497">
      <w:pPr>
        <w:widowControl w:val="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Зона П-</w:t>
      </w:r>
      <w:r w:rsidR="00090AD4" w:rsidRPr="00E51C9D">
        <w:rPr>
          <w:rFonts w:ascii="Times New Roman" w:eastAsia="SimSun" w:hAnsi="Times New Roman" w:cs="Times New Roman"/>
          <w:sz w:val="24"/>
          <w:szCs w:val="24"/>
          <w:lang w:eastAsia="zh-CN"/>
        </w:rPr>
        <w:t>5</w:t>
      </w:r>
      <w:r w:rsidRPr="00E51C9D">
        <w:rPr>
          <w:rFonts w:ascii="Times New Roman" w:eastAsia="SimSun" w:hAnsi="Times New Roman" w:cs="Times New Roman"/>
          <w:sz w:val="24"/>
          <w:szCs w:val="24"/>
          <w:lang w:eastAsia="zh-CN"/>
        </w:rPr>
        <w:t xml:space="preserve"> выделена для формирования и развития территорий производственного и коммунально-складского назначения не выше V класса опасности с низким уровнем шума и загрязнения, требующие установления и организации санитарно-защитной зоны до 50м, иных территорий коммунально-складского назначения, не требующих устройства санитарно-защитных зон.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520497" w:rsidRPr="00E51C9D" w:rsidRDefault="00520497" w:rsidP="00520497">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520497" w:rsidRPr="00E51C9D" w:rsidRDefault="00520497" w:rsidP="00520497">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520497" w:rsidRPr="00E51C9D" w:rsidRDefault="00520497" w:rsidP="00520497">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Для размещения </w:t>
      </w:r>
      <w:proofErr w:type="spellStart"/>
      <w:r w:rsidRPr="00E51C9D">
        <w:rPr>
          <w:rFonts w:ascii="Times New Roman" w:eastAsia="SimSun" w:hAnsi="Times New Roman" w:cs="Times New Roman"/>
          <w:sz w:val="24"/>
          <w:szCs w:val="24"/>
          <w:lang w:eastAsia="zh-CN"/>
        </w:rPr>
        <w:t>микропредприятий</w:t>
      </w:r>
      <w:proofErr w:type="spellEnd"/>
      <w:r w:rsidRPr="00E51C9D">
        <w:rPr>
          <w:rFonts w:ascii="Times New Roman" w:eastAsia="SimSun" w:hAnsi="Times New Roman" w:cs="Times New Roman"/>
          <w:sz w:val="24"/>
          <w:szCs w:val="24"/>
          <w:lang w:eastAsia="zh-CN"/>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520497" w:rsidRPr="00E51C9D" w:rsidRDefault="00520497" w:rsidP="00520497">
      <w:pPr>
        <w:widowControl w:val="0"/>
        <w:ind w:firstLine="426"/>
        <w:rPr>
          <w:rFonts w:ascii="Times New Roman" w:eastAsia="SimSun" w:hAnsi="Times New Roman" w:cs="Times New Roman"/>
          <w:sz w:val="24"/>
          <w:szCs w:val="24"/>
          <w:lang w:eastAsia="zh-CN"/>
        </w:rPr>
      </w:pPr>
    </w:p>
    <w:p w:rsidR="005304C0" w:rsidRPr="00E51C9D" w:rsidRDefault="005304C0" w:rsidP="00520497">
      <w:pPr>
        <w:widowControl w:val="0"/>
        <w:ind w:firstLine="426"/>
        <w:rPr>
          <w:rFonts w:ascii="Times New Roman" w:eastAsia="SimSun" w:hAnsi="Times New Roman" w:cs="Times New Roman"/>
          <w:sz w:val="24"/>
          <w:szCs w:val="24"/>
          <w:lang w:eastAsia="zh-CN"/>
        </w:rPr>
      </w:pPr>
    </w:p>
    <w:p w:rsidR="005304C0" w:rsidRPr="00E51C9D" w:rsidRDefault="005304C0" w:rsidP="00520497">
      <w:pPr>
        <w:widowControl w:val="0"/>
        <w:ind w:firstLine="426"/>
        <w:rPr>
          <w:rFonts w:ascii="Times New Roman" w:eastAsia="SimSun" w:hAnsi="Times New Roman" w:cs="Times New Roman"/>
          <w:sz w:val="24"/>
          <w:szCs w:val="24"/>
          <w:lang w:eastAsia="zh-CN"/>
        </w:rPr>
        <w:sectPr w:rsidR="005304C0" w:rsidRPr="00E51C9D" w:rsidSect="00617F7E">
          <w:pgSz w:w="11906" w:h="16838"/>
          <w:pgMar w:top="567" w:right="709" w:bottom="709" w:left="1134" w:header="720" w:footer="363" w:gutter="0"/>
          <w:cols w:space="720"/>
          <w:docGrid w:linePitch="360"/>
        </w:sectPr>
      </w:pPr>
    </w:p>
    <w:p w:rsidR="00520497" w:rsidRPr="00E51C9D" w:rsidRDefault="005304C0" w:rsidP="00520497">
      <w:pPr>
        <w:widowControl w:val="0"/>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4</w:t>
      </w:r>
      <w:r w:rsidR="00520497" w:rsidRPr="00E51C9D">
        <w:rPr>
          <w:rFonts w:ascii="Times New Roman" w:eastAsia="SimSun" w:hAnsi="Times New Roman" w:cs="Times New Roman"/>
          <w:sz w:val="24"/>
          <w:szCs w:val="24"/>
          <w:lang w:eastAsia="zh-CN"/>
        </w:rPr>
        <w:t>.1. Основные виды разрешённого использования земельных участков и объектов капитального строительства:</w:t>
      </w:r>
    </w:p>
    <w:tbl>
      <w:tblPr>
        <w:tblW w:w="10250" w:type="dxa"/>
        <w:jc w:val="center"/>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75"/>
        <w:gridCol w:w="1063"/>
        <w:gridCol w:w="993"/>
        <w:gridCol w:w="851"/>
        <w:gridCol w:w="1126"/>
        <w:gridCol w:w="7"/>
        <w:gridCol w:w="985"/>
        <w:gridCol w:w="709"/>
        <w:gridCol w:w="850"/>
        <w:gridCol w:w="991"/>
      </w:tblGrid>
      <w:tr w:rsidR="00520497" w:rsidRPr="00E51C9D" w:rsidTr="0098155E">
        <w:trPr>
          <w:cantSplit/>
          <w:trHeight w:val="798"/>
          <w:jc w:val="center"/>
        </w:trPr>
        <w:tc>
          <w:tcPr>
            <w:tcW w:w="2676" w:type="dxa"/>
            <w:vMerge w:val="restart"/>
            <w:shd w:val="clear" w:color="auto" w:fill="auto"/>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1063" w:type="dxa"/>
            <w:vMerge w:val="restart"/>
            <w:shd w:val="clear" w:color="auto" w:fill="auto"/>
            <w:vAlign w:val="center"/>
          </w:tcPr>
          <w:p w:rsidR="00520497" w:rsidRPr="00E51C9D" w:rsidRDefault="00520497" w:rsidP="00786930">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511" w:type="dxa"/>
            <w:gridSpan w:val="8"/>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520497" w:rsidRPr="00E51C9D" w:rsidTr="0098155E">
        <w:trPr>
          <w:cantSplit/>
          <w:trHeight w:val="4416"/>
          <w:jc w:val="center"/>
        </w:trPr>
        <w:tc>
          <w:tcPr>
            <w:tcW w:w="2676" w:type="dxa"/>
            <w:vMerge/>
            <w:shd w:val="clear" w:color="auto" w:fill="auto"/>
          </w:tcPr>
          <w:p w:rsidR="00520497" w:rsidRPr="00E51C9D" w:rsidRDefault="00520497" w:rsidP="00786930">
            <w:pPr>
              <w:widowControl w:val="0"/>
              <w:ind w:firstLine="0"/>
              <w:jc w:val="center"/>
              <w:rPr>
                <w:rFonts w:ascii="Times New Roman" w:eastAsia="SimSun" w:hAnsi="Times New Roman" w:cs="Times New Roman"/>
                <w:sz w:val="24"/>
                <w:szCs w:val="24"/>
                <w:lang w:eastAsia="zh-CN"/>
              </w:rPr>
            </w:pPr>
          </w:p>
        </w:tc>
        <w:tc>
          <w:tcPr>
            <w:tcW w:w="1063" w:type="dxa"/>
            <w:vMerge/>
            <w:shd w:val="clear" w:color="auto" w:fill="auto"/>
          </w:tcPr>
          <w:p w:rsidR="00520497" w:rsidRPr="00E51C9D" w:rsidRDefault="00520497" w:rsidP="00786930">
            <w:pPr>
              <w:widowControl w:val="0"/>
              <w:ind w:firstLine="0"/>
              <w:jc w:val="center"/>
              <w:rPr>
                <w:rFonts w:ascii="Times New Roman" w:eastAsia="SimSun" w:hAnsi="Times New Roman" w:cs="Times New Roman"/>
                <w:sz w:val="24"/>
                <w:szCs w:val="24"/>
                <w:lang w:eastAsia="zh-CN"/>
              </w:rPr>
            </w:pPr>
          </w:p>
        </w:tc>
        <w:tc>
          <w:tcPr>
            <w:tcW w:w="993" w:type="dxa"/>
            <w:textDirection w:val="btLr"/>
            <w:vAlign w:val="center"/>
          </w:tcPr>
          <w:p w:rsidR="00520497" w:rsidRPr="00E51C9D" w:rsidRDefault="00520497" w:rsidP="00786930">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51" w:type="dxa"/>
            <w:textDirection w:val="btLr"/>
            <w:vAlign w:val="center"/>
          </w:tcPr>
          <w:p w:rsidR="00520497" w:rsidRPr="00E51C9D" w:rsidRDefault="00520497" w:rsidP="00786930">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126" w:type="dxa"/>
            <w:textDirection w:val="btLr"/>
            <w:vAlign w:val="center"/>
          </w:tcPr>
          <w:p w:rsidR="00520497" w:rsidRPr="00E51C9D" w:rsidRDefault="00520497" w:rsidP="00786930">
            <w:pPr>
              <w:widowControl w:val="0"/>
              <w:ind w:left="113" w:right="113" w:firstLine="0"/>
              <w:jc w:val="center"/>
              <w:rPr>
                <w:rFonts w:ascii="Times New Roman" w:eastAsia="SimSun" w:hAnsi="Times New Roman" w:cs="Times New Roman"/>
                <w:lang w:eastAsia="zh-CN"/>
              </w:rPr>
            </w:pPr>
            <w:r w:rsidRPr="00E51C9D">
              <w:rPr>
                <w:rFonts w:ascii="Times New Roman" w:hAnsi="Times New Roman" w:cs="Times New Roman"/>
              </w:rPr>
              <w:t xml:space="preserve">минимальный отступ основных зданий, сооружений, строений и сооружений от границы, отделяющей земельный участок от территории общего пользования  </w:t>
            </w:r>
          </w:p>
        </w:tc>
        <w:tc>
          <w:tcPr>
            <w:tcW w:w="991" w:type="dxa"/>
            <w:gridSpan w:val="2"/>
            <w:textDirection w:val="btLr"/>
            <w:vAlign w:val="center"/>
          </w:tcPr>
          <w:p w:rsidR="00520497" w:rsidRPr="00E51C9D" w:rsidRDefault="00520497" w:rsidP="00786930">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 смежных земельных участков</w:t>
            </w:r>
          </w:p>
        </w:tc>
        <w:tc>
          <w:tcPr>
            <w:tcW w:w="709" w:type="dxa"/>
            <w:textDirection w:val="btLr"/>
            <w:vAlign w:val="center"/>
          </w:tcPr>
          <w:p w:rsidR="00520497" w:rsidRPr="00E51C9D" w:rsidRDefault="00520497" w:rsidP="00786930">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850" w:type="dxa"/>
            <w:textDirection w:val="btLr"/>
            <w:vAlign w:val="center"/>
          </w:tcPr>
          <w:p w:rsidR="00520497" w:rsidRPr="00E51C9D" w:rsidRDefault="00520497" w:rsidP="00786930">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991" w:type="dxa"/>
            <w:textDirection w:val="btLr"/>
            <w:vAlign w:val="center"/>
          </w:tcPr>
          <w:p w:rsidR="00520497" w:rsidRPr="00E51C9D" w:rsidRDefault="00520497" w:rsidP="00786930">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520497" w:rsidRPr="00E51C9D" w:rsidTr="0098155E">
        <w:trPr>
          <w:cantSplit/>
          <w:trHeight w:val="237"/>
          <w:jc w:val="center"/>
        </w:trPr>
        <w:tc>
          <w:tcPr>
            <w:tcW w:w="2676" w:type="dxa"/>
            <w:shd w:val="clear" w:color="auto" w:fill="auto"/>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1063" w:type="dxa"/>
            <w:shd w:val="clear" w:color="auto" w:fill="auto"/>
            <w:vAlign w:val="center"/>
          </w:tcPr>
          <w:p w:rsidR="00520497" w:rsidRPr="00E51C9D" w:rsidRDefault="00520497" w:rsidP="00786930">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993" w:type="dxa"/>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1" w:type="dxa"/>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126" w:type="dxa"/>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991" w:type="dxa"/>
            <w:gridSpan w:val="2"/>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709" w:type="dxa"/>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850" w:type="dxa"/>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991" w:type="dxa"/>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520497" w:rsidRPr="00E51C9D" w:rsidTr="0098155E">
        <w:trPr>
          <w:cantSplit/>
          <w:trHeight w:val="411"/>
          <w:jc w:val="center"/>
        </w:trPr>
        <w:tc>
          <w:tcPr>
            <w:tcW w:w="2676" w:type="dxa"/>
            <w:shd w:val="clear" w:color="auto" w:fill="auto"/>
          </w:tcPr>
          <w:p w:rsidR="00520497" w:rsidRPr="00E51C9D" w:rsidRDefault="00520497" w:rsidP="00786930">
            <w:pPr>
              <w:pStyle w:val="aff1"/>
              <w:ind w:firstLine="0"/>
              <w:rPr>
                <w:color w:val="auto"/>
              </w:rPr>
            </w:pPr>
            <w:r w:rsidRPr="00E51C9D">
              <w:rPr>
                <w:color w:val="auto"/>
              </w:rPr>
              <w:t>Хранение и переработка сельскохозяйственной продукции</w:t>
            </w:r>
          </w:p>
        </w:tc>
        <w:tc>
          <w:tcPr>
            <w:tcW w:w="1063" w:type="dxa"/>
            <w:shd w:val="clear" w:color="auto" w:fill="auto"/>
          </w:tcPr>
          <w:p w:rsidR="00520497" w:rsidRPr="00E51C9D" w:rsidRDefault="00520497" w:rsidP="00786930">
            <w:pPr>
              <w:pStyle w:val="aff1"/>
              <w:ind w:firstLine="0"/>
              <w:jc w:val="center"/>
              <w:rPr>
                <w:color w:val="auto"/>
              </w:rPr>
            </w:pPr>
            <w:r w:rsidRPr="00E51C9D">
              <w:rPr>
                <w:color w:val="auto"/>
              </w:rPr>
              <w:t>1.15</w:t>
            </w:r>
          </w:p>
        </w:tc>
        <w:tc>
          <w:tcPr>
            <w:tcW w:w="993" w:type="dxa"/>
          </w:tcPr>
          <w:p w:rsidR="00520497" w:rsidRPr="00E51C9D" w:rsidRDefault="005A4B87" w:rsidP="005A4B87">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500</w:t>
            </w:r>
            <w:r w:rsidR="00520497" w:rsidRPr="00E51C9D">
              <w:rPr>
                <w:rFonts w:ascii="Times New Roman" w:hAnsi="Times New Roman" w:cs="Times New Roman"/>
                <w:sz w:val="24"/>
                <w:szCs w:val="24"/>
                <w:lang w:val="en-US"/>
              </w:rPr>
              <w:t>/</w:t>
            </w:r>
            <w:r w:rsidR="00520497" w:rsidRPr="00E51C9D">
              <w:rPr>
                <w:rFonts w:ascii="Times New Roman" w:hAnsi="Times New Roman" w:cs="Times New Roman"/>
                <w:sz w:val="24"/>
                <w:szCs w:val="24"/>
              </w:rPr>
              <w:t xml:space="preserve"> 5</w:t>
            </w:r>
            <w:r w:rsidRPr="00E51C9D">
              <w:rPr>
                <w:rFonts w:ascii="Times New Roman" w:hAnsi="Times New Roman" w:cs="Times New Roman"/>
                <w:sz w:val="24"/>
                <w:szCs w:val="24"/>
              </w:rPr>
              <w:t>0</w:t>
            </w:r>
            <w:r w:rsidR="00520497" w:rsidRPr="00E51C9D">
              <w:rPr>
                <w:rFonts w:ascii="Times New Roman" w:hAnsi="Times New Roman" w:cs="Times New Roman"/>
                <w:sz w:val="24"/>
                <w:szCs w:val="24"/>
              </w:rPr>
              <w:t>00 кв.м</w:t>
            </w:r>
          </w:p>
        </w:tc>
        <w:tc>
          <w:tcPr>
            <w:tcW w:w="851" w:type="dxa"/>
          </w:tcPr>
          <w:p w:rsidR="00520497" w:rsidRPr="00E51C9D" w:rsidRDefault="005A4B87" w:rsidP="00786930">
            <w:pPr>
              <w:pStyle w:val="aff1"/>
              <w:ind w:firstLine="0"/>
              <w:jc w:val="center"/>
              <w:rPr>
                <w:color w:val="auto"/>
              </w:rPr>
            </w:pPr>
            <w:r w:rsidRPr="00E51C9D">
              <w:rPr>
                <w:color w:val="auto"/>
              </w:rPr>
              <w:t>15</w:t>
            </w:r>
            <w:r w:rsidR="00520497" w:rsidRPr="00E51C9D">
              <w:rPr>
                <w:color w:val="auto"/>
              </w:rPr>
              <w:t xml:space="preserve"> м</w:t>
            </w:r>
          </w:p>
        </w:tc>
        <w:tc>
          <w:tcPr>
            <w:tcW w:w="1126" w:type="dxa"/>
          </w:tcPr>
          <w:p w:rsidR="00520497" w:rsidRPr="00E51C9D" w:rsidRDefault="00520497" w:rsidP="00786930">
            <w:pPr>
              <w:pStyle w:val="aff1"/>
              <w:ind w:firstLine="0"/>
              <w:jc w:val="center"/>
              <w:rPr>
                <w:color w:val="auto"/>
              </w:rPr>
            </w:pPr>
            <w:r w:rsidRPr="00E51C9D">
              <w:rPr>
                <w:color w:val="auto"/>
              </w:rPr>
              <w:t xml:space="preserve">5 м </w:t>
            </w:r>
          </w:p>
        </w:tc>
        <w:tc>
          <w:tcPr>
            <w:tcW w:w="991" w:type="dxa"/>
            <w:gridSpan w:val="2"/>
          </w:tcPr>
          <w:p w:rsidR="00520497" w:rsidRPr="00E51C9D" w:rsidRDefault="00520497"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709" w:type="dxa"/>
          </w:tcPr>
          <w:p w:rsidR="00520497" w:rsidRPr="00E51C9D" w:rsidRDefault="00520497"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0" w:type="dxa"/>
          </w:tcPr>
          <w:p w:rsidR="00520497" w:rsidRPr="00E51C9D" w:rsidRDefault="00520497"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991" w:type="dxa"/>
          </w:tcPr>
          <w:p w:rsidR="00520497" w:rsidRPr="00E51C9D" w:rsidRDefault="00520497"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1A6795" w:rsidRPr="00E51C9D" w:rsidTr="0098155E">
        <w:trPr>
          <w:cantSplit/>
          <w:trHeight w:val="411"/>
          <w:jc w:val="center"/>
        </w:trPr>
        <w:tc>
          <w:tcPr>
            <w:tcW w:w="2676" w:type="dxa"/>
            <w:shd w:val="clear" w:color="auto" w:fill="auto"/>
          </w:tcPr>
          <w:p w:rsidR="001A6795" w:rsidRPr="00E51C9D" w:rsidRDefault="001A6795" w:rsidP="00786930">
            <w:pPr>
              <w:pStyle w:val="aff1"/>
              <w:ind w:firstLine="0"/>
              <w:rPr>
                <w:color w:val="auto"/>
              </w:rPr>
            </w:pPr>
            <w:r w:rsidRPr="00E51C9D">
              <w:rPr>
                <w:color w:val="auto"/>
              </w:rPr>
              <w:t>Овощеводство</w:t>
            </w:r>
          </w:p>
        </w:tc>
        <w:tc>
          <w:tcPr>
            <w:tcW w:w="1063" w:type="dxa"/>
            <w:shd w:val="clear" w:color="auto" w:fill="auto"/>
          </w:tcPr>
          <w:p w:rsidR="001A6795" w:rsidRPr="00E51C9D" w:rsidRDefault="001A6795" w:rsidP="00786930">
            <w:pPr>
              <w:pStyle w:val="aff1"/>
              <w:ind w:firstLine="0"/>
              <w:jc w:val="center"/>
              <w:rPr>
                <w:color w:val="auto"/>
              </w:rPr>
            </w:pPr>
            <w:r w:rsidRPr="00E51C9D">
              <w:rPr>
                <w:color w:val="auto"/>
              </w:rPr>
              <w:t>1.3</w:t>
            </w:r>
          </w:p>
        </w:tc>
        <w:tc>
          <w:tcPr>
            <w:tcW w:w="993" w:type="dxa"/>
          </w:tcPr>
          <w:p w:rsidR="001A6795" w:rsidRPr="00E51C9D" w:rsidRDefault="001A6795" w:rsidP="005A4B87">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1000/</w:t>
            </w:r>
            <w:r w:rsidR="004161C8" w:rsidRPr="00E51C9D">
              <w:rPr>
                <w:rFonts w:ascii="Times New Roman" w:hAnsi="Times New Roman" w:cs="Times New Roman"/>
                <w:sz w:val="24"/>
                <w:szCs w:val="24"/>
              </w:rPr>
              <w:t xml:space="preserve"> </w:t>
            </w:r>
            <w:r w:rsidRPr="00E51C9D">
              <w:rPr>
                <w:rFonts w:ascii="Times New Roman" w:hAnsi="Times New Roman" w:cs="Times New Roman"/>
                <w:sz w:val="24"/>
                <w:szCs w:val="24"/>
              </w:rPr>
              <w:t>100000 кв.м</w:t>
            </w:r>
          </w:p>
        </w:tc>
        <w:tc>
          <w:tcPr>
            <w:tcW w:w="851" w:type="dxa"/>
          </w:tcPr>
          <w:p w:rsidR="001A6795" w:rsidRPr="00E51C9D" w:rsidRDefault="001A6795" w:rsidP="005C2FF4">
            <w:pPr>
              <w:pStyle w:val="aff1"/>
              <w:ind w:firstLine="0"/>
              <w:jc w:val="center"/>
              <w:rPr>
                <w:color w:val="auto"/>
              </w:rPr>
            </w:pPr>
            <w:r w:rsidRPr="00E51C9D">
              <w:rPr>
                <w:color w:val="auto"/>
              </w:rPr>
              <w:t>15 м</w:t>
            </w:r>
          </w:p>
        </w:tc>
        <w:tc>
          <w:tcPr>
            <w:tcW w:w="1126" w:type="dxa"/>
          </w:tcPr>
          <w:p w:rsidR="001A6795" w:rsidRPr="00E51C9D" w:rsidRDefault="001A6795" w:rsidP="005C2FF4">
            <w:pPr>
              <w:pStyle w:val="aff1"/>
              <w:ind w:firstLine="0"/>
              <w:jc w:val="center"/>
              <w:rPr>
                <w:color w:val="auto"/>
              </w:rPr>
            </w:pPr>
            <w:r w:rsidRPr="00E51C9D">
              <w:rPr>
                <w:color w:val="auto"/>
              </w:rPr>
              <w:t xml:space="preserve">5 м </w:t>
            </w:r>
          </w:p>
        </w:tc>
        <w:tc>
          <w:tcPr>
            <w:tcW w:w="991" w:type="dxa"/>
            <w:gridSpan w:val="2"/>
          </w:tcPr>
          <w:p w:rsidR="001A6795" w:rsidRPr="00E51C9D" w:rsidRDefault="001A6795" w:rsidP="005C2FF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709" w:type="dxa"/>
          </w:tcPr>
          <w:p w:rsidR="001A6795" w:rsidRPr="00E51C9D" w:rsidRDefault="001A6795" w:rsidP="005C2FF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2</w:t>
            </w:r>
          </w:p>
        </w:tc>
        <w:tc>
          <w:tcPr>
            <w:tcW w:w="850" w:type="dxa"/>
          </w:tcPr>
          <w:p w:rsidR="001A6795" w:rsidRPr="00E51C9D" w:rsidRDefault="001A6795" w:rsidP="001A6795">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10 м</w:t>
            </w:r>
          </w:p>
        </w:tc>
        <w:tc>
          <w:tcPr>
            <w:tcW w:w="991" w:type="dxa"/>
          </w:tcPr>
          <w:p w:rsidR="001A6795" w:rsidRPr="00E51C9D" w:rsidRDefault="001A6795" w:rsidP="005C2FF4">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1A6795" w:rsidRPr="00E51C9D" w:rsidTr="0098155E">
        <w:trPr>
          <w:cantSplit/>
          <w:trHeight w:val="411"/>
          <w:jc w:val="center"/>
        </w:trPr>
        <w:tc>
          <w:tcPr>
            <w:tcW w:w="2676" w:type="dxa"/>
            <w:shd w:val="clear" w:color="auto" w:fill="auto"/>
          </w:tcPr>
          <w:p w:rsidR="001A6795" w:rsidRPr="00E51C9D" w:rsidRDefault="001A6795" w:rsidP="00786930">
            <w:pPr>
              <w:pStyle w:val="aff1"/>
              <w:ind w:firstLine="0"/>
              <w:rPr>
                <w:color w:val="auto"/>
              </w:rPr>
            </w:pPr>
            <w:r w:rsidRPr="00E51C9D">
              <w:rPr>
                <w:color w:val="auto"/>
              </w:rPr>
              <w:t>Легкая промышленность</w:t>
            </w:r>
          </w:p>
        </w:tc>
        <w:tc>
          <w:tcPr>
            <w:tcW w:w="1063" w:type="dxa"/>
            <w:shd w:val="clear" w:color="auto" w:fill="auto"/>
          </w:tcPr>
          <w:p w:rsidR="001A6795" w:rsidRPr="00E51C9D" w:rsidRDefault="001A6795" w:rsidP="00786930">
            <w:pPr>
              <w:pStyle w:val="aff1"/>
              <w:ind w:firstLine="0"/>
              <w:jc w:val="center"/>
              <w:rPr>
                <w:color w:val="auto"/>
              </w:rPr>
            </w:pPr>
            <w:r w:rsidRPr="00E51C9D">
              <w:rPr>
                <w:color w:val="auto"/>
              </w:rPr>
              <w:t>6.3</w:t>
            </w:r>
          </w:p>
        </w:tc>
        <w:tc>
          <w:tcPr>
            <w:tcW w:w="993" w:type="dxa"/>
          </w:tcPr>
          <w:p w:rsidR="001A6795" w:rsidRPr="00E51C9D" w:rsidRDefault="001A6795" w:rsidP="00EB49DE">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500</w:t>
            </w:r>
            <w:r w:rsidRPr="00E51C9D">
              <w:rPr>
                <w:rFonts w:ascii="Times New Roman" w:hAnsi="Times New Roman" w:cs="Times New Roman"/>
                <w:sz w:val="24"/>
                <w:szCs w:val="24"/>
                <w:lang w:val="en-US"/>
              </w:rPr>
              <w:t>/</w:t>
            </w:r>
            <w:r w:rsidRPr="00E51C9D">
              <w:rPr>
                <w:rFonts w:ascii="Times New Roman" w:hAnsi="Times New Roman" w:cs="Times New Roman"/>
                <w:sz w:val="24"/>
                <w:szCs w:val="24"/>
              </w:rPr>
              <w:t xml:space="preserve"> 5000 кв.м</w:t>
            </w:r>
          </w:p>
        </w:tc>
        <w:tc>
          <w:tcPr>
            <w:tcW w:w="851" w:type="dxa"/>
          </w:tcPr>
          <w:p w:rsidR="001A6795" w:rsidRPr="00E51C9D" w:rsidRDefault="001A6795" w:rsidP="00EB49DE">
            <w:pPr>
              <w:pStyle w:val="aff1"/>
              <w:ind w:firstLine="0"/>
              <w:jc w:val="center"/>
              <w:rPr>
                <w:color w:val="auto"/>
              </w:rPr>
            </w:pPr>
            <w:r w:rsidRPr="00E51C9D">
              <w:rPr>
                <w:color w:val="auto"/>
              </w:rPr>
              <w:t>15 м</w:t>
            </w:r>
          </w:p>
        </w:tc>
        <w:tc>
          <w:tcPr>
            <w:tcW w:w="1126" w:type="dxa"/>
          </w:tcPr>
          <w:p w:rsidR="001A6795" w:rsidRPr="00E51C9D" w:rsidRDefault="001A6795" w:rsidP="00EB49DE">
            <w:pPr>
              <w:pStyle w:val="aff1"/>
              <w:ind w:firstLine="0"/>
              <w:jc w:val="center"/>
              <w:rPr>
                <w:color w:val="auto"/>
              </w:rPr>
            </w:pPr>
            <w:r w:rsidRPr="00E51C9D">
              <w:rPr>
                <w:color w:val="auto"/>
              </w:rPr>
              <w:t xml:space="preserve">5 м </w:t>
            </w:r>
          </w:p>
        </w:tc>
        <w:tc>
          <w:tcPr>
            <w:tcW w:w="991" w:type="dxa"/>
            <w:gridSpan w:val="2"/>
          </w:tcPr>
          <w:p w:rsidR="001A6795" w:rsidRPr="00E51C9D" w:rsidRDefault="001A6795"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709" w:type="dxa"/>
          </w:tcPr>
          <w:p w:rsidR="001A6795" w:rsidRPr="00E51C9D" w:rsidRDefault="001A6795"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0" w:type="dxa"/>
          </w:tcPr>
          <w:p w:rsidR="001A6795" w:rsidRPr="00E51C9D" w:rsidRDefault="001A6795"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991" w:type="dxa"/>
          </w:tcPr>
          <w:p w:rsidR="001A6795" w:rsidRPr="00E51C9D" w:rsidRDefault="001A6795"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1A6795" w:rsidRPr="00E51C9D" w:rsidTr="0098155E">
        <w:trPr>
          <w:trHeight w:val="20"/>
          <w:jc w:val="center"/>
        </w:trPr>
        <w:tc>
          <w:tcPr>
            <w:tcW w:w="2676" w:type="dxa"/>
            <w:shd w:val="clear" w:color="auto" w:fill="auto"/>
          </w:tcPr>
          <w:p w:rsidR="001A6795" w:rsidRPr="00E51C9D" w:rsidRDefault="001A6795" w:rsidP="00786930">
            <w:pPr>
              <w:pStyle w:val="aff1"/>
              <w:ind w:firstLine="0"/>
              <w:rPr>
                <w:color w:val="auto"/>
              </w:rPr>
            </w:pPr>
            <w:r w:rsidRPr="00E51C9D">
              <w:rPr>
                <w:color w:val="auto"/>
              </w:rPr>
              <w:t>Пищевая промышленность</w:t>
            </w:r>
          </w:p>
        </w:tc>
        <w:tc>
          <w:tcPr>
            <w:tcW w:w="1063" w:type="dxa"/>
            <w:shd w:val="clear" w:color="auto" w:fill="auto"/>
          </w:tcPr>
          <w:p w:rsidR="001A6795" w:rsidRPr="00E51C9D" w:rsidRDefault="001A6795" w:rsidP="00786930">
            <w:pPr>
              <w:pStyle w:val="aff1"/>
              <w:ind w:firstLine="0"/>
              <w:jc w:val="center"/>
              <w:rPr>
                <w:color w:val="auto"/>
              </w:rPr>
            </w:pPr>
            <w:r w:rsidRPr="00E51C9D">
              <w:rPr>
                <w:color w:val="auto"/>
              </w:rPr>
              <w:t>6.4</w:t>
            </w:r>
          </w:p>
        </w:tc>
        <w:tc>
          <w:tcPr>
            <w:tcW w:w="993" w:type="dxa"/>
          </w:tcPr>
          <w:p w:rsidR="001A6795" w:rsidRPr="00E51C9D" w:rsidRDefault="001A6795" w:rsidP="00EB49DE">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500</w:t>
            </w:r>
            <w:r w:rsidRPr="00E51C9D">
              <w:rPr>
                <w:rFonts w:ascii="Times New Roman" w:hAnsi="Times New Roman" w:cs="Times New Roman"/>
                <w:sz w:val="24"/>
                <w:szCs w:val="24"/>
                <w:lang w:val="en-US"/>
              </w:rPr>
              <w:t>/</w:t>
            </w:r>
            <w:r w:rsidRPr="00E51C9D">
              <w:rPr>
                <w:rFonts w:ascii="Times New Roman" w:hAnsi="Times New Roman" w:cs="Times New Roman"/>
                <w:sz w:val="24"/>
                <w:szCs w:val="24"/>
              </w:rPr>
              <w:t xml:space="preserve"> 5000 кв.м</w:t>
            </w:r>
          </w:p>
        </w:tc>
        <w:tc>
          <w:tcPr>
            <w:tcW w:w="851" w:type="dxa"/>
          </w:tcPr>
          <w:p w:rsidR="001A6795" w:rsidRPr="00E51C9D" w:rsidRDefault="001A6795" w:rsidP="00EB49DE">
            <w:pPr>
              <w:pStyle w:val="aff1"/>
              <w:ind w:firstLine="0"/>
              <w:jc w:val="center"/>
              <w:rPr>
                <w:color w:val="auto"/>
              </w:rPr>
            </w:pPr>
            <w:r w:rsidRPr="00E51C9D">
              <w:rPr>
                <w:color w:val="auto"/>
              </w:rPr>
              <w:t>15 м</w:t>
            </w:r>
          </w:p>
        </w:tc>
        <w:tc>
          <w:tcPr>
            <w:tcW w:w="1126" w:type="dxa"/>
          </w:tcPr>
          <w:p w:rsidR="001A6795" w:rsidRPr="00E51C9D" w:rsidRDefault="001A6795" w:rsidP="00EB49DE">
            <w:pPr>
              <w:pStyle w:val="aff1"/>
              <w:ind w:firstLine="0"/>
              <w:jc w:val="center"/>
              <w:rPr>
                <w:color w:val="auto"/>
              </w:rPr>
            </w:pPr>
            <w:r w:rsidRPr="00E51C9D">
              <w:rPr>
                <w:color w:val="auto"/>
              </w:rPr>
              <w:t xml:space="preserve">5 м </w:t>
            </w:r>
          </w:p>
        </w:tc>
        <w:tc>
          <w:tcPr>
            <w:tcW w:w="991" w:type="dxa"/>
            <w:gridSpan w:val="2"/>
          </w:tcPr>
          <w:p w:rsidR="001A6795" w:rsidRPr="00E51C9D" w:rsidRDefault="001A6795"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709" w:type="dxa"/>
          </w:tcPr>
          <w:p w:rsidR="001A6795" w:rsidRPr="00E51C9D" w:rsidRDefault="001A6795"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0" w:type="dxa"/>
          </w:tcPr>
          <w:p w:rsidR="001A6795" w:rsidRPr="00E51C9D" w:rsidRDefault="001A6795"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991" w:type="dxa"/>
          </w:tcPr>
          <w:p w:rsidR="001A6795" w:rsidRPr="00E51C9D" w:rsidRDefault="001A6795"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1A6795" w:rsidRPr="00E51C9D" w:rsidTr="0098155E">
        <w:trPr>
          <w:trHeight w:val="20"/>
          <w:jc w:val="center"/>
        </w:trPr>
        <w:tc>
          <w:tcPr>
            <w:tcW w:w="2676" w:type="dxa"/>
            <w:shd w:val="clear" w:color="auto" w:fill="auto"/>
          </w:tcPr>
          <w:p w:rsidR="001A6795" w:rsidRPr="00E51C9D" w:rsidRDefault="001A6795" w:rsidP="00786930">
            <w:pPr>
              <w:pStyle w:val="aff1"/>
              <w:ind w:firstLine="0"/>
              <w:rPr>
                <w:color w:val="auto"/>
              </w:rPr>
            </w:pPr>
            <w:r w:rsidRPr="00E51C9D">
              <w:rPr>
                <w:color w:val="auto"/>
              </w:rPr>
              <w:t>Связь</w:t>
            </w:r>
          </w:p>
        </w:tc>
        <w:tc>
          <w:tcPr>
            <w:tcW w:w="1063" w:type="dxa"/>
            <w:shd w:val="clear" w:color="auto" w:fill="auto"/>
          </w:tcPr>
          <w:p w:rsidR="001A6795" w:rsidRPr="00E51C9D" w:rsidRDefault="001A6795" w:rsidP="00786930">
            <w:pPr>
              <w:pStyle w:val="aff1"/>
              <w:ind w:firstLine="0"/>
              <w:jc w:val="center"/>
              <w:rPr>
                <w:color w:val="auto"/>
              </w:rPr>
            </w:pPr>
            <w:r w:rsidRPr="00E51C9D">
              <w:rPr>
                <w:color w:val="auto"/>
              </w:rPr>
              <w:t>6.8</w:t>
            </w:r>
          </w:p>
        </w:tc>
        <w:tc>
          <w:tcPr>
            <w:tcW w:w="6511" w:type="dxa"/>
            <w:gridSpan w:val="8"/>
          </w:tcPr>
          <w:p w:rsidR="001A6795" w:rsidRPr="00E51C9D" w:rsidRDefault="001A6795" w:rsidP="00786930">
            <w:pPr>
              <w:pStyle w:val="aff1"/>
              <w:ind w:firstLine="0"/>
              <w:jc w:val="center"/>
              <w:rPr>
                <w:color w:val="auto"/>
              </w:rPr>
            </w:pPr>
            <w:r w:rsidRPr="00E51C9D">
              <w:rPr>
                <w:color w:val="auto"/>
              </w:rPr>
              <w:t>Не подлежат установлению, определяются в соответствии с техническими и санитарными нормами</w:t>
            </w:r>
          </w:p>
        </w:tc>
      </w:tr>
      <w:tr w:rsidR="004161C8" w:rsidRPr="00E51C9D" w:rsidTr="0098155E">
        <w:trPr>
          <w:trHeight w:val="363"/>
          <w:jc w:val="center"/>
        </w:trPr>
        <w:tc>
          <w:tcPr>
            <w:tcW w:w="2676" w:type="dxa"/>
            <w:shd w:val="clear" w:color="auto" w:fill="auto"/>
          </w:tcPr>
          <w:p w:rsidR="004161C8" w:rsidRPr="00E51C9D" w:rsidRDefault="004161C8" w:rsidP="00786930">
            <w:pPr>
              <w:pStyle w:val="aff1"/>
              <w:ind w:firstLine="0"/>
              <w:rPr>
                <w:color w:val="auto"/>
              </w:rPr>
            </w:pPr>
            <w:r w:rsidRPr="00E51C9D">
              <w:rPr>
                <w:color w:val="auto"/>
              </w:rPr>
              <w:t>Склады</w:t>
            </w:r>
          </w:p>
        </w:tc>
        <w:tc>
          <w:tcPr>
            <w:tcW w:w="1063" w:type="dxa"/>
            <w:shd w:val="clear" w:color="auto" w:fill="auto"/>
          </w:tcPr>
          <w:p w:rsidR="004161C8" w:rsidRPr="00E51C9D" w:rsidRDefault="004161C8" w:rsidP="00786930">
            <w:pPr>
              <w:pStyle w:val="aff1"/>
              <w:ind w:firstLine="0"/>
              <w:jc w:val="center"/>
              <w:rPr>
                <w:color w:val="auto"/>
              </w:rPr>
            </w:pPr>
            <w:r w:rsidRPr="00E51C9D">
              <w:rPr>
                <w:color w:val="auto"/>
              </w:rPr>
              <w:t>6.9</w:t>
            </w:r>
          </w:p>
        </w:tc>
        <w:tc>
          <w:tcPr>
            <w:tcW w:w="993" w:type="dxa"/>
            <w:vMerge w:val="restart"/>
          </w:tcPr>
          <w:p w:rsidR="004161C8" w:rsidRPr="00E51C9D" w:rsidRDefault="004161C8" w:rsidP="00EB49DE">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500</w:t>
            </w:r>
            <w:r w:rsidRPr="00E51C9D">
              <w:rPr>
                <w:rFonts w:ascii="Times New Roman" w:hAnsi="Times New Roman" w:cs="Times New Roman"/>
                <w:sz w:val="24"/>
                <w:szCs w:val="24"/>
                <w:lang w:val="en-US"/>
              </w:rPr>
              <w:t>/</w:t>
            </w:r>
            <w:r w:rsidRPr="00E51C9D">
              <w:rPr>
                <w:rFonts w:ascii="Times New Roman" w:hAnsi="Times New Roman" w:cs="Times New Roman"/>
                <w:sz w:val="24"/>
                <w:szCs w:val="24"/>
              </w:rPr>
              <w:t xml:space="preserve"> 5000 кв.м</w:t>
            </w:r>
          </w:p>
        </w:tc>
        <w:tc>
          <w:tcPr>
            <w:tcW w:w="851" w:type="dxa"/>
            <w:vMerge w:val="restart"/>
          </w:tcPr>
          <w:p w:rsidR="004161C8" w:rsidRPr="00E51C9D" w:rsidRDefault="004161C8" w:rsidP="00EB49DE">
            <w:pPr>
              <w:pStyle w:val="aff1"/>
              <w:ind w:firstLine="0"/>
              <w:jc w:val="center"/>
              <w:rPr>
                <w:color w:val="auto"/>
              </w:rPr>
            </w:pPr>
            <w:r w:rsidRPr="00E51C9D">
              <w:rPr>
                <w:color w:val="auto"/>
              </w:rPr>
              <w:t>15 м</w:t>
            </w:r>
          </w:p>
        </w:tc>
        <w:tc>
          <w:tcPr>
            <w:tcW w:w="1126" w:type="dxa"/>
            <w:vMerge w:val="restart"/>
          </w:tcPr>
          <w:p w:rsidR="004161C8" w:rsidRPr="00E51C9D" w:rsidRDefault="004161C8" w:rsidP="00EB49DE">
            <w:pPr>
              <w:pStyle w:val="aff1"/>
              <w:ind w:firstLine="0"/>
              <w:jc w:val="center"/>
              <w:rPr>
                <w:color w:val="auto"/>
              </w:rPr>
            </w:pPr>
            <w:r w:rsidRPr="00E51C9D">
              <w:rPr>
                <w:color w:val="auto"/>
              </w:rPr>
              <w:t xml:space="preserve">5 м </w:t>
            </w:r>
          </w:p>
        </w:tc>
        <w:tc>
          <w:tcPr>
            <w:tcW w:w="991" w:type="dxa"/>
            <w:gridSpan w:val="2"/>
            <w:vMerge w:val="restart"/>
          </w:tcPr>
          <w:p w:rsidR="004161C8" w:rsidRPr="00E51C9D" w:rsidRDefault="004161C8"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709" w:type="dxa"/>
            <w:vMerge w:val="restart"/>
          </w:tcPr>
          <w:p w:rsidR="004161C8" w:rsidRPr="00E51C9D" w:rsidRDefault="004161C8"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0" w:type="dxa"/>
            <w:vMerge w:val="restart"/>
          </w:tcPr>
          <w:p w:rsidR="004161C8" w:rsidRPr="00E51C9D" w:rsidRDefault="004161C8"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991" w:type="dxa"/>
            <w:vMerge w:val="restart"/>
          </w:tcPr>
          <w:p w:rsidR="004161C8" w:rsidRPr="00E51C9D" w:rsidRDefault="004161C8"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4161C8" w:rsidRPr="00E51C9D" w:rsidTr="0098155E">
        <w:trPr>
          <w:trHeight w:val="450"/>
          <w:jc w:val="center"/>
        </w:trPr>
        <w:tc>
          <w:tcPr>
            <w:tcW w:w="2676" w:type="dxa"/>
            <w:shd w:val="clear" w:color="auto" w:fill="auto"/>
          </w:tcPr>
          <w:p w:rsidR="004161C8" w:rsidRPr="00E51C9D" w:rsidRDefault="004161C8" w:rsidP="00786930">
            <w:pPr>
              <w:pStyle w:val="aff1"/>
              <w:ind w:firstLine="0"/>
              <w:rPr>
                <w:color w:val="auto"/>
              </w:rPr>
            </w:pPr>
            <w:r w:rsidRPr="00E51C9D">
              <w:rPr>
                <w:color w:val="auto"/>
              </w:rPr>
              <w:t>Складские площадки</w:t>
            </w:r>
          </w:p>
        </w:tc>
        <w:tc>
          <w:tcPr>
            <w:tcW w:w="1063" w:type="dxa"/>
            <w:shd w:val="clear" w:color="auto" w:fill="auto"/>
          </w:tcPr>
          <w:p w:rsidR="004161C8" w:rsidRPr="00E51C9D" w:rsidRDefault="004161C8" w:rsidP="00786930">
            <w:pPr>
              <w:pStyle w:val="aff1"/>
              <w:ind w:firstLine="0"/>
              <w:jc w:val="center"/>
              <w:rPr>
                <w:color w:val="auto"/>
              </w:rPr>
            </w:pPr>
            <w:r w:rsidRPr="00E51C9D">
              <w:rPr>
                <w:color w:val="auto"/>
              </w:rPr>
              <w:t>6.9.1</w:t>
            </w:r>
          </w:p>
        </w:tc>
        <w:tc>
          <w:tcPr>
            <w:tcW w:w="993" w:type="dxa"/>
            <w:vMerge/>
          </w:tcPr>
          <w:p w:rsidR="004161C8" w:rsidRPr="00E51C9D" w:rsidRDefault="004161C8" w:rsidP="00EB49DE">
            <w:pPr>
              <w:pStyle w:val="ConsPlusNormal"/>
              <w:ind w:firstLine="0"/>
              <w:rPr>
                <w:rFonts w:ascii="Times New Roman" w:hAnsi="Times New Roman" w:cs="Times New Roman"/>
                <w:sz w:val="24"/>
                <w:szCs w:val="24"/>
              </w:rPr>
            </w:pPr>
          </w:p>
        </w:tc>
        <w:tc>
          <w:tcPr>
            <w:tcW w:w="851" w:type="dxa"/>
            <w:vMerge/>
          </w:tcPr>
          <w:p w:rsidR="004161C8" w:rsidRPr="00E51C9D" w:rsidRDefault="004161C8" w:rsidP="00EB49DE">
            <w:pPr>
              <w:pStyle w:val="aff1"/>
              <w:ind w:firstLine="0"/>
              <w:jc w:val="center"/>
              <w:rPr>
                <w:color w:val="auto"/>
              </w:rPr>
            </w:pPr>
          </w:p>
        </w:tc>
        <w:tc>
          <w:tcPr>
            <w:tcW w:w="1126" w:type="dxa"/>
            <w:vMerge/>
          </w:tcPr>
          <w:p w:rsidR="004161C8" w:rsidRPr="00E51C9D" w:rsidRDefault="004161C8" w:rsidP="00EB49DE">
            <w:pPr>
              <w:pStyle w:val="aff1"/>
              <w:ind w:firstLine="0"/>
              <w:jc w:val="center"/>
              <w:rPr>
                <w:color w:val="auto"/>
              </w:rPr>
            </w:pPr>
          </w:p>
        </w:tc>
        <w:tc>
          <w:tcPr>
            <w:tcW w:w="991" w:type="dxa"/>
            <w:gridSpan w:val="2"/>
            <w:vMerge/>
          </w:tcPr>
          <w:p w:rsidR="004161C8" w:rsidRPr="00E51C9D" w:rsidRDefault="004161C8" w:rsidP="00EB49DE">
            <w:pPr>
              <w:pStyle w:val="ConsPlusNormal"/>
              <w:ind w:firstLine="0"/>
              <w:jc w:val="center"/>
              <w:rPr>
                <w:rFonts w:ascii="Times New Roman" w:hAnsi="Times New Roman" w:cs="Times New Roman"/>
                <w:sz w:val="24"/>
                <w:szCs w:val="24"/>
              </w:rPr>
            </w:pPr>
          </w:p>
        </w:tc>
        <w:tc>
          <w:tcPr>
            <w:tcW w:w="709" w:type="dxa"/>
            <w:vMerge/>
          </w:tcPr>
          <w:p w:rsidR="004161C8" w:rsidRPr="00E51C9D" w:rsidRDefault="004161C8" w:rsidP="00EB49DE">
            <w:pPr>
              <w:pStyle w:val="ConsPlusNormal"/>
              <w:ind w:firstLine="0"/>
              <w:jc w:val="center"/>
              <w:rPr>
                <w:rFonts w:ascii="Times New Roman" w:hAnsi="Times New Roman" w:cs="Times New Roman"/>
                <w:sz w:val="24"/>
                <w:szCs w:val="24"/>
              </w:rPr>
            </w:pPr>
          </w:p>
        </w:tc>
        <w:tc>
          <w:tcPr>
            <w:tcW w:w="850" w:type="dxa"/>
            <w:vMerge/>
          </w:tcPr>
          <w:p w:rsidR="004161C8" w:rsidRPr="00E51C9D" w:rsidRDefault="004161C8" w:rsidP="00EB49DE">
            <w:pPr>
              <w:pStyle w:val="ConsPlusNormal"/>
              <w:ind w:firstLine="0"/>
              <w:jc w:val="center"/>
              <w:rPr>
                <w:rFonts w:ascii="Times New Roman" w:hAnsi="Times New Roman" w:cs="Times New Roman"/>
                <w:sz w:val="24"/>
                <w:szCs w:val="24"/>
              </w:rPr>
            </w:pPr>
          </w:p>
        </w:tc>
        <w:tc>
          <w:tcPr>
            <w:tcW w:w="991" w:type="dxa"/>
            <w:vMerge/>
          </w:tcPr>
          <w:p w:rsidR="004161C8" w:rsidRPr="00E51C9D" w:rsidRDefault="004161C8" w:rsidP="00EB49DE">
            <w:pPr>
              <w:pStyle w:val="ConsPlusNormal"/>
              <w:ind w:firstLine="0"/>
              <w:jc w:val="center"/>
              <w:rPr>
                <w:rFonts w:ascii="Times New Roman" w:hAnsi="Times New Roman" w:cs="Times New Roman"/>
                <w:sz w:val="24"/>
                <w:szCs w:val="24"/>
              </w:rPr>
            </w:pPr>
          </w:p>
        </w:tc>
      </w:tr>
      <w:tr w:rsidR="001A6795" w:rsidRPr="00E51C9D" w:rsidTr="0098155E">
        <w:trPr>
          <w:trHeight w:val="20"/>
          <w:jc w:val="center"/>
        </w:trPr>
        <w:tc>
          <w:tcPr>
            <w:tcW w:w="2676" w:type="dxa"/>
            <w:shd w:val="clear" w:color="auto" w:fill="auto"/>
          </w:tcPr>
          <w:p w:rsidR="001A6795" w:rsidRPr="00E51C9D" w:rsidRDefault="001A6795" w:rsidP="00786930">
            <w:pPr>
              <w:pStyle w:val="aff1"/>
              <w:ind w:firstLine="0"/>
              <w:rPr>
                <w:color w:val="auto"/>
              </w:rPr>
            </w:pPr>
            <w:r w:rsidRPr="00E51C9D">
              <w:rPr>
                <w:color w:val="auto"/>
              </w:rPr>
              <w:t>Целлюлозно-бумажная промышленность</w:t>
            </w:r>
          </w:p>
        </w:tc>
        <w:tc>
          <w:tcPr>
            <w:tcW w:w="1063" w:type="dxa"/>
            <w:shd w:val="clear" w:color="auto" w:fill="auto"/>
          </w:tcPr>
          <w:p w:rsidR="001A6795" w:rsidRPr="00E51C9D" w:rsidRDefault="001A6795" w:rsidP="00786930">
            <w:pPr>
              <w:pStyle w:val="aff1"/>
              <w:ind w:firstLine="0"/>
              <w:jc w:val="center"/>
              <w:rPr>
                <w:color w:val="auto"/>
              </w:rPr>
            </w:pPr>
            <w:r w:rsidRPr="00E51C9D">
              <w:rPr>
                <w:color w:val="auto"/>
              </w:rPr>
              <w:t>6.11</w:t>
            </w:r>
          </w:p>
        </w:tc>
        <w:tc>
          <w:tcPr>
            <w:tcW w:w="993" w:type="dxa"/>
          </w:tcPr>
          <w:p w:rsidR="001A6795" w:rsidRPr="00E51C9D" w:rsidRDefault="001A6795" w:rsidP="00EB49DE">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500</w:t>
            </w:r>
            <w:r w:rsidRPr="00E51C9D">
              <w:rPr>
                <w:rFonts w:ascii="Times New Roman" w:hAnsi="Times New Roman" w:cs="Times New Roman"/>
                <w:sz w:val="24"/>
                <w:szCs w:val="24"/>
                <w:lang w:val="en-US"/>
              </w:rPr>
              <w:t>/</w:t>
            </w:r>
            <w:r w:rsidRPr="00E51C9D">
              <w:rPr>
                <w:rFonts w:ascii="Times New Roman" w:hAnsi="Times New Roman" w:cs="Times New Roman"/>
                <w:sz w:val="24"/>
                <w:szCs w:val="24"/>
              </w:rPr>
              <w:t xml:space="preserve"> 5000 кв.м</w:t>
            </w:r>
          </w:p>
        </w:tc>
        <w:tc>
          <w:tcPr>
            <w:tcW w:w="851" w:type="dxa"/>
          </w:tcPr>
          <w:p w:rsidR="001A6795" w:rsidRPr="00E51C9D" w:rsidRDefault="001A6795" w:rsidP="00EB49DE">
            <w:pPr>
              <w:pStyle w:val="aff1"/>
              <w:ind w:firstLine="0"/>
              <w:jc w:val="center"/>
              <w:rPr>
                <w:color w:val="auto"/>
              </w:rPr>
            </w:pPr>
            <w:r w:rsidRPr="00E51C9D">
              <w:rPr>
                <w:color w:val="auto"/>
              </w:rPr>
              <w:t>15 м</w:t>
            </w:r>
          </w:p>
        </w:tc>
        <w:tc>
          <w:tcPr>
            <w:tcW w:w="1126" w:type="dxa"/>
          </w:tcPr>
          <w:p w:rsidR="001A6795" w:rsidRPr="00E51C9D" w:rsidRDefault="001A6795" w:rsidP="00EB49DE">
            <w:pPr>
              <w:pStyle w:val="aff1"/>
              <w:ind w:firstLine="0"/>
              <w:jc w:val="center"/>
              <w:rPr>
                <w:color w:val="auto"/>
              </w:rPr>
            </w:pPr>
            <w:r w:rsidRPr="00E51C9D">
              <w:rPr>
                <w:color w:val="auto"/>
              </w:rPr>
              <w:t xml:space="preserve">5 м </w:t>
            </w:r>
          </w:p>
        </w:tc>
        <w:tc>
          <w:tcPr>
            <w:tcW w:w="991" w:type="dxa"/>
            <w:gridSpan w:val="2"/>
          </w:tcPr>
          <w:p w:rsidR="001A6795" w:rsidRPr="00E51C9D" w:rsidRDefault="001A6795"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709" w:type="dxa"/>
          </w:tcPr>
          <w:p w:rsidR="001A6795" w:rsidRPr="00E51C9D" w:rsidRDefault="001A6795"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0" w:type="dxa"/>
          </w:tcPr>
          <w:p w:rsidR="001A6795" w:rsidRPr="00E51C9D" w:rsidRDefault="001A6795"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991" w:type="dxa"/>
          </w:tcPr>
          <w:p w:rsidR="001A6795" w:rsidRPr="00E51C9D" w:rsidRDefault="001A6795"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1A6795" w:rsidRPr="00E51C9D" w:rsidTr="0098155E">
        <w:trPr>
          <w:trHeight w:val="20"/>
          <w:jc w:val="center"/>
        </w:trPr>
        <w:tc>
          <w:tcPr>
            <w:tcW w:w="2676" w:type="dxa"/>
            <w:shd w:val="clear" w:color="auto" w:fill="auto"/>
          </w:tcPr>
          <w:p w:rsidR="001A6795" w:rsidRPr="00E51C9D" w:rsidRDefault="001A6795" w:rsidP="00786930">
            <w:pPr>
              <w:pStyle w:val="aff1"/>
              <w:ind w:firstLine="0"/>
              <w:rPr>
                <w:color w:val="auto"/>
              </w:rPr>
            </w:pPr>
            <w:r w:rsidRPr="00E51C9D">
              <w:rPr>
                <w:color w:val="auto"/>
              </w:rPr>
              <w:t>Бытовое обслуживание</w:t>
            </w:r>
          </w:p>
        </w:tc>
        <w:tc>
          <w:tcPr>
            <w:tcW w:w="1063" w:type="dxa"/>
            <w:shd w:val="clear" w:color="auto" w:fill="auto"/>
          </w:tcPr>
          <w:p w:rsidR="001A6795" w:rsidRPr="00E51C9D" w:rsidRDefault="001A6795" w:rsidP="00786930">
            <w:pPr>
              <w:pStyle w:val="aff1"/>
              <w:ind w:firstLine="0"/>
              <w:jc w:val="center"/>
              <w:rPr>
                <w:color w:val="auto"/>
              </w:rPr>
            </w:pPr>
            <w:r w:rsidRPr="00E51C9D">
              <w:rPr>
                <w:color w:val="auto"/>
              </w:rPr>
              <w:t>3.3</w:t>
            </w:r>
          </w:p>
        </w:tc>
        <w:tc>
          <w:tcPr>
            <w:tcW w:w="993" w:type="dxa"/>
          </w:tcPr>
          <w:p w:rsidR="001A6795" w:rsidRPr="00E51C9D" w:rsidRDefault="001A6795" w:rsidP="00786930">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1</w:t>
            </w:r>
            <w:r w:rsidRPr="00E51C9D">
              <w:rPr>
                <w:rFonts w:ascii="Times New Roman" w:hAnsi="Times New Roman" w:cs="Times New Roman"/>
                <w:sz w:val="24"/>
                <w:szCs w:val="24"/>
                <w:lang w:val="en-US"/>
              </w:rPr>
              <w:t>00/</w:t>
            </w:r>
            <w:r w:rsidRPr="00E51C9D">
              <w:rPr>
                <w:rFonts w:ascii="Times New Roman" w:hAnsi="Times New Roman" w:cs="Times New Roman"/>
                <w:sz w:val="24"/>
                <w:szCs w:val="24"/>
              </w:rPr>
              <w:t xml:space="preserve"> 5000 кв.м</w:t>
            </w:r>
          </w:p>
        </w:tc>
        <w:tc>
          <w:tcPr>
            <w:tcW w:w="851" w:type="dxa"/>
          </w:tcPr>
          <w:p w:rsidR="001A6795" w:rsidRPr="00E51C9D" w:rsidRDefault="001A6795" w:rsidP="00786930">
            <w:pPr>
              <w:pStyle w:val="aff1"/>
              <w:ind w:firstLine="0"/>
              <w:jc w:val="center"/>
              <w:rPr>
                <w:color w:val="auto"/>
              </w:rPr>
            </w:pPr>
            <w:r w:rsidRPr="00E51C9D">
              <w:rPr>
                <w:color w:val="auto"/>
              </w:rPr>
              <w:t>8 м</w:t>
            </w:r>
          </w:p>
        </w:tc>
        <w:tc>
          <w:tcPr>
            <w:tcW w:w="1126" w:type="dxa"/>
          </w:tcPr>
          <w:p w:rsidR="001A6795" w:rsidRPr="00E51C9D" w:rsidRDefault="001A6795" w:rsidP="00786930">
            <w:pPr>
              <w:pStyle w:val="aff1"/>
              <w:ind w:firstLine="0"/>
              <w:jc w:val="center"/>
              <w:rPr>
                <w:color w:val="auto"/>
              </w:rPr>
            </w:pPr>
            <w:r w:rsidRPr="00E51C9D">
              <w:rPr>
                <w:color w:val="auto"/>
              </w:rPr>
              <w:t xml:space="preserve">5 м </w:t>
            </w:r>
          </w:p>
        </w:tc>
        <w:tc>
          <w:tcPr>
            <w:tcW w:w="991" w:type="dxa"/>
            <w:gridSpan w:val="2"/>
          </w:tcPr>
          <w:p w:rsidR="001A6795" w:rsidRPr="00E51C9D" w:rsidRDefault="001A6795"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709" w:type="dxa"/>
          </w:tcPr>
          <w:p w:rsidR="001A6795" w:rsidRPr="00E51C9D" w:rsidRDefault="001A6795"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2</w:t>
            </w:r>
          </w:p>
        </w:tc>
        <w:tc>
          <w:tcPr>
            <w:tcW w:w="850" w:type="dxa"/>
          </w:tcPr>
          <w:p w:rsidR="001A6795" w:rsidRPr="00E51C9D" w:rsidRDefault="001A6795"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10 м</w:t>
            </w:r>
          </w:p>
        </w:tc>
        <w:tc>
          <w:tcPr>
            <w:tcW w:w="991" w:type="dxa"/>
          </w:tcPr>
          <w:p w:rsidR="001A6795" w:rsidRPr="00E51C9D" w:rsidRDefault="001A6795"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1A6795" w:rsidRPr="00E51C9D" w:rsidTr="0098155E">
        <w:trPr>
          <w:cantSplit/>
          <w:trHeight w:val="20"/>
          <w:jc w:val="center"/>
        </w:trPr>
        <w:tc>
          <w:tcPr>
            <w:tcW w:w="2676" w:type="dxa"/>
            <w:shd w:val="clear" w:color="auto" w:fill="auto"/>
          </w:tcPr>
          <w:p w:rsidR="001A6795" w:rsidRPr="00E51C9D" w:rsidRDefault="001A6795" w:rsidP="00786930">
            <w:pPr>
              <w:pStyle w:val="aff1"/>
              <w:ind w:firstLine="0"/>
              <w:rPr>
                <w:color w:val="auto"/>
              </w:rPr>
            </w:pPr>
            <w:r w:rsidRPr="00E51C9D">
              <w:rPr>
                <w:color w:val="auto"/>
              </w:rPr>
              <w:t>Амбулаторное ветеринарное обслуживание</w:t>
            </w:r>
          </w:p>
        </w:tc>
        <w:tc>
          <w:tcPr>
            <w:tcW w:w="1063" w:type="dxa"/>
            <w:shd w:val="clear" w:color="auto" w:fill="auto"/>
          </w:tcPr>
          <w:p w:rsidR="001A6795" w:rsidRPr="00E51C9D" w:rsidRDefault="001A6795" w:rsidP="00786930">
            <w:pPr>
              <w:pStyle w:val="aff1"/>
              <w:ind w:firstLine="0"/>
              <w:jc w:val="center"/>
              <w:rPr>
                <w:color w:val="auto"/>
              </w:rPr>
            </w:pPr>
            <w:r w:rsidRPr="00E51C9D">
              <w:rPr>
                <w:color w:val="auto"/>
              </w:rPr>
              <w:t>3.10.1</w:t>
            </w:r>
          </w:p>
        </w:tc>
        <w:tc>
          <w:tcPr>
            <w:tcW w:w="993" w:type="dxa"/>
          </w:tcPr>
          <w:p w:rsidR="001A6795" w:rsidRPr="00E51C9D" w:rsidRDefault="001A6795" w:rsidP="00786930">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1</w:t>
            </w:r>
            <w:r w:rsidRPr="00E51C9D">
              <w:rPr>
                <w:rFonts w:ascii="Times New Roman" w:hAnsi="Times New Roman" w:cs="Times New Roman"/>
                <w:sz w:val="24"/>
                <w:szCs w:val="24"/>
                <w:lang w:val="en-US"/>
              </w:rPr>
              <w:t>00/</w:t>
            </w:r>
            <w:r w:rsidRPr="00E51C9D">
              <w:rPr>
                <w:rFonts w:ascii="Times New Roman" w:hAnsi="Times New Roman" w:cs="Times New Roman"/>
                <w:sz w:val="24"/>
                <w:szCs w:val="24"/>
              </w:rPr>
              <w:t xml:space="preserve"> </w:t>
            </w:r>
            <w:r w:rsidRPr="00E51C9D">
              <w:rPr>
                <w:rFonts w:ascii="Times New Roman" w:hAnsi="Times New Roman" w:cs="Times New Roman"/>
                <w:sz w:val="24"/>
                <w:szCs w:val="24"/>
                <w:lang w:val="en-US"/>
              </w:rPr>
              <w:t>50</w:t>
            </w:r>
            <w:r w:rsidRPr="00E51C9D">
              <w:rPr>
                <w:rFonts w:ascii="Times New Roman" w:hAnsi="Times New Roman" w:cs="Times New Roman"/>
                <w:sz w:val="24"/>
                <w:szCs w:val="24"/>
              </w:rPr>
              <w:t>00 кв.м</w:t>
            </w:r>
          </w:p>
        </w:tc>
        <w:tc>
          <w:tcPr>
            <w:tcW w:w="851" w:type="dxa"/>
          </w:tcPr>
          <w:p w:rsidR="001A6795" w:rsidRPr="00E51C9D" w:rsidRDefault="001A6795" w:rsidP="00786930">
            <w:pPr>
              <w:pStyle w:val="aff1"/>
              <w:ind w:firstLine="0"/>
              <w:jc w:val="center"/>
              <w:rPr>
                <w:color w:val="auto"/>
              </w:rPr>
            </w:pPr>
            <w:r w:rsidRPr="00E51C9D">
              <w:rPr>
                <w:color w:val="auto"/>
              </w:rPr>
              <w:t>8 м</w:t>
            </w:r>
          </w:p>
        </w:tc>
        <w:tc>
          <w:tcPr>
            <w:tcW w:w="1126" w:type="dxa"/>
          </w:tcPr>
          <w:p w:rsidR="001A6795" w:rsidRPr="00E51C9D" w:rsidRDefault="001A6795" w:rsidP="00786930">
            <w:pPr>
              <w:pStyle w:val="aff1"/>
              <w:ind w:firstLine="0"/>
              <w:jc w:val="center"/>
              <w:rPr>
                <w:color w:val="auto"/>
              </w:rPr>
            </w:pPr>
            <w:r w:rsidRPr="00E51C9D">
              <w:rPr>
                <w:color w:val="auto"/>
              </w:rPr>
              <w:t xml:space="preserve">5 м </w:t>
            </w:r>
          </w:p>
        </w:tc>
        <w:tc>
          <w:tcPr>
            <w:tcW w:w="991" w:type="dxa"/>
            <w:gridSpan w:val="2"/>
          </w:tcPr>
          <w:p w:rsidR="001A6795" w:rsidRPr="00E51C9D" w:rsidRDefault="001A6795"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709" w:type="dxa"/>
          </w:tcPr>
          <w:p w:rsidR="001A6795" w:rsidRPr="00E51C9D" w:rsidRDefault="001A6795"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2</w:t>
            </w:r>
          </w:p>
        </w:tc>
        <w:tc>
          <w:tcPr>
            <w:tcW w:w="850" w:type="dxa"/>
          </w:tcPr>
          <w:p w:rsidR="001A6795" w:rsidRPr="00E51C9D" w:rsidRDefault="001A6795"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10 м</w:t>
            </w:r>
          </w:p>
        </w:tc>
        <w:tc>
          <w:tcPr>
            <w:tcW w:w="991" w:type="dxa"/>
          </w:tcPr>
          <w:p w:rsidR="001A6795" w:rsidRPr="00E51C9D" w:rsidRDefault="001A6795"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1A6795" w:rsidRPr="00E51C9D" w:rsidTr="0098155E">
        <w:trPr>
          <w:cantSplit/>
          <w:trHeight w:val="20"/>
          <w:jc w:val="center"/>
        </w:trPr>
        <w:tc>
          <w:tcPr>
            <w:tcW w:w="2676" w:type="dxa"/>
            <w:shd w:val="clear" w:color="auto" w:fill="auto"/>
          </w:tcPr>
          <w:p w:rsidR="001A6795" w:rsidRPr="00E51C9D" w:rsidRDefault="001A6795" w:rsidP="00786930">
            <w:pPr>
              <w:pStyle w:val="aff1"/>
              <w:ind w:firstLine="0"/>
              <w:rPr>
                <w:color w:val="auto"/>
              </w:rPr>
            </w:pPr>
            <w:r w:rsidRPr="00E51C9D">
              <w:rPr>
                <w:color w:val="auto"/>
              </w:rPr>
              <w:t>Магазины*</w:t>
            </w:r>
          </w:p>
        </w:tc>
        <w:tc>
          <w:tcPr>
            <w:tcW w:w="1063" w:type="dxa"/>
            <w:shd w:val="clear" w:color="auto" w:fill="auto"/>
          </w:tcPr>
          <w:p w:rsidR="001A6795" w:rsidRPr="00E51C9D" w:rsidRDefault="001A6795" w:rsidP="00786930">
            <w:pPr>
              <w:pStyle w:val="aff1"/>
              <w:ind w:firstLine="0"/>
              <w:jc w:val="center"/>
              <w:rPr>
                <w:color w:val="auto"/>
              </w:rPr>
            </w:pPr>
            <w:r w:rsidRPr="00E51C9D">
              <w:rPr>
                <w:color w:val="auto"/>
              </w:rPr>
              <w:t>4.4</w:t>
            </w:r>
          </w:p>
        </w:tc>
        <w:tc>
          <w:tcPr>
            <w:tcW w:w="993" w:type="dxa"/>
          </w:tcPr>
          <w:p w:rsidR="001A6795" w:rsidRPr="00E51C9D" w:rsidRDefault="001A6795" w:rsidP="00786930">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1</w:t>
            </w:r>
            <w:r w:rsidRPr="00E51C9D">
              <w:rPr>
                <w:rFonts w:ascii="Times New Roman" w:hAnsi="Times New Roman" w:cs="Times New Roman"/>
                <w:sz w:val="24"/>
                <w:szCs w:val="24"/>
                <w:lang w:val="en-US"/>
              </w:rPr>
              <w:t>00/</w:t>
            </w:r>
            <w:r w:rsidRPr="00E51C9D">
              <w:rPr>
                <w:rFonts w:ascii="Times New Roman" w:hAnsi="Times New Roman" w:cs="Times New Roman"/>
                <w:sz w:val="24"/>
                <w:szCs w:val="24"/>
              </w:rPr>
              <w:t xml:space="preserve"> 5000 кв.м</w:t>
            </w:r>
          </w:p>
        </w:tc>
        <w:tc>
          <w:tcPr>
            <w:tcW w:w="851" w:type="dxa"/>
          </w:tcPr>
          <w:p w:rsidR="001A6795" w:rsidRPr="00E51C9D" w:rsidRDefault="001A6795" w:rsidP="00786930">
            <w:pPr>
              <w:pStyle w:val="aff1"/>
              <w:ind w:firstLine="0"/>
              <w:jc w:val="center"/>
              <w:rPr>
                <w:color w:val="auto"/>
              </w:rPr>
            </w:pPr>
            <w:r w:rsidRPr="00E51C9D">
              <w:rPr>
                <w:color w:val="auto"/>
              </w:rPr>
              <w:t>8 м</w:t>
            </w:r>
          </w:p>
        </w:tc>
        <w:tc>
          <w:tcPr>
            <w:tcW w:w="1126" w:type="dxa"/>
          </w:tcPr>
          <w:p w:rsidR="001A6795" w:rsidRPr="00E51C9D" w:rsidRDefault="001A6795" w:rsidP="00786930">
            <w:pPr>
              <w:pStyle w:val="aff1"/>
              <w:ind w:firstLine="0"/>
              <w:jc w:val="center"/>
              <w:rPr>
                <w:color w:val="auto"/>
              </w:rPr>
            </w:pPr>
            <w:r w:rsidRPr="00E51C9D">
              <w:rPr>
                <w:color w:val="auto"/>
              </w:rPr>
              <w:t xml:space="preserve">5 м </w:t>
            </w:r>
          </w:p>
        </w:tc>
        <w:tc>
          <w:tcPr>
            <w:tcW w:w="991" w:type="dxa"/>
            <w:gridSpan w:val="2"/>
          </w:tcPr>
          <w:p w:rsidR="001A6795" w:rsidRPr="00E51C9D" w:rsidRDefault="001A6795"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709" w:type="dxa"/>
          </w:tcPr>
          <w:p w:rsidR="001A6795" w:rsidRPr="00E51C9D" w:rsidRDefault="001A6795"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2</w:t>
            </w:r>
          </w:p>
        </w:tc>
        <w:tc>
          <w:tcPr>
            <w:tcW w:w="850" w:type="dxa"/>
          </w:tcPr>
          <w:p w:rsidR="001A6795" w:rsidRPr="00E51C9D" w:rsidRDefault="001A6795"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10 м</w:t>
            </w:r>
          </w:p>
        </w:tc>
        <w:tc>
          <w:tcPr>
            <w:tcW w:w="991" w:type="dxa"/>
          </w:tcPr>
          <w:p w:rsidR="001A6795" w:rsidRPr="00E51C9D" w:rsidRDefault="001A6795"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1A6795" w:rsidRPr="00E51C9D" w:rsidTr="0098155E">
        <w:trPr>
          <w:cantSplit/>
          <w:trHeight w:val="20"/>
          <w:jc w:val="center"/>
        </w:trPr>
        <w:tc>
          <w:tcPr>
            <w:tcW w:w="10250" w:type="dxa"/>
            <w:gridSpan w:val="10"/>
            <w:shd w:val="clear" w:color="auto" w:fill="auto"/>
          </w:tcPr>
          <w:p w:rsidR="001A6795" w:rsidRPr="00E51C9D" w:rsidRDefault="001A6795" w:rsidP="005A4B87">
            <w:pPr>
              <w:pStyle w:val="ConsPlusNormal"/>
              <w:ind w:firstLine="0"/>
              <w:jc w:val="left"/>
              <w:rPr>
                <w:rFonts w:ascii="Times New Roman" w:hAnsi="Times New Roman" w:cs="Times New Roman"/>
                <w:sz w:val="24"/>
                <w:szCs w:val="24"/>
              </w:rPr>
            </w:pPr>
            <w:r w:rsidRPr="00E51C9D">
              <w:rPr>
                <w:rFonts w:ascii="Times New Roman" w:hAnsi="Times New Roman" w:cs="Times New Roman"/>
                <w:sz w:val="24"/>
                <w:szCs w:val="24"/>
              </w:rPr>
              <w:t>* при размещении объектов некапитального строительства, предназначенных для продажи товаров с количеством блоков не более 3-х штук:</w:t>
            </w:r>
          </w:p>
        </w:tc>
      </w:tr>
      <w:tr w:rsidR="001A6795" w:rsidRPr="00E51C9D" w:rsidTr="0098155E">
        <w:trPr>
          <w:cantSplit/>
          <w:trHeight w:val="20"/>
          <w:jc w:val="center"/>
        </w:trPr>
        <w:tc>
          <w:tcPr>
            <w:tcW w:w="3739" w:type="dxa"/>
            <w:gridSpan w:val="2"/>
            <w:shd w:val="clear" w:color="auto" w:fill="auto"/>
          </w:tcPr>
          <w:p w:rsidR="001A6795" w:rsidRPr="00E51C9D" w:rsidRDefault="001A6795" w:rsidP="00786930">
            <w:pPr>
              <w:pStyle w:val="aff1"/>
              <w:ind w:firstLine="0"/>
              <w:jc w:val="center"/>
              <w:rPr>
                <w:color w:val="auto"/>
              </w:rPr>
            </w:pPr>
          </w:p>
        </w:tc>
        <w:tc>
          <w:tcPr>
            <w:tcW w:w="993" w:type="dxa"/>
          </w:tcPr>
          <w:p w:rsidR="001A6795" w:rsidRPr="00E51C9D" w:rsidRDefault="002365E6" w:rsidP="002365E6">
            <w:pPr>
              <w:pStyle w:val="aff1"/>
              <w:ind w:firstLine="0"/>
              <w:jc w:val="center"/>
              <w:rPr>
                <w:color w:val="auto"/>
              </w:rPr>
            </w:pPr>
            <w:r w:rsidRPr="00E51C9D">
              <w:rPr>
                <w:color w:val="auto"/>
                <w:lang w:val="en-US"/>
              </w:rPr>
              <w:t>20</w:t>
            </w:r>
            <w:r w:rsidR="001A6795" w:rsidRPr="00E51C9D">
              <w:rPr>
                <w:color w:val="auto"/>
              </w:rPr>
              <w:t>/250 кв.м</w:t>
            </w:r>
          </w:p>
        </w:tc>
        <w:tc>
          <w:tcPr>
            <w:tcW w:w="851" w:type="dxa"/>
          </w:tcPr>
          <w:p w:rsidR="001A6795" w:rsidRPr="00E51C9D" w:rsidRDefault="001A6795" w:rsidP="00EB49DE">
            <w:pPr>
              <w:pStyle w:val="aff1"/>
              <w:ind w:firstLine="0"/>
              <w:jc w:val="center"/>
              <w:rPr>
                <w:color w:val="auto"/>
              </w:rPr>
            </w:pPr>
            <w:r w:rsidRPr="00E51C9D">
              <w:rPr>
                <w:color w:val="auto"/>
              </w:rPr>
              <w:t>-</w:t>
            </w:r>
          </w:p>
        </w:tc>
        <w:tc>
          <w:tcPr>
            <w:tcW w:w="1126" w:type="dxa"/>
          </w:tcPr>
          <w:p w:rsidR="001A6795" w:rsidRPr="00E51C9D" w:rsidRDefault="001A6795" w:rsidP="00EB49DE">
            <w:pPr>
              <w:pStyle w:val="aff1"/>
              <w:ind w:firstLine="0"/>
              <w:jc w:val="center"/>
              <w:rPr>
                <w:color w:val="auto"/>
              </w:rPr>
            </w:pPr>
            <w:r w:rsidRPr="00E51C9D">
              <w:rPr>
                <w:color w:val="auto"/>
              </w:rPr>
              <w:t>1 м</w:t>
            </w:r>
          </w:p>
        </w:tc>
        <w:tc>
          <w:tcPr>
            <w:tcW w:w="991" w:type="dxa"/>
            <w:gridSpan w:val="2"/>
          </w:tcPr>
          <w:p w:rsidR="001A6795" w:rsidRPr="00E51C9D" w:rsidRDefault="001A6795" w:rsidP="00EB49DE">
            <w:pPr>
              <w:pStyle w:val="aff1"/>
              <w:ind w:firstLine="0"/>
              <w:jc w:val="center"/>
              <w:rPr>
                <w:color w:val="auto"/>
              </w:rPr>
            </w:pPr>
            <w:r w:rsidRPr="00E51C9D">
              <w:rPr>
                <w:color w:val="auto"/>
              </w:rPr>
              <w:t>1 м</w:t>
            </w:r>
          </w:p>
        </w:tc>
        <w:tc>
          <w:tcPr>
            <w:tcW w:w="709" w:type="dxa"/>
          </w:tcPr>
          <w:p w:rsidR="001A6795" w:rsidRPr="00E51C9D" w:rsidRDefault="001A6795" w:rsidP="00EB49DE">
            <w:pPr>
              <w:pStyle w:val="aff1"/>
              <w:ind w:firstLine="0"/>
              <w:jc w:val="center"/>
              <w:rPr>
                <w:color w:val="auto"/>
              </w:rPr>
            </w:pPr>
            <w:r w:rsidRPr="00E51C9D">
              <w:rPr>
                <w:color w:val="auto"/>
              </w:rPr>
              <w:t>1</w:t>
            </w:r>
          </w:p>
        </w:tc>
        <w:tc>
          <w:tcPr>
            <w:tcW w:w="850" w:type="dxa"/>
          </w:tcPr>
          <w:p w:rsidR="001A6795" w:rsidRPr="00E51C9D" w:rsidRDefault="001A6795" w:rsidP="00EB49DE">
            <w:pPr>
              <w:pStyle w:val="aff1"/>
              <w:ind w:firstLine="0"/>
              <w:jc w:val="center"/>
              <w:rPr>
                <w:color w:val="auto"/>
              </w:rPr>
            </w:pPr>
            <w:r w:rsidRPr="00E51C9D">
              <w:rPr>
                <w:color w:val="auto"/>
              </w:rPr>
              <w:t>5</w:t>
            </w:r>
          </w:p>
        </w:tc>
        <w:tc>
          <w:tcPr>
            <w:tcW w:w="991" w:type="dxa"/>
          </w:tcPr>
          <w:p w:rsidR="001A6795" w:rsidRPr="00E51C9D" w:rsidRDefault="001A6795" w:rsidP="00EB49DE">
            <w:pPr>
              <w:pStyle w:val="aff1"/>
              <w:ind w:firstLine="0"/>
              <w:jc w:val="center"/>
              <w:rPr>
                <w:color w:val="auto"/>
              </w:rPr>
            </w:pPr>
            <w:r w:rsidRPr="00E51C9D">
              <w:rPr>
                <w:color w:val="auto"/>
              </w:rPr>
              <w:t>90 %</w:t>
            </w:r>
          </w:p>
        </w:tc>
      </w:tr>
      <w:tr w:rsidR="001A6795" w:rsidRPr="00E51C9D" w:rsidTr="0098155E">
        <w:trPr>
          <w:cantSplit/>
          <w:trHeight w:val="20"/>
          <w:jc w:val="center"/>
        </w:trPr>
        <w:tc>
          <w:tcPr>
            <w:tcW w:w="2676" w:type="dxa"/>
            <w:shd w:val="clear" w:color="auto" w:fill="auto"/>
          </w:tcPr>
          <w:p w:rsidR="001A6795" w:rsidRPr="00E51C9D" w:rsidRDefault="001A6795" w:rsidP="00786930">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Общественное питание</w:t>
            </w:r>
          </w:p>
        </w:tc>
        <w:tc>
          <w:tcPr>
            <w:tcW w:w="1063" w:type="dxa"/>
            <w:shd w:val="clear" w:color="auto" w:fill="auto"/>
          </w:tcPr>
          <w:p w:rsidR="001A6795" w:rsidRPr="00E51C9D" w:rsidRDefault="001A6795"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4.6</w:t>
            </w:r>
          </w:p>
        </w:tc>
        <w:tc>
          <w:tcPr>
            <w:tcW w:w="993" w:type="dxa"/>
          </w:tcPr>
          <w:p w:rsidR="001A6795" w:rsidRPr="00E51C9D" w:rsidRDefault="001A6795" w:rsidP="00786930">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3</w:t>
            </w:r>
            <w:r w:rsidRPr="00E51C9D">
              <w:rPr>
                <w:rFonts w:ascii="Times New Roman" w:hAnsi="Times New Roman" w:cs="Times New Roman"/>
                <w:sz w:val="24"/>
                <w:szCs w:val="24"/>
                <w:lang w:val="en-US"/>
              </w:rPr>
              <w:t>00/</w:t>
            </w:r>
            <w:r w:rsidRPr="00E51C9D">
              <w:rPr>
                <w:rFonts w:ascii="Times New Roman" w:hAnsi="Times New Roman" w:cs="Times New Roman"/>
                <w:sz w:val="24"/>
                <w:szCs w:val="24"/>
              </w:rPr>
              <w:t xml:space="preserve"> 5000</w:t>
            </w:r>
          </w:p>
          <w:p w:rsidR="001A6795" w:rsidRPr="00E51C9D" w:rsidRDefault="001A6795" w:rsidP="00786930">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кв.м</w:t>
            </w:r>
          </w:p>
        </w:tc>
        <w:tc>
          <w:tcPr>
            <w:tcW w:w="851" w:type="dxa"/>
          </w:tcPr>
          <w:p w:rsidR="001A6795" w:rsidRPr="00E51C9D" w:rsidRDefault="001A6795" w:rsidP="00786930">
            <w:pPr>
              <w:pStyle w:val="aff1"/>
              <w:ind w:firstLine="0"/>
              <w:jc w:val="center"/>
              <w:rPr>
                <w:color w:val="auto"/>
              </w:rPr>
            </w:pPr>
            <w:r w:rsidRPr="00E51C9D">
              <w:rPr>
                <w:color w:val="auto"/>
              </w:rPr>
              <w:t>8 м</w:t>
            </w:r>
          </w:p>
        </w:tc>
        <w:tc>
          <w:tcPr>
            <w:tcW w:w="1126" w:type="dxa"/>
          </w:tcPr>
          <w:p w:rsidR="001A6795" w:rsidRPr="00E51C9D" w:rsidRDefault="001A6795" w:rsidP="00786930">
            <w:pPr>
              <w:pStyle w:val="aff1"/>
              <w:ind w:firstLine="0"/>
              <w:jc w:val="center"/>
              <w:rPr>
                <w:color w:val="auto"/>
              </w:rPr>
            </w:pPr>
            <w:r w:rsidRPr="00E51C9D">
              <w:rPr>
                <w:color w:val="auto"/>
              </w:rPr>
              <w:t xml:space="preserve">5 м </w:t>
            </w:r>
          </w:p>
        </w:tc>
        <w:tc>
          <w:tcPr>
            <w:tcW w:w="991" w:type="dxa"/>
            <w:gridSpan w:val="2"/>
          </w:tcPr>
          <w:p w:rsidR="001A6795" w:rsidRPr="00E51C9D" w:rsidRDefault="001A6795"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709" w:type="dxa"/>
          </w:tcPr>
          <w:p w:rsidR="001A6795" w:rsidRPr="00E51C9D" w:rsidRDefault="001A6795"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2</w:t>
            </w:r>
          </w:p>
        </w:tc>
        <w:tc>
          <w:tcPr>
            <w:tcW w:w="850" w:type="dxa"/>
          </w:tcPr>
          <w:p w:rsidR="001A6795" w:rsidRPr="00E51C9D" w:rsidRDefault="001A6795"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10 м</w:t>
            </w:r>
          </w:p>
        </w:tc>
        <w:tc>
          <w:tcPr>
            <w:tcW w:w="991" w:type="dxa"/>
          </w:tcPr>
          <w:p w:rsidR="001A6795" w:rsidRPr="00E51C9D" w:rsidRDefault="001A6795"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4161C8" w:rsidRPr="00E51C9D" w:rsidTr="0098155E">
        <w:trPr>
          <w:cantSplit/>
          <w:trHeight w:val="20"/>
          <w:jc w:val="center"/>
        </w:trPr>
        <w:tc>
          <w:tcPr>
            <w:tcW w:w="2676" w:type="dxa"/>
            <w:shd w:val="clear" w:color="auto" w:fill="auto"/>
          </w:tcPr>
          <w:p w:rsidR="004161C8" w:rsidRPr="00E51C9D" w:rsidRDefault="004161C8" w:rsidP="00786930">
            <w:pPr>
              <w:pStyle w:val="aff1"/>
              <w:ind w:firstLine="0"/>
              <w:rPr>
                <w:color w:val="auto"/>
              </w:rPr>
            </w:pPr>
            <w:r w:rsidRPr="00E51C9D">
              <w:rPr>
                <w:color w:val="auto"/>
              </w:rPr>
              <w:t>Деловое управление</w:t>
            </w:r>
          </w:p>
        </w:tc>
        <w:tc>
          <w:tcPr>
            <w:tcW w:w="1063" w:type="dxa"/>
            <w:shd w:val="clear" w:color="auto" w:fill="auto"/>
          </w:tcPr>
          <w:p w:rsidR="004161C8" w:rsidRPr="00E51C9D" w:rsidRDefault="004161C8" w:rsidP="00786930">
            <w:pPr>
              <w:pStyle w:val="aff1"/>
              <w:ind w:firstLine="0"/>
              <w:jc w:val="center"/>
              <w:rPr>
                <w:color w:val="auto"/>
              </w:rPr>
            </w:pPr>
            <w:r w:rsidRPr="00E51C9D">
              <w:rPr>
                <w:color w:val="auto"/>
              </w:rPr>
              <w:t>4.1</w:t>
            </w:r>
          </w:p>
        </w:tc>
        <w:tc>
          <w:tcPr>
            <w:tcW w:w="993" w:type="dxa"/>
            <w:vMerge w:val="restart"/>
          </w:tcPr>
          <w:p w:rsidR="004161C8" w:rsidRPr="00E51C9D" w:rsidRDefault="004161C8" w:rsidP="00EB49DE">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500</w:t>
            </w:r>
            <w:r w:rsidRPr="00E51C9D">
              <w:rPr>
                <w:rFonts w:ascii="Times New Roman" w:hAnsi="Times New Roman" w:cs="Times New Roman"/>
                <w:sz w:val="24"/>
                <w:szCs w:val="24"/>
                <w:lang w:val="en-US"/>
              </w:rPr>
              <w:t>/</w:t>
            </w:r>
            <w:r w:rsidRPr="00E51C9D">
              <w:rPr>
                <w:rFonts w:ascii="Times New Roman" w:hAnsi="Times New Roman" w:cs="Times New Roman"/>
                <w:sz w:val="24"/>
                <w:szCs w:val="24"/>
              </w:rPr>
              <w:t xml:space="preserve"> 5000 кв.м</w:t>
            </w:r>
          </w:p>
          <w:p w:rsidR="004161C8" w:rsidRPr="00E51C9D" w:rsidRDefault="004161C8" w:rsidP="00EB49DE">
            <w:pPr>
              <w:pStyle w:val="ConsPlusNormal"/>
              <w:ind w:firstLine="0"/>
              <w:rPr>
                <w:rFonts w:ascii="Times New Roman" w:hAnsi="Times New Roman" w:cs="Times New Roman"/>
                <w:sz w:val="24"/>
                <w:szCs w:val="24"/>
              </w:rPr>
            </w:pPr>
          </w:p>
        </w:tc>
        <w:tc>
          <w:tcPr>
            <w:tcW w:w="850" w:type="dxa"/>
            <w:vMerge w:val="restart"/>
          </w:tcPr>
          <w:p w:rsidR="004161C8" w:rsidRPr="00E51C9D" w:rsidRDefault="004161C8" w:rsidP="00EB49DE">
            <w:pPr>
              <w:pStyle w:val="aff1"/>
              <w:ind w:firstLine="0"/>
              <w:jc w:val="center"/>
              <w:rPr>
                <w:color w:val="auto"/>
              </w:rPr>
            </w:pPr>
            <w:r w:rsidRPr="00E51C9D">
              <w:rPr>
                <w:color w:val="auto"/>
              </w:rPr>
              <w:t>15 м</w:t>
            </w:r>
          </w:p>
          <w:p w:rsidR="004161C8" w:rsidRPr="00E51C9D" w:rsidRDefault="004161C8" w:rsidP="00EB49DE">
            <w:pPr>
              <w:pStyle w:val="aff1"/>
              <w:ind w:firstLine="0"/>
              <w:jc w:val="center"/>
              <w:rPr>
                <w:color w:val="auto"/>
              </w:rPr>
            </w:pPr>
          </w:p>
        </w:tc>
        <w:tc>
          <w:tcPr>
            <w:tcW w:w="1133" w:type="dxa"/>
            <w:gridSpan w:val="2"/>
            <w:vMerge w:val="restart"/>
          </w:tcPr>
          <w:p w:rsidR="004161C8" w:rsidRPr="00E51C9D" w:rsidRDefault="004161C8" w:rsidP="00EB49DE">
            <w:pPr>
              <w:pStyle w:val="aff1"/>
              <w:ind w:firstLine="0"/>
              <w:jc w:val="center"/>
              <w:rPr>
                <w:color w:val="auto"/>
              </w:rPr>
            </w:pPr>
            <w:r w:rsidRPr="00E51C9D">
              <w:rPr>
                <w:color w:val="auto"/>
              </w:rPr>
              <w:t xml:space="preserve">5 м </w:t>
            </w:r>
          </w:p>
          <w:p w:rsidR="004161C8" w:rsidRPr="00E51C9D" w:rsidRDefault="004161C8" w:rsidP="00EB49DE">
            <w:pPr>
              <w:pStyle w:val="aff1"/>
              <w:ind w:firstLine="0"/>
              <w:jc w:val="center"/>
              <w:rPr>
                <w:color w:val="auto"/>
              </w:rPr>
            </w:pPr>
            <w:r w:rsidRPr="00E51C9D">
              <w:rPr>
                <w:color w:val="auto"/>
              </w:rPr>
              <w:t xml:space="preserve"> </w:t>
            </w:r>
          </w:p>
        </w:tc>
        <w:tc>
          <w:tcPr>
            <w:tcW w:w="985" w:type="dxa"/>
            <w:vMerge w:val="restart"/>
          </w:tcPr>
          <w:p w:rsidR="004161C8" w:rsidRPr="00E51C9D" w:rsidRDefault="004161C8"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p w:rsidR="004161C8" w:rsidRPr="00E51C9D" w:rsidRDefault="004161C8" w:rsidP="00EB49DE">
            <w:pPr>
              <w:pStyle w:val="ConsPlusNormal"/>
              <w:ind w:firstLine="0"/>
              <w:jc w:val="center"/>
              <w:rPr>
                <w:rFonts w:ascii="Times New Roman" w:hAnsi="Times New Roman" w:cs="Times New Roman"/>
                <w:sz w:val="24"/>
                <w:szCs w:val="24"/>
              </w:rPr>
            </w:pPr>
          </w:p>
        </w:tc>
        <w:tc>
          <w:tcPr>
            <w:tcW w:w="709" w:type="dxa"/>
            <w:vMerge w:val="restart"/>
          </w:tcPr>
          <w:p w:rsidR="004161C8" w:rsidRPr="00E51C9D" w:rsidRDefault="004161C8"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p w:rsidR="004161C8" w:rsidRPr="00E51C9D" w:rsidRDefault="004161C8" w:rsidP="00EB49DE">
            <w:pPr>
              <w:pStyle w:val="ConsPlusNormal"/>
              <w:ind w:firstLine="0"/>
              <w:jc w:val="center"/>
              <w:rPr>
                <w:rFonts w:ascii="Times New Roman" w:hAnsi="Times New Roman" w:cs="Times New Roman"/>
                <w:sz w:val="24"/>
                <w:szCs w:val="24"/>
              </w:rPr>
            </w:pPr>
          </w:p>
        </w:tc>
        <w:tc>
          <w:tcPr>
            <w:tcW w:w="850" w:type="dxa"/>
            <w:vMerge w:val="restart"/>
          </w:tcPr>
          <w:p w:rsidR="004161C8" w:rsidRPr="00E51C9D" w:rsidRDefault="004161C8"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p w:rsidR="004161C8" w:rsidRPr="00E51C9D" w:rsidRDefault="004161C8" w:rsidP="00EB49DE">
            <w:pPr>
              <w:pStyle w:val="ConsPlusNormal"/>
              <w:ind w:firstLine="0"/>
              <w:jc w:val="center"/>
              <w:rPr>
                <w:rFonts w:ascii="Times New Roman" w:hAnsi="Times New Roman" w:cs="Times New Roman"/>
                <w:sz w:val="24"/>
                <w:szCs w:val="24"/>
              </w:rPr>
            </w:pPr>
          </w:p>
        </w:tc>
        <w:tc>
          <w:tcPr>
            <w:tcW w:w="991" w:type="dxa"/>
            <w:vMerge w:val="restart"/>
          </w:tcPr>
          <w:p w:rsidR="004161C8" w:rsidRPr="00E51C9D" w:rsidRDefault="004161C8"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p w:rsidR="004161C8" w:rsidRPr="00E51C9D" w:rsidRDefault="004161C8" w:rsidP="00EB49DE">
            <w:pPr>
              <w:pStyle w:val="ConsPlusNormal"/>
              <w:ind w:firstLine="0"/>
              <w:jc w:val="center"/>
              <w:rPr>
                <w:rFonts w:ascii="Times New Roman" w:hAnsi="Times New Roman" w:cs="Times New Roman"/>
                <w:sz w:val="24"/>
                <w:szCs w:val="24"/>
              </w:rPr>
            </w:pPr>
          </w:p>
        </w:tc>
      </w:tr>
      <w:tr w:rsidR="004161C8" w:rsidRPr="00E51C9D" w:rsidTr="0098155E">
        <w:trPr>
          <w:cantSplit/>
          <w:trHeight w:val="20"/>
          <w:jc w:val="center"/>
        </w:trPr>
        <w:tc>
          <w:tcPr>
            <w:tcW w:w="2676" w:type="dxa"/>
            <w:shd w:val="clear" w:color="auto" w:fill="auto"/>
          </w:tcPr>
          <w:p w:rsidR="004161C8" w:rsidRPr="00E51C9D" w:rsidRDefault="004161C8" w:rsidP="00786930">
            <w:pPr>
              <w:pStyle w:val="aff1"/>
              <w:ind w:firstLine="0"/>
              <w:rPr>
                <w:color w:val="auto"/>
              </w:rPr>
            </w:pPr>
            <w:r w:rsidRPr="00E51C9D">
              <w:rPr>
                <w:color w:val="auto"/>
              </w:rPr>
              <w:t>Служебные гаражи</w:t>
            </w:r>
          </w:p>
        </w:tc>
        <w:tc>
          <w:tcPr>
            <w:tcW w:w="1063" w:type="dxa"/>
            <w:shd w:val="clear" w:color="auto" w:fill="auto"/>
          </w:tcPr>
          <w:p w:rsidR="004161C8" w:rsidRPr="00E51C9D" w:rsidRDefault="004161C8" w:rsidP="00786930">
            <w:pPr>
              <w:pStyle w:val="aff1"/>
              <w:ind w:firstLine="0"/>
              <w:jc w:val="center"/>
              <w:rPr>
                <w:color w:val="auto"/>
              </w:rPr>
            </w:pPr>
            <w:r w:rsidRPr="00E51C9D">
              <w:rPr>
                <w:color w:val="auto"/>
              </w:rPr>
              <w:t>4.9</w:t>
            </w:r>
          </w:p>
        </w:tc>
        <w:tc>
          <w:tcPr>
            <w:tcW w:w="993" w:type="dxa"/>
            <w:vMerge/>
          </w:tcPr>
          <w:p w:rsidR="004161C8" w:rsidRPr="00E51C9D" w:rsidRDefault="004161C8" w:rsidP="00EB49DE">
            <w:pPr>
              <w:pStyle w:val="ConsPlusNormal"/>
              <w:ind w:firstLine="0"/>
              <w:rPr>
                <w:rFonts w:ascii="Times New Roman" w:hAnsi="Times New Roman" w:cs="Times New Roman"/>
                <w:sz w:val="24"/>
                <w:szCs w:val="24"/>
              </w:rPr>
            </w:pPr>
          </w:p>
        </w:tc>
        <w:tc>
          <w:tcPr>
            <w:tcW w:w="850" w:type="dxa"/>
            <w:vMerge/>
          </w:tcPr>
          <w:p w:rsidR="004161C8" w:rsidRPr="00E51C9D" w:rsidRDefault="004161C8" w:rsidP="00EB49DE">
            <w:pPr>
              <w:pStyle w:val="aff1"/>
              <w:ind w:firstLine="0"/>
              <w:jc w:val="center"/>
              <w:rPr>
                <w:color w:val="auto"/>
              </w:rPr>
            </w:pPr>
          </w:p>
        </w:tc>
        <w:tc>
          <w:tcPr>
            <w:tcW w:w="1133" w:type="dxa"/>
            <w:gridSpan w:val="2"/>
            <w:vMerge/>
          </w:tcPr>
          <w:p w:rsidR="004161C8" w:rsidRPr="00E51C9D" w:rsidRDefault="004161C8" w:rsidP="00EB49DE">
            <w:pPr>
              <w:pStyle w:val="aff1"/>
              <w:ind w:firstLine="0"/>
              <w:jc w:val="center"/>
              <w:rPr>
                <w:color w:val="auto"/>
              </w:rPr>
            </w:pPr>
          </w:p>
        </w:tc>
        <w:tc>
          <w:tcPr>
            <w:tcW w:w="985" w:type="dxa"/>
            <w:vMerge/>
          </w:tcPr>
          <w:p w:rsidR="004161C8" w:rsidRPr="00E51C9D" w:rsidRDefault="004161C8" w:rsidP="00EB49DE">
            <w:pPr>
              <w:pStyle w:val="ConsPlusNormal"/>
              <w:ind w:firstLine="0"/>
              <w:jc w:val="center"/>
              <w:rPr>
                <w:rFonts w:ascii="Times New Roman" w:hAnsi="Times New Roman" w:cs="Times New Roman"/>
                <w:sz w:val="24"/>
                <w:szCs w:val="24"/>
              </w:rPr>
            </w:pPr>
          </w:p>
        </w:tc>
        <w:tc>
          <w:tcPr>
            <w:tcW w:w="709" w:type="dxa"/>
            <w:vMerge/>
          </w:tcPr>
          <w:p w:rsidR="004161C8" w:rsidRPr="00E51C9D" w:rsidRDefault="004161C8" w:rsidP="00EB49DE">
            <w:pPr>
              <w:pStyle w:val="ConsPlusNormal"/>
              <w:ind w:firstLine="0"/>
              <w:jc w:val="center"/>
              <w:rPr>
                <w:rFonts w:ascii="Times New Roman" w:hAnsi="Times New Roman" w:cs="Times New Roman"/>
                <w:sz w:val="24"/>
                <w:szCs w:val="24"/>
              </w:rPr>
            </w:pPr>
          </w:p>
        </w:tc>
        <w:tc>
          <w:tcPr>
            <w:tcW w:w="850" w:type="dxa"/>
            <w:vMerge/>
          </w:tcPr>
          <w:p w:rsidR="004161C8" w:rsidRPr="00E51C9D" w:rsidRDefault="004161C8" w:rsidP="00EB49DE">
            <w:pPr>
              <w:pStyle w:val="ConsPlusNormal"/>
              <w:ind w:firstLine="0"/>
              <w:jc w:val="center"/>
              <w:rPr>
                <w:rFonts w:ascii="Times New Roman" w:hAnsi="Times New Roman" w:cs="Times New Roman"/>
                <w:sz w:val="24"/>
                <w:szCs w:val="24"/>
              </w:rPr>
            </w:pPr>
          </w:p>
        </w:tc>
        <w:tc>
          <w:tcPr>
            <w:tcW w:w="991" w:type="dxa"/>
            <w:vMerge/>
          </w:tcPr>
          <w:p w:rsidR="004161C8" w:rsidRPr="00E51C9D" w:rsidRDefault="004161C8" w:rsidP="00EB49DE">
            <w:pPr>
              <w:pStyle w:val="ConsPlusNormal"/>
              <w:ind w:firstLine="0"/>
              <w:jc w:val="center"/>
              <w:rPr>
                <w:rFonts w:ascii="Times New Roman" w:hAnsi="Times New Roman" w:cs="Times New Roman"/>
                <w:sz w:val="24"/>
                <w:szCs w:val="24"/>
              </w:rPr>
            </w:pPr>
          </w:p>
        </w:tc>
      </w:tr>
      <w:tr w:rsidR="004161C8" w:rsidRPr="00E51C9D" w:rsidTr="0098155E">
        <w:trPr>
          <w:cantSplit/>
          <w:trHeight w:val="552"/>
          <w:jc w:val="center"/>
        </w:trPr>
        <w:tc>
          <w:tcPr>
            <w:tcW w:w="2676" w:type="dxa"/>
            <w:shd w:val="clear" w:color="auto" w:fill="auto"/>
          </w:tcPr>
          <w:p w:rsidR="004161C8" w:rsidRPr="00E51C9D" w:rsidRDefault="004161C8" w:rsidP="0098155E">
            <w:pPr>
              <w:pStyle w:val="aff1"/>
              <w:ind w:firstLine="0"/>
              <w:rPr>
                <w:color w:val="auto"/>
              </w:rPr>
            </w:pPr>
            <w:r w:rsidRPr="00E51C9D">
              <w:rPr>
                <w:color w:val="auto"/>
              </w:rPr>
              <w:t>Заправка транспортных средств</w:t>
            </w:r>
          </w:p>
        </w:tc>
        <w:tc>
          <w:tcPr>
            <w:tcW w:w="1063" w:type="dxa"/>
            <w:shd w:val="clear" w:color="auto" w:fill="auto"/>
          </w:tcPr>
          <w:p w:rsidR="004161C8" w:rsidRPr="00E51C9D" w:rsidRDefault="004161C8" w:rsidP="0098155E">
            <w:pPr>
              <w:pStyle w:val="aff1"/>
              <w:ind w:firstLine="0"/>
              <w:jc w:val="center"/>
              <w:rPr>
                <w:color w:val="auto"/>
              </w:rPr>
            </w:pPr>
            <w:r w:rsidRPr="00E51C9D">
              <w:rPr>
                <w:color w:val="auto"/>
              </w:rPr>
              <w:t>4.9.1.1</w:t>
            </w:r>
          </w:p>
        </w:tc>
        <w:tc>
          <w:tcPr>
            <w:tcW w:w="993" w:type="dxa"/>
            <w:vMerge/>
          </w:tcPr>
          <w:p w:rsidR="004161C8" w:rsidRPr="00E51C9D" w:rsidRDefault="004161C8" w:rsidP="00EB49DE">
            <w:pPr>
              <w:pStyle w:val="ConsPlusNormal"/>
              <w:ind w:firstLine="0"/>
              <w:rPr>
                <w:rFonts w:ascii="Times New Roman" w:hAnsi="Times New Roman" w:cs="Times New Roman"/>
                <w:sz w:val="24"/>
                <w:szCs w:val="24"/>
              </w:rPr>
            </w:pPr>
          </w:p>
        </w:tc>
        <w:tc>
          <w:tcPr>
            <w:tcW w:w="850" w:type="dxa"/>
            <w:vMerge/>
          </w:tcPr>
          <w:p w:rsidR="004161C8" w:rsidRPr="00E51C9D" w:rsidRDefault="004161C8" w:rsidP="00EB49DE">
            <w:pPr>
              <w:pStyle w:val="aff1"/>
              <w:ind w:firstLine="0"/>
              <w:jc w:val="center"/>
              <w:rPr>
                <w:color w:val="auto"/>
              </w:rPr>
            </w:pPr>
          </w:p>
        </w:tc>
        <w:tc>
          <w:tcPr>
            <w:tcW w:w="1133" w:type="dxa"/>
            <w:gridSpan w:val="2"/>
            <w:vMerge/>
          </w:tcPr>
          <w:p w:rsidR="004161C8" w:rsidRPr="00E51C9D" w:rsidRDefault="004161C8" w:rsidP="00EB49DE">
            <w:pPr>
              <w:pStyle w:val="aff1"/>
              <w:ind w:firstLine="0"/>
              <w:jc w:val="center"/>
              <w:rPr>
                <w:color w:val="auto"/>
              </w:rPr>
            </w:pPr>
          </w:p>
        </w:tc>
        <w:tc>
          <w:tcPr>
            <w:tcW w:w="985" w:type="dxa"/>
            <w:vMerge/>
          </w:tcPr>
          <w:p w:rsidR="004161C8" w:rsidRPr="00E51C9D" w:rsidRDefault="004161C8" w:rsidP="00EB49DE">
            <w:pPr>
              <w:pStyle w:val="ConsPlusNormal"/>
              <w:ind w:firstLine="0"/>
              <w:jc w:val="center"/>
              <w:rPr>
                <w:rFonts w:ascii="Times New Roman" w:hAnsi="Times New Roman" w:cs="Times New Roman"/>
                <w:sz w:val="24"/>
                <w:szCs w:val="24"/>
              </w:rPr>
            </w:pPr>
          </w:p>
        </w:tc>
        <w:tc>
          <w:tcPr>
            <w:tcW w:w="709" w:type="dxa"/>
            <w:vMerge/>
          </w:tcPr>
          <w:p w:rsidR="004161C8" w:rsidRPr="00E51C9D" w:rsidRDefault="004161C8" w:rsidP="00EB49DE">
            <w:pPr>
              <w:pStyle w:val="ConsPlusNormal"/>
              <w:ind w:firstLine="0"/>
              <w:jc w:val="center"/>
              <w:rPr>
                <w:rFonts w:ascii="Times New Roman" w:hAnsi="Times New Roman" w:cs="Times New Roman"/>
                <w:sz w:val="24"/>
                <w:szCs w:val="24"/>
              </w:rPr>
            </w:pPr>
          </w:p>
        </w:tc>
        <w:tc>
          <w:tcPr>
            <w:tcW w:w="850" w:type="dxa"/>
            <w:vMerge/>
          </w:tcPr>
          <w:p w:rsidR="004161C8" w:rsidRPr="00E51C9D" w:rsidRDefault="004161C8" w:rsidP="00EB49DE">
            <w:pPr>
              <w:pStyle w:val="ConsPlusNormal"/>
              <w:ind w:firstLine="0"/>
              <w:jc w:val="center"/>
              <w:rPr>
                <w:rFonts w:ascii="Times New Roman" w:hAnsi="Times New Roman" w:cs="Times New Roman"/>
                <w:sz w:val="24"/>
                <w:szCs w:val="24"/>
              </w:rPr>
            </w:pPr>
          </w:p>
        </w:tc>
        <w:tc>
          <w:tcPr>
            <w:tcW w:w="991" w:type="dxa"/>
            <w:vMerge/>
          </w:tcPr>
          <w:p w:rsidR="004161C8" w:rsidRPr="00E51C9D" w:rsidRDefault="004161C8" w:rsidP="00EB49DE">
            <w:pPr>
              <w:pStyle w:val="ConsPlusNormal"/>
              <w:ind w:firstLine="0"/>
              <w:jc w:val="center"/>
              <w:rPr>
                <w:rFonts w:ascii="Times New Roman" w:hAnsi="Times New Roman" w:cs="Times New Roman"/>
                <w:sz w:val="24"/>
                <w:szCs w:val="24"/>
              </w:rPr>
            </w:pPr>
          </w:p>
        </w:tc>
      </w:tr>
      <w:tr w:rsidR="004161C8" w:rsidRPr="00E51C9D" w:rsidTr="0098155E">
        <w:trPr>
          <w:cantSplit/>
          <w:trHeight w:val="345"/>
          <w:jc w:val="center"/>
        </w:trPr>
        <w:tc>
          <w:tcPr>
            <w:tcW w:w="2676" w:type="dxa"/>
            <w:shd w:val="clear" w:color="auto" w:fill="auto"/>
          </w:tcPr>
          <w:p w:rsidR="004161C8" w:rsidRPr="00E51C9D" w:rsidRDefault="004161C8" w:rsidP="0098155E">
            <w:pPr>
              <w:pStyle w:val="aff1"/>
              <w:ind w:firstLine="0"/>
              <w:rPr>
                <w:color w:val="auto"/>
              </w:rPr>
            </w:pPr>
            <w:r w:rsidRPr="00E51C9D">
              <w:rPr>
                <w:color w:val="auto"/>
              </w:rPr>
              <w:t>Автомобильные мойки</w:t>
            </w:r>
          </w:p>
        </w:tc>
        <w:tc>
          <w:tcPr>
            <w:tcW w:w="1063" w:type="dxa"/>
            <w:shd w:val="clear" w:color="auto" w:fill="auto"/>
          </w:tcPr>
          <w:p w:rsidR="004161C8" w:rsidRPr="00E51C9D" w:rsidRDefault="004161C8" w:rsidP="0098155E">
            <w:pPr>
              <w:pStyle w:val="aff1"/>
              <w:ind w:firstLine="0"/>
              <w:jc w:val="center"/>
              <w:rPr>
                <w:color w:val="auto"/>
              </w:rPr>
            </w:pPr>
            <w:r w:rsidRPr="00E51C9D">
              <w:rPr>
                <w:color w:val="auto"/>
              </w:rPr>
              <w:t>4.9.1.3</w:t>
            </w:r>
          </w:p>
        </w:tc>
        <w:tc>
          <w:tcPr>
            <w:tcW w:w="993" w:type="dxa"/>
            <w:vMerge/>
          </w:tcPr>
          <w:p w:rsidR="004161C8" w:rsidRPr="00E51C9D" w:rsidRDefault="004161C8" w:rsidP="00EB49DE">
            <w:pPr>
              <w:pStyle w:val="ConsPlusNormal"/>
              <w:ind w:firstLine="0"/>
              <w:rPr>
                <w:rFonts w:ascii="Times New Roman" w:hAnsi="Times New Roman" w:cs="Times New Roman"/>
                <w:sz w:val="24"/>
                <w:szCs w:val="24"/>
              </w:rPr>
            </w:pPr>
          </w:p>
        </w:tc>
        <w:tc>
          <w:tcPr>
            <w:tcW w:w="850" w:type="dxa"/>
            <w:vMerge/>
          </w:tcPr>
          <w:p w:rsidR="004161C8" w:rsidRPr="00E51C9D" w:rsidRDefault="004161C8" w:rsidP="00EB49DE">
            <w:pPr>
              <w:pStyle w:val="aff1"/>
              <w:ind w:firstLine="0"/>
              <w:jc w:val="center"/>
              <w:rPr>
                <w:color w:val="auto"/>
              </w:rPr>
            </w:pPr>
          </w:p>
        </w:tc>
        <w:tc>
          <w:tcPr>
            <w:tcW w:w="1133" w:type="dxa"/>
            <w:gridSpan w:val="2"/>
            <w:vMerge/>
          </w:tcPr>
          <w:p w:rsidR="004161C8" w:rsidRPr="00E51C9D" w:rsidRDefault="004161C8" w:rsidP="00EB49DE">
            <w:pPr>
              <w:pStyle w:val="aff1"/>
              <w:ind w:firstLine="0"/>
              <w:jc w:val="center"/>
              <w:rPr>
                <w:color w:val="auto"/>
              </w:rPr>
            </w:pPr>
          </w:p>
        </w:tc>
        <w:tc>
          <w:tcPr>
            <w:tcW w:w="985" w:type="dxa"/>
            <w:vMerge/>
          </w:tcPr>
          <w:p w:rsidR="004161C8" w:rsidRPr="00E51C9D" w:rsidRDefault="004161C8" w:rsidP="00EB49DE">
            <w:pPr>
              <w:pStyle w:val="ConsPlusNormal"/>
              <w:ind w:firstLine="0"/>
              <w:jc w:val="center"/>
              <w:rPr>
                <w:rFonts w:ascii="Times New Roman" w:hAnsi="Times New Roman" w:cs="Times New Roman"/>
                <w:sz w:val="24"/>
                <w:szCs w:val="24"/>
              </w:rPr>
            </w:pPr>
          </w:p>
        </w:tc>
        <w:tc>
          <w:tcPr>
            <w:tcW w:w="709" w:type="dxa"/>
            <w:vMerge/>
          </w:tcPr>
          <w:p w:rsidR="004161C8" w:rsidRPr="00E51C9D" w:rsidRDefault="004161C8" w:rsidP="00EB49DE">
            <w:pPr>
              <w:pStyle w:val="ConsPlusNormal"/>
              <w:ind w:firstLine="0"/>
              <w:jc w:val="center"/>
              <w:rPr>
                <w:rFonts w:ascii="Times New Roman" w:hAnsi="Times New Roman" w:cs="Times New Roman"/>
                <w:sz w:val="24"/>
                <w:szCs w:val="24"/>
              </w:rPr>
            </w:pPr>
          </w:p>
        </w:tc>
        <w:tc>
          <w:tcPr>
            <w:tcW w:w="850" w:type="dxa"/>
            <w:vMerge/>
          </w:tcPr>
          <w:p w:rsidR="004161C8" w:rsidRPr="00E51C9D" w:rsidRDefault="004161C8" w:rsidP="00EB49DE">
            <w:pPr>
              <w:pStyle w:val="ConsPlusNormal"/>
              <w:ind w:firstLine="0"/>
              <w:jc w:val="center"/>
              <w:rPr>
                <w:rFonts w:ascii="Times New Roman" w:hAnsi="Times New Roman" w:cs="Times New Roman"/>
                <w:sz w:val="24"/>
                <w:szCs w:val="24"/>
              </w:rPr>
            </w:pPr>
          </w:p>
        </w:tc>
        <w:tc>
          <w:tcPr>
            <w:tcW w:w="991" w:type="dxa"/>
            <w:vMerge/>
          </w:tcPr>
          <w:p w:rsidR="004161C8" w:rsidRPr="00E51C9D" w:rsidRDefault="004161C8" w:rsidP="00EB49DE">
            <w:pPr>
              <w:pStyle w:val="ConsPlusNormal"/>
              <w:ind w:firstLine="0"/>
              <w:jc w:val="center"/>
              <w:rPr>
                <w:rFonts w:ascii="Times New Roman" w:hAnsi="Times New Roman" w:cs="Times New Roman"/>
                <w:sz w:val="24"/>
                <w:szCs w:val="24"/>
              </w:rPr>
            </w:pPr>
          </w:p>
        </w:tc>
      </w:tr>
      <w:tr w:rsidR="004161C8" w:rsidRPr="00E51C9D" w:rsidTr="0098155E">
        <w:trPr>
          <w:cantSplit/>
          <w:trHeight w:val="375"/>
          <w:jc w:val="center"/>
        </w:trPr>
        <w:tc>
          <w:tcPr>
            <w:tcW w:w="2676" w:type="dxa"/>
            <w:shd w:val="clear" w:color="auto" w:fill="auto"/>
          </w:tcPr>
          <w:p w:rsidR="004161C8" w:rsidRPr="00E51C9D" w:rsidRDefault="004161C8" w:rsidP="0098155E">
            <w:pPr>
              <w:pStyle w:val="aff1"/>
              <w:ind w:firstLine="0"/>
              <w:rPr>
                <w:color w:val="auto"/>
              </w:rPr>
            </w:pPr>
            <w:r w:rsidRPr="00E51C9D">
              <w:rPr>
                <w:color w:val="auto"/>
              </w:rPr>
              <w:t>Ремонт автомобилей</w:t>
            </w:r>
          </w:p>
        </w:tc>
        <w:tc>
          <w:tcPr>
            <w:tcW w:w="1063" w:type="dxa"/>
            <w:shd w:val="clear" w:color="auto" w:fill="auto"/>
          </w:tcPr>
          <w:p w:rsidR="004161C8" w:rsidRPr="00E51C9D" w:rsidRDefault="004161C8" w:rsidP="0098155E">
            <w:pPr>
              <w:pStyle w:val="aff1"/>
              <w:ind w:firstLine="0"/>
              <w:jc w:val="center"/>
              <w:rPr>
                <w:color w:val="auto"/>
              </w:rPr>
            </w:pPr>
            <w:r w:rsidRPr="00E51C9D">
              <w:rPr>
                <w:color w:val="auto"/>
              </w:rPr>
              <w:t>4.9.1.4</w:t>
            </w:r>
          </w:p>
        </w:tc>
        <w:tc>
          <w:tcPr>
            <w:tcW w:w="993" w:type="dxa"/>
            <w:vMerge/>
          </w:tcPr>
          <w:p w:rsidR="004161C8" w:rsidRPr="00E51C9D" w:rsidRDefault="004161C8" w:rsidP="00EB49DE">
            <w:pPr>
              <w:pStyle w:val="ConsPlusNormal"/>
              <w:ind w:firstLine="0"/>
              <w:rPr>
                <w:rFonts w:ascii="Times New Roman" w:hAnsi="Times New Roman" w:cs="Times New Roman"/>
                <w:sz w:val="24"/>
                <w:szCs w:val="24"/>
              </w:rPr>
            </w:pPr>
          </w:p>
        </w:tc>
        <w:tc>
          <w:tcPr>
            <w:tcW w:w="850" w:type="dxa"/>
            <w:vMerge/>
          </w:tcPr>
          <w:p w:rsidR="004161C8" w:rsidRPr="00E51C9D" w:rsidRDefault="004161C8" w:rsidP="00EB49DE">
            <w:pPr>
              <w:pStyle w:val="aff1"/>
              <w:ind w:firstLine="0"/>
              <w:jc w:val="center"/>
              <w:rPr>
                <w:color w:val="auto"/>
              </w:rPr>
            </w:pPr>
          </w:p>
        </w:tc>
        <w:tc>
          <w:tcPr>
            <w:tcW w:w="1133" w:type="dxa"/>
            <w:gridSpan w:val="2"/>
            <w:vMerge/>
          </w:tcPr>
          <w:p w:rsidR="004161C8" w:rsidRPr="00E51C9D" w:rsidRDefault="004161C8" w:rsidP="00EB49DE">
            <w:pPr>
              <w:pStyle w:val="aff1"/>
              <w:ind w:firstLine="0"/>
              <w:jc w:val="center"/>
              <w:rPr>
                <w:color w:val="auto"/>
              </w:rPr>
            </w:pPr>
          </w:p>
        </w:tc>
        <w:tc>
          <w:tcPr>
            <w:tcW w:w="985" w:type="dxa"/>
            <w:vMerge/>
          </w:tcPr>
          <w:p w:rsidR="004161C8" w:rsidRPr="00E51C9D" w:rsidRDefault="004161C8" w:rsidP="00EB49DE">
            <w:pPr>
              <w:pStyle w:val="ConsPlusNormal"/>
              <w:ind w:firstLine="0"/>
              <w:jc w:val="center"/>
              <w:rPr>
                <w:rFonts w:ascii="Times New Roman" w:hAnsi="Times New Roman" w:cs="Times New Roman"/>
                <w:sz w:val="24"/>
                <w:szCs w:val="24"/>
              </w:rPr>
            </w:pPr>
          </w:p>
        </w:tc>
        <w:tc>
          <w:tcPr>
            <w:tcW w:w="709" w:type="dxa"/>
            <w:vMerge/>
          </w:tcPr>
          <w:p w:rsidR="004161C8" w:rsidRPr="00E51C9D" w:rsidRDefault="004161C8" w:rsidP="00EB49DE">
            <w:pPr>
              <w:pStyle w:val="ConsPlusNormal"/>
              <w:ind w:firstLine="0"/>
              <w:jc w:val="center"/>
              <w:rPr>
                <w:rFonts w:ascii="Times New Roman" w:hAnsi="Times New Roman" w:cs="Times New Roman"/>
                <w:sz w:val="24"/>
                <w:szCs w:val="24"/>
              </w:rPr>
            </w:pPr>
          </w:p>
        </w:tc>
        <w:tc>
          <w:tcPr>
            <w:tcW w:w="850" w:type="dxa"/>
            <w:vMerge/>
          </w:tcPr>
          <w:p w:rsidR="004161C8" w:rsidRPr="00E51C9D" w:rsidRDefault="004161C8" w:rsidP="00EB49DE">
            <w:pPr>
              <w:pStyle w:val="ConsPlusNormal"/>
              <w:ind w:firstLine="0"/>
              <w:jc w:val="center"/>
              <w:rPr>
                <w:rFonts w:ascii="Times New Roman" w:hAnsi="Times New Roman" w:cs="Times New Roman"/>
                <w:sz w:val="24"/>
                <w:szCs w:val="24"/>
              </w:rPr>
            </w:pPr>
          </w:p>
        </w:tc>
        <w:tc>
          <w:tcPr>
            <w:tcW w:w="991" w:type="dxa"/>
            <w:vMerge/>
          </w:tcPr>
          <w:p w:rsidR="004161C8" w:rsidRPr="00E51C9D" w:rsidRDefault="004161C8" w:rsidP="00EB49DE">
            <w:pPr>
              <w:pStyle w:val="ConsPlusNormal"/>
              <w:ind w:firstLine="0"/>
              <w:jc w:val="center"/>
              <w:rPr>
                <w:rFonts w:ascii="Times New Roman" w:hAnsi="Times New Roman" w:cs="Times New Roman"/>
                <w:sz w:val="24"/>
                <w:szCs w:val="24"/>
              </w:rPr>
            </w:pPr>
          </w:p>
        </w:tc>
      </w:tr>
      <w:tr w:rsidR="0098155E" w:rsidRPr="00E51C9D" w:rsidTr="0098155E">
        <w:trPr>
          <w:trHeight w:val="20"/>
          <w:jc w:val="center"/>
        </w:trPr>
        <w:tc>
          <w:tcPr>
            <w:tcW w:w="2676" w:type="dxa"/>
            <w:shd w:val="clear" w:color="auto" w:fill="auto"/>
          </w:tcPr>
          <w:p w:rsidR="0098155E" w:rsidRPr="00E51C9D" w:rsidRDefault="0098155E" w:rsidP="0098155E">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Предоставление коммунальных услуг</w:t>
            </w:r>
          </w:p>
        </w:tc>
        <w:tc>
          <w:tcPr>
            <w:tcW w:w="1063" w:type="dxa"/>
            <w:shd w:val="clear" w:color="auto" w:fill="auto"/>
          </w:tcPr>
          <w:p w:rsidR="0098155E" w:rsidRPr="00E51C9D" w:rsidRDefault="0098155E" w:rsidP="0098155E">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3.1.1</w:t>
            </w:r>
          </w:p>
        </w:tc>
        <w:tc>
          <w:tcPr>
            <w:tcW w:w="993" w:type="dxa"/>
          </w:tcPr>
          <w:p w:rsidR="0098155E" w:rsidRPr="00E51C9D" w:rsidRDefault="0098155E"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 10000</w:t>
            </w:r>
          </w:p>
          <w:p w:rsidR="0098155E" w:rsidRPr="00E51C9D" w:rsidRDefault="0098155E"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5518" w:type="dxa"/>
            <w:gridSpan w:val="7"/>
          </w:tcPr>
          <w:p w:rsidR="0098155E" w:rsidRPr="00E51C9D" w:rsidRDefault="0098155E" w:rsidP="00786930">
            <w:pPr>
              <w:pStyle w:val="aff1"/>
              <w:ind w:firstLine="0"/>
              <w:jc w:val="center"/>
              <w:rPr>
                <w:color w:val="auto"/>
              </w:rPr>
            </w:pPr>
            <w:r w:rsidRPr="00E51C9D">
              <w:rPr>
                <w:color w:val="auto"/>
              </w:rPr>
              <w:t>Для линейных, головных и сопутствующих объектов инженерной инфраструктуры определяются в соответствии с техническими и санитарными нормами</w:t>
            </w:r>
          </w:p>
        </w:tc>
      </w:tr>
      <w:tr w:rsidR="0098155E" w:rsidRPr="00E51C9D" w:rsidTr="0098155E">
        <w:trPr>
          <w:trHeight w:val="20"/>
          <w:jc w:val="center"/>
        </w:trPr>
        <w:tc>
          <w:tcPr>
            <w:tcW w:w="2676" w:type="dxa"/>
            <w:shd w:val="clear" w:color="auto" w:fill="auto"/>
          </w:tcPr>
          <w:p w:rsidR="0098155E" w:rsidRPr="00E51C9D" w:rsidRDefault="0098155E" w:rsidP="0098155E">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1063" w:type="dxa"/>
            <w:shd w:val="clear" w:color="auto" w:fill="auto"/>
          </w:tcPr>
          <w:p w:rsidR="0098155E" w:rsidRPr="00E51C9D" w:rsidRDefault="0098155E" w:rsidP="0098155E">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3.1.2</w:t>
            </w:r>
          </w:p>
        </w:tc>
        <w:tc>
          <w:tcPr>
            <w:tcW w:w="993" w:type="dxa"/>
          </w:tcPr>
          <w:p w:rsidR="0098155E" w:rsidRPr="00E51C9D" w:rsidRDefault="0098155E" w:rsidP="00EB49DE">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500</w:t>
            </w:r>
            <w:r w:rsidRPr="00E51C9D">
              <w:rPr>
                <w:rFonts w:ascii="Times New Roman" w:hAnsi="Times New Roman" w:cs="Times New Roman"/>
                <w:sz w:val="24"/>
                <w:szCs w:val="24"/>
                <w:lang w:val="en-US"/>
              </w:rPr>
              <w:t>/</w:t>
            </w:r>
            <w:r w:rsidRPr="00E51C9D">
              <w:rPr>
                <w:rFonts w:ascii="Times New Roman" w:hAnsi="Times New Roman" w:cs="Times New Roman"/>
                <w:sz w:val="24"/>
                <w:szCs w:val="24"/>
              </w:rPr>
              <w:t xml:space="preserve"> 5000 кв.м</w:t>
            </w:r>
          </w:p>
        </w:tc>
        <w:tc>
          <w:tcPr>
            <w:tcW w:w="851" w:type="dxa"/>
          </w:tcPr>
          <w:p w:rsidR="0098155E" w:rsidRPr="00E51C9D" w:rsidRDefault="0098155E" w:rsidP="00EB49DE">
            <w:pPr>
              <w:pStyle w:val="aff1"/>
              <w:ind w:firstLine="0"/>
              <w:jc w:val="center"/>
              <w:rPr>
                <w:color w:val="auto"/>
              </w:rPr>
            </w:pPr>
            <w:r w:rsidRPr="00E51C9D">
              <w:rPr>
                <w:color w:val="auto"/>
              </w:rPr>
              <w:t>15 м</w:t>
            </w:r>
          </w:p>
        </w:tc>
        <w:tc>
          <w:tcPr>
            <w:tcW w:w="1126" w:type="dxa"/>
          </w:tcPr>
          <w:p w:rsidR="0098155E" w:rsidRPr="00E51C9D" w:rsidRDefault="0098155E" w:rsidP="00EB49DE">
            <w:pPr>
              <w:pStyle w:val="aff1"/>
              <w:ind w:firstLine="0"/>
              <w:jc w:val="center"/>
              <w:rPr>
                <w:color w:val="auto"/>
              </w:rPr>
            </w:pPr>
            <w:r w:rsidRPr="00E51C9D">
              <w:rPr>
                <w:color w:val="auto"/>
              </w:rPr>
              <w:t xml:space="preserve">5 м </w:t>
            </w:r>
          </w:p>
        </w:tc>
        <w:tc>
          <w:tcPr>
            <w:tcW w:w="991" w:type="dxa"/>
            <w:gridSpan w:val="2"/>
          </w:tcPr>
          <w:p w:rsidR="0098155E" w:rsidRPr="00E51C9D" w:rsidRDefault="0098155E"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709" w:type="dxa"/>
          </w:tcPr>
          <w:p w:rsidR="0098155E" w:rsidRPr="00E51C9D" w:rsidRDefault="0098155E"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0" w:type="dxa"/>
          </w:tcPr>
          <w:p w:rsidR="0098155E" w:rsidRPr="00E51C9D" w:rsidRDefault="0098155E"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991" w:type="dxa"/>
          </w:tcPr>
          <w:p w:rsidR="0098155E" w:rsidRPr="00E51C9D" w:rsidRDefault="0098155E"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70%</w:t>
            </w:r>
          </w:p>
        </w:tc>
      </w:tr>
      <w:tr w:rsidR="0098155E" w:rsidRPr="00E51C9D" w:rsidTr="0098155E">
        <w:trPr>
          <w:cantSplit/>
          <w:trHeight w:val="411"/>
          <w:jc w:val="center"/>
        </w:trPr>
        <w:tc>
          <w:tcPr>
            <w:tcW w:w="2676" w:type="dxa"/>
            <w:shd w:val="clear" w:color="auto" w:fill="auto"/>
          </w:tcPr>
          <w:p w:rsidR="0098155E" w:rsidRPr="00E51C9D" w:rsidRDefault="0098155E" w:rsidP="00786930">
            <w:pPr>
              <w:pStyle w:val="aff1"/>
              <w:ind w:firstLine="0"/>
              <w:rPr>
                <w:color w:val="auto"/>
              </w:rPr>
            </w:pPr>
            <w:r w:rsidRPr="00E51C9D">
              <w:rPr>
                <w:color w:val="auto"/>
              </w:rPr>
              <w:t>Земельные участки (территории) общего пользования</w:t>
            </w:r>
          </w:p>
        </w:tc>
        <w:tc>
          <w:tcPr>
            <w:tcW w:w="1063" w:type="dxa"/>
            <w:shd w:val="clear" w:color="auto" w:fill="auto"/>
          </w:tcPr>
          <w:p w:rsidR="0098155E" w:rsidRPr="00E51C9D" w:rsidRDefault="0098155E" w:rsidP="00786930">
            <w:pPr>
              <w:pStyle w:val="aff1"/>
              <w:ind w:firstLine="0"/>
              <w:jc w:val="center"/>
              <w:rPr>
                <w:color w:val="auto"/>
              </w:rPr>
            </w:pPr>
            <w:r w:rsidRPr="00E51C9D">
              <w:rPr>
                <w:color w:val="auto"/>
              </w:rPr>
              <w:t>12.0</w:t>
            </w:r>
          </w:p>
        </w:tc>
        <w:tc>
          <w:tcPr>
            <w:tcW w:w="6511" w:type="dxa"/>
            <w:gridSpan w:val="8"/>
            <w:vMerge w:val="restart"/>
            <w:vAlign w:val="center"/>
          </w:tcPr>
          <w:p w:rsidR="0098155E" w:rsidRPr="00E51C9D" w:rsidRDefault="0098155E" w:rsidP="0098155E">
            <w:pPr>
              <w:pStyle w:val="aff1"/>
              <w:ind w:firstLine="0"/>
              <w:jc w:val="center"/>
              <w:rPr>
                <w:color w:val="auto"/>
              </w:rPr>
            </w:pPr>
            <w:r w:rsidRPr="00E51C9D">
              <w:rPr>
                <w:color w:val="auto"/>
              </w:rPr>
              <w:t>Не подлежат установлению</w:t>
            </w:r>
          </w:p>
        </w:tc>
      </w:tr>
      <w:tr w:rsidR="0098155E" w:rsidRPr="00E51C9D" w:rsidTr="0098155E">
        <w:trPr>
          <w:cantSplit/>
          <w:trHeight w:val="411"/>
          <w:jc w:val="center"/>
        </w:trPr>
        <w:tc>
          <w:tcPr>
            <w:tcW w:w="2676" w:type="dxa"/>
            <w:shd w:val="clear" w:color="auto" w:fill="auto"/>
          </w:tcPr>
          <w:p w:rsidR="0098155E" w:rsidRPr="00E51C9D" w:rsidRDefault="0098155E" w:rsidP="0098155E">
            <w:pPr>
              <w:pStyle w:val="aff1"/>
              <w:ind w:firstLine="0"/>
              <w:rPr>
                <w:color w:val="auto"/>
              </w:rPr>
            </w:pPr>
            <w:r w:rsidRPr="00E51C9D">
              <w:rPr>
                <w:color w:val="auto"/>
              </w:rPr>
              <w:t>Улично-дорожная сеть</w:t>
            </w:r>
          </w:p>
        </w:tc>
        <w:tc>
          <w:tcPr>
            <w:tcW w:w="1063" w:type="dxa"/>
            <w:shd w:val="clear" w:color="auto" w:fill="auto"/>
          </w:tcPr>
          <w:p w:rsidR="0098155E" w:rsidRPr="00E51C9D" w:rsidRDefault="0098155E" w:rsidP="0098155E">
            <w:pPr>
              <w:pStyle w:val="aff1"/>
              <w:ind w:firstLine="0"/>
              <w:jc w:val="center"/>
              <w:rPr>
                <w:color w:val="auto"/>
              </w:rPr>
            </w:pPr>
            <w:r w:rsidRPr="00E51C9D">
              <w:rPr>
                <w:color w:val="auto"/>
              </w:rPr>
              <w:t>12.0.1</w:t>
            </w:r>
          </w:p>
        </w:tc>
        <w:tc>
          <w:tcPr>
            <w:tcW w:w="6511" w:type="dxa"/>
            <w:gridSpan w:val="8"/>
            <w:vMerge/>
          </w:tcPr>
          <w:p w:rsidR="0098155E" w:rsidRPr="00E51C9D" w:rsidRDefault="0098155E" w:rsidP="00786930">
            <w:pPr>
              <w:pStyle w:val="aff1"/>
              <w:ind w:firstLine="0"/>
              <w:jc w:val="center"/>
              <w:rPr>
                <w:color w:val="auto"/>
              </w:rPr>
            </w:pPr>
          </w:p>
        </w:tc>
      </w:tr>
      <w:tr w:rsidR="0098155E" w:rsidRPr="00E51C9D" w:rsidTr="0098155E">
        <w:trPr>
          <w:cantSplit/>
          <w:trHeight w:val="411"/>
          <w:jc w:val="center"/>
        </w:trPr>
        <w:tc>
          <w:tcPr>
            <w:tcW w:w="2676" w:type="dxa"/>
            <w:shd w:val="clear" w:color="auto" w:fill="auto"/>
          </w:tcPr>
          <w:p w:rsidR="0098155E" w:rsidRPr="00E51C9D" w:rsidRDefault="0098155E" w:rsidP="0098155E">
            <w:pPr>
              <w:pStyle w:val="aff1"/>
              <w:ind w:firstLine="0"/>
              <w:rPr>
                <w:color w:val="auto"/>
              </w:rPr>
            </w:pPr>
            <w:r w:rsidRPr="00E51C9D">
              <w:rPr>
                <w:color w:val="auto"/>
              </w:rPr>
              <w:t>Благоустройство территории</w:t>
            </w:r>
          </w:p>
        </w:tc>
        <w:tc>
          <w:tcPr>
            <w:tcW w:w="1063" w:type="dxa"/>
            <w:shd w:val="clear" w:color="auto" w:fill="auto"/>
          </w:tcPr>
          <w:p w:rsidR="0098155E" w:rsidRPr="00E51C9D" w:rsidRDefault="0098155E" w:rsidP="0098155E">
            <w:pPr>
              <w:pStyle w:val="aff1"/>
              <w:ind w:firstLine="0"/>
              <w:jc w:val="center"/>
              <w:rPr>
                <w:color w:val="auto"/>
              </w:rPr>
            </w:pPr>
            <w:r w:rsidRPr="00E51C9D">
              <w:rPr>
                <w:color w:val="auto"/>
              </w:rPr>
              <w:t>12.0.2</w:t>
            </w:r>
          </w:p>
        </w:tc>
        <w:tc>
          <w:tcPr>
            <w:tcW w:w="6511" w:type="dxa"/>
            <w:gridSpan w:val="8"/>
            <w:vMerge/>
          </w:tcPr>
          <w:p w:rsidR="0098155E" w:rsidRPr="00E51C9D" w:rsidRDefault="0098155E" w:rsidP="00786930">
            <w:pPr>
              <w:pStyle w:val="aff1"/>
              <w:ind w:firstLine="0"/>
              <w:jc w:val="center"/>
              <w:rPr>
                <w:color w:val="auto"/>
              </w:rPr>
            </w:pPr>
          </w:p>
        </w:tc>
      </w:tr>
    </w:tbl>
    <w:p w:rsidR="00520497" w:rsidRPr="00E51C9D" w:rsidRDefault="00520497" w:rsidP="00520497">
      <w:pPr>
        <w:rPr>
          <w:rFonts w:ascii="Times New Roman" w:eastAsia="SimSun" w:hAnsi="Times New Roman" w:cs="Times New Roman"/>
          <w:sz w:val="24"/>
          <w:szCs w:val="24"/>
          <w:lang w:eastAsia="zh-CN"/>
        </w:rPr>
      </w:pPr>
    </w:p>
    <w:p w:rsidR="00520497" w:rsidRPr="00E51C9D" w:rsidRDefault="005304C0" w:rsidP="00520497">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4</w:t>
      </w:r>
      <w:r w:rsidR="00520497" w:rsidRPr="00E51C9D">
        <w:rPr>
          <w:rFonts w:ascii="Times New Roman" w:eastAsia="SimSun" w:hAnsi="Times New Roman" w:cs="Times New Roman"/>
          <w:sz w:val="24"/>
          <w:szCs w:val="24"/>
          <w:lang w:eastAsia="zh-CN"/>
        </w:rPr>
        <w:t>.2. Условно разрешенные виды использования земельных участков и объектов капитального строительства:</w:t>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69"/>
        <w:gridCol w:w="850"/>
        <w:gridCol w:w="1134"/>
        <w:gridCol w:w="851"/>
        <w:gridCol w:w="1118"/>
        <w:gridCol w:w="992"/>
        <w:gridCol w:w="851"/>
        <w:gridCol w:w="850"/>
        <w:gridCol w:w="992"/>
      </w:tblGrid>
      <w:tr w:rsidR="00520497" w:rsidRPr="00E51C9D" w:rsidTr="00786930">
        <w:trPr>
          <w:cantSplit/>
          <w:trHeight w:val="725"/>
          <w:jc w:val="center"/>
        </w:trPr>
        <w:tc>
          <w:tcPr>
            <w:tcW w:w="2569" w:type="dxa"/>
            <w:vMerge w:val="restart"/>
            <w:shd w:val="clear" w:color="auto" w:fill="auto"/>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850" w:type="dxa"/>
            <w:vMerge w:val="restart"/>
            <w:shd w:val="clear" w:color="auto" w:fill="auto"/>
            <w:vAlign w:val="center"/>
          </w:tcPr>
          <w:p w:rsidR="00520497" w:rsidRPr="00E51C9D" w:rsidRDefault="00520497" w:rsidP="00786930">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788" w:type="dxa"/>
            <w:gridSpan w:val="7"/>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520497" w:rsidRPr="00E51C9D" w:rsidTr="00786930">
        <w:trPr>
          <w:cantSplit/>
          <w:trHeight w:val="4673"/>
          <w:jc w:val="center"/>
        </w:trPr>
        <w:tc>
          <w:tcPr>
            <w:tcW w:w="2569" w:type="dxa"/>
            <w:vMerge/>
            <w:shd w:val="clear" w:color="auto" w:fill="auto"/>
          </w:tcPr>
          <w:p w:rsidR="00520497" w:rsidRPr="00E51C9D" w:rsidRDefault="00520497" w:rsidP="00786930">
            <w:pPr>
              <w:widowControl w:val="0"/>
              <w:ind w:firstLine="0"/>
              <w:jc w:val="center"/>
              <w:rPr>
                <w:rFonts w:ascii="Times New Roman" w:eastAsia="SimSun" w:hAnsi="Times New Roman" w:cs="Times New Roman"/>
                <w:sz w:val="24"/>
                <w:szCs w:val="24"/>
                <w:lang w:eastAsia="zh-CN"/>
              </w:rPr>
            </w:pPr>
          </w:p>
        </w:tc>
        <w:tc>
          <w:tcPr>
            <w:tcW w:w="850" w:type="dxa"/>
            <w:vMerge/>
            <w:shd w:val="clear" w:color="auto" w:fill="auto"/>
          </w:tcPr>
          <w:p w:rsidR="00520497" w:rsidRPr="00E51C9D" w:rsidRDefault="00520497" w:rsidP="00786930">
            <w:pPr>
              <w:widowControl w:val="0"/>
              <w:ind w:firstLine="0"/>
              <w:jc w:val="center"/>
              <w:rPr>
                <w:rFonts w:ascii="Times New Roman" w:eastAsia="SimSun" w:hAnsi="Times New Roman" w:cs="Times New Roman"/>
                <w:sz w:val="24"/>
                <w:szCs w:val="24"/>
                <w:lang w:eastAsia="zh-CN"/>
              </w:rPr>
            </w:pPr>
          </w:p>
        </w:tc>
        <w:tc>
          <w:tcPr>
            <w:tcW w:w="1134" w:type="dxa"/>
            <w:textDirection w:val="btLr"/>
            <w:vAlign w:val="center"/>
          </w:tcPr>
          <w:p w:rsidR="00520497" w:rsidRPr="00E51C9D" w:rsidRDefault="00520497" w:rsidP="00786930">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51" w:type="dxa"/>
            <w:textDirection w:val="btLr"/>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118" w:type="dxa"/>
            <w:textDirection w:val="btLr"/>
            <w:vAlign w:val="center"/>
          </w:tcPr>
          <w:p w:rsidR="00520497" w:rsidRPr="00E51C9D" w:rsidRDefault="00520497" w:rsidP="00786930">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сооружений, строений и сооружений от границы, отделяющей земельный участок от территории общего пользования  </w:t>
            </w:r>
          </w:p>
        </w:tc>
        <w:tc>
          <w:tcPr>
            <w:tcW w:w="992" w:type="dxa"/>
            <w:textDirection w:val="btLr"/>
            <w:vAlign w:val="center"/>
          </w:tcPr>
          <w:p w:rsidR="00520497" w:rsidRPr="00E51C9D" w:rsidRDefault="00520497" w:rsidP="00786930">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 смежных земельных участков</w:t>
            </w:r>
          </w:p>
        </w:tc>
        <w:tc>
          <w:tcPr>
            <w:tcW w:w="851" w:type="dxa"/>
            <w:textDirection w:val="btLr"/>
            <w:vAlign w:val="center"/>
          </w:tcPr>
          <w:p w:rsidR="00520497" w:rsidRPr="00E51C9D" w:rsidRDefault="00520497" w:rsidP="00786930">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850" w:type="dxa"/>
            <w:textDirection w:val="btLr"/>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992" w:type="dxa"/>
            <w:textDirection w:val="btLr"/>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520497" w:rsidRPr="00E51C9D" w:rsidTr="00786930">
        <w:trPr>
          <w:cantSplit/>
          <w:trHeight w:val="153"/>
          <w:jc w:val="center"/>
        </w:trPr>
        <w:tc>
          <w:tcPr>
            <w:tcW w:w="2569" w:type="dxa"/>
            <w:shd w:val="clear" w:color="auto" w:fill="auto"/>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850" w:type="dxa"/>
            <w:shd w:val="clear" w:color="auto" w:fill="auto"/>
            <w:vAlign w:val="center"/>
          </w:tcPr>
          <w:p w:rsidR="00520497" w:rsidRPr="00E51C9D" w:rsidRDefault="00520497" w:rsidP="00786930">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1134" w:type="dxa"/>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1" w:type="dxa"/>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118" w:type="dxa"/>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992" w:type="dxa"/>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851" w:type="dxa"/>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850" w:type="dxa"/>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992" w:type="dxa"/>
            <w:vAlign w:val="center"/>
          </w:tcPr>
          <w:p w:rsidR="00520497" w:rsidRPr="00E51C9D" w:rsidRDefault="00520497" w:rsidP="0078693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D65AE9" w:rsidRPr="00E51C9D" w:rsidTr="00786930">
        <w:trPr>
          <w:trHeight w:val="20"/>
          <w:jc w:val="center"/>
        </w:trPr>
        <w:tc>
          <w:tcPr>
            <w:tcW w:w="2569" w:type="dxa"/>
            <w:shd w:val="clear" w:color="auto" w:fill="auto"/>
          </w:tcPr>
          <w:p w:rsidR="00D65AE9" w:rsidRPr="00E51C9D" w:rsidRDefault="00D65AE9" w:rsidP="005A4B87">
            <w:pPr>
              <w:pStyle w:val="ConsPlusNormal"/>
              <w:ind w:left="35" w:hanging="35"/>
              <w:rPr>
                <w:rFonts w:ascii="Times New Roman" w:hAnsi="Times New Roman" w:cs="Times New Roman"/>
                <w:sz w:val="24"/>
                <w:szCs w:val="24"/>
              </w:rPr>
            </w:pPr>
            <w:r w:rsidRPr="00E51C9D">
              <w:rPr>
                <w:rFonts w:ascii="Times New Roman" w:hAnsi="Times New Roman" w:cs="Times New Roman"/>
                <w:sz w:val="24"/>
                <w:szCs w:val="24"/>
              </w:rPr>
              <w:t>Питомники</w:t>
            </w:r>
          </w:p>
        </w:tc>
        <w:tc>
          <w:tcPr>
            <w:tcW w:w="850" w:type="dxa"/>
            <w:shd w:val="clear" w:color="auto" w:fill="auto"/>
          </w:tcPr>
          <w:p w:rsidR="00D65AE9" w:rsidRPr="00E51C9D" w:rsidRDefault="00D65AE9" w:rsidP="005A4B87">
            <w:pPr>
              <w:pStyle w:val="ConsPlusNormal"/>
              <w:ind w:left="35" w:hanging="35"/>
              <w:jc w:val="center"/>
              <w:rPr>
                <w:rFonts w:ascii="Times New Roman" w:hAnsi="Times New Roman" w:cs="Times New Roman"/>
                <w:sz w:val="24"/>
                <w:szCs w:val="24"/>
              </w:rPr>
            </w:pPr>
            <w:r w:rsidRPr="00E51C9D">
              <w:rPr>
                <w:rFonts w:ascii="Times New Roman" w:hAnsi="Times New Roman" w:cs="Times New Roman"/>
                <w:sz w:val="24"/>
                <w:szCs w:val="24"/>
              </w:rPr>
              <w:t>1,17</w:t>
            </w:r>
          </w:p>
        </w:tc>
        <w:tc>
          <w:tcPr>
            <w:tcW w:w="1134" w:type="dxa"/>
          </w:tcPr>
          <w:p w:rsidR="00D65AE9" w:rsidRPr="00E51C9D" w:rsidRDefault="00D65AE9"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500</w:t>
            </w:r>
            <w:r w:rsidRPr="00E51C9D">
              <w:rPr>
                <w:rFonts w:ascii="Times New Roman" w:hAnsi="Times New Roman" w:cs="Times New Roman"/>
                <w:sz w:val="24"/>
                <w:szCs w:val="24"/>
                <w:lang w:val="en-US"/>
              </w:rPr>
              <w:t>/</w:t>
            </w:r>
            <w:r w:rsidRPr="00E51C9D">
              <w:rPr>
                <w:rFonts w:ascii="Times New Roman" w:hAnsi="Times New Roman" w:cs="Times New Roman"/>
                <w:sz w:val="24"/>
                <w:szCs w:val="24"/>
              </w:rPr>
              <w:t xml:space="preserve"> 5000 кв.м</w:t>
            </w:r>
          </w:p>
        </w:tc>
        <w:tc>
          <w:tcPr>
            <w:tcW w:w="851" w:type="dxa"/>
          </w:tcPr>
          <w:p w:rsidR="00D65AE9" w:rsidRPr="00E51C9D" w:rsidRDefault="00D65AE9" w:rsidP="00EB49DE">
            <w:pPr>
              <w:pStyle w:val="aff1"/>
              <w:ind w:firstLine="0"/>
              <w:jc w:val="center"/>
              <w:rPr>
                <w:color w:val="auto"/>
              </w:rPr>
            </w:pPr>
            <w:r w:rsidRPr="00E51C9D">
              <w:rPr>
                <w:color w:val="auto"/>
              </w:rPr>
              <w:t>15 м</w:t>
            </w:r>
          </w:p>
        </w:tc>
        <w:tc>
          <w:tcPr>
            <w:tcW w:w="1118" w:type="dxa"/>
          </w:tcPr>
          <w:p w:rsidR="00D65AE9" w:rsidRPr="00E51C9D" w:rsidRDefault="00D65AE9" w:rsidP="00EB49DE">
            <w:pPr>
              <w:pStyle w:val="aff1"/>
              <w:ind w:firstLine="0"/>
              <w:jc w:val="center"/>
              <w:rPr>
                <w:color w:val="auto"/>
              </w:rPr>
            </w:pPr>
            <w:r w:rsidRPr="00E51C9D">
              <w:rPr>
                <w:color w:val="auto"/>
              </w:rPr>
              <w:t xml:space="preserve">5 м </w:t>
            </w:r>
          </w:p>
        </w:tc>
        <w:tc>
          <w:tcPr>
            <w:tcW w:w="992" w:type="dxa"/>
          </w:tcPr>
          <w:p w:rsidR="00D65AE9" w:rsidRPr="00E51C9D" w:rsidRDefault="00D65AE9"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1" w:type="dxa"/>
          </w:tcPr>
          <w:p w:rsidR="00D65AE9" w:rsidRPr="00E51C9D" w:rsidRDefault="00D65AE9"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850" w:type="dxa"/>
          </w:tcPr>
          <w:p w:rsidR="00D65AE9" w:rsidRPr="00E51C9D" w:rsidRDefault="00D65AE9"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6 м</w:t>
            </w:r>
          </w:p>
        </w:tc>
        <w:tc>
          <w:tcPr>
            <w:tcW w:w="992" w:type="dxa"/>
          </w:tcPr>
          <w:p w:rsidR="00D65AE9" w:rsidRPr="00E51C9D" w:rsidRDefault="00D65AE9"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30%</w:t>
            </w:r>
          </w:p>
        </w:tc>
      </w:tr>
      <w:tr w:rsidR="00D65AE9" w:rsidRPr="00E51C9D" w:rsidTr="00786930">
        <w:trPr>
          <w:trHeight w:val="20"/>
          <w:jc w:val="center"/>
        </w:trPr>
        <w:tc>
          <w:tcPr>
            <w:tcW w:w="2569" w:type="dxa"/>
            <w:shd w:val="clear" w:color="auto" w:fill="auto"/>
          </w:tcPr>
          <w:p w:rsidR="00D65AE9" w:rsidRPr="00E51C9D" w:rsidRDefault="004161C8" w:rsidP="005A4B87">
            <w:pPr>
              <w:pStyle w:val="ConsPlusNormal"/>
              <w:ind w:left="35" w:hanging="35"/>
              <w:rPr>
                <w:rFonts w:ascii="Times New Roman" w:hAnsi="Times New Roman" w:cs="Times New Roman"/>
                <w:sz w:val="24"/>
                <w:szCs w:val="24"/>
              </w:rPr>
            </w:pPr>
            <w:r w:rsidRPr="00E51C9D">
              <w:rPr>
                <w:rFonts w:ascii="Times New Roman" w:hAnsi="Times New Roman" w:cs="Times New Roman"/>
                <w:sz w:val="24"/>
                <w:szCs w:val="24"/>
              </w:rPr>
              <w:lastRenderedPageBreak/>
              <w:t>Осуществление религиозных обрядов</w:t>
            </w:r>
          </w:p>
        </w:tc>
        <w:tc>
          <w:tcPr>
            <w:tcW w:w="850" w:type="dxa"/>
            <w:shd w:val="clear" w:color="auto" w:fill="auto"/>
          </w:tcPr>
          <w:p w:rsidR="00D65AE9" w:rsidRPr="00E51C9D" w:rsidRDefault="00D65AE9" w:rsidP="005A4B87">
            <w:pPr>
              <w:pStyle w:val="ConsPlusNormal"/>
              <w:ind w:left="35" w:hanging="35"/>
              <w:jc w:val="center"/>
              <w:rPr>
                <w:rFonts w:ascii="Times New Roman" w:hAnsi="Times New Roman" w:cs="Times New Roman"/>
                <w:sz w:val="24"/>
                <w:szCs w:val="24"/>
              </w:rPr>
            </w:pPr>
            <w:r w:rsidRPr="00E51C9D">
              <w:rPr>
                <w:rFonts w:ascii="Times New Roman" w:hAnsi="Times New Roman" w:cs="Times New Roman"/>
                <w:sz w:val="24"/>
                <w:szCs w:val="24"/>
              </w:rPr>
              <w:t>3.7</w:t>
            </w:r>
            <w:r w:rsidR="004161C8" w:rsidRPr="00E51C9D">
              <w:rPr>
                <w:rFonts w:ascii="Times New Roman" w:hAnsi="Times New Roman" w:cs="Times New Roman"/>
                <w:sz w:val="24"/>
                <w:szCs w:val="24"/>
              </w:rPr>
              <w:t>.1</w:t>
            </w:r>
          </w:p>
        </w:tc>
        <w:tc>
          <w:tcPr>
            <w:tcW w:w="1134" w:type="dxa"/>
          </w:tcPr>
          <w:p w:rsidR="00D65AE9" w:rsidRPr="00E51C9D" w:rsidRDefault="00D65AE9" w:rsidP="005A4B87">
            <w:pPr>
              <w:pStyle w:val="ConsPlusNormal"/>
              <w:ind w:left="35" w:hanging="35"/>
              <w:jc w:val="center"/>
              <w:rPr>
                <w:rFonts w:ascii="Times New Roman" w:hAnsi="Times New Roman" w:cs="Times New Roman"/>
                <w:sz w:val="24"/>
                <w:szCs w:val="24"/>
              </w:rPr>
            </w:pPr>
            <w:r w:rsidRPr="00E51C9D">
              <w:rPr>
                <w:rFonts w:ascii="Times New Roman" w:hAnsi="Times New Roman" w:cs="Times New Roman"/>
                <w:sz w:val="24"/>
                <w:szCs w:val="24"/>
              </w:rPr>
              <w:t>3</w:t>
            </w:r>
            <w:r w:rsidRPr="00E51C9D">
              <w:rPr>
                <w:rFonts w:ascii="Times New Roman" w:hAnsi="Times New Roman" w:cs="Times New Roman"/>
                <w:sz w:val="24"/>
                <w:szCs w:val="24"/>
                <w:lang w:val="en-US"/>
              </w:rPr>
              <w:t>00/</w:t>
            </w:r>
            <w:r w:rsidRPr="00E51C9D">
              <w:rPr>
                <w:rFonts w:ascii="Times New Roman" w:hAnsi="Times New Roman" w:cs="Times New Roman"/>
                <w:sz w:val="24"/>
                <w:szCs w:val="24"/>
              </w:rPr>
              <w:t xml:space="preserve"> </w:t>
            </w:r>
            <w:r w:rsidRPr="00E51C9D">
              <w:rPr>
                <w:rFonts w:ascii="Times New Roman" w:hAnsi="Times New Roman" w:cs="Times New Roman"/>
                <w:sz w:val="24"/>
                <w:szCs w:val="24"/>
                <w:lang w:val="en-US"/>
              </w:rPr>
              <w:t>25</w:t>
            </w:r>
            <w:r w:rsidRPr="00E51C9D">
              <w:rPr>
                <w:rFonts w:ascii="Times New Roman" w:hAnsi="Times New Roman" w:cs="Times New Roman"/>
                <w:sz w:val="24"/>
                <w:szCs w:val="24"/>
              </w:rPr>
              <w:t>00 кв.м</w:t>
            </w:r>
          </w:p>
        </w:tc>
        <w:tc>
          <w:tcPr>
            <w:tcW w:w="851" w:type="dxa"/>
          </w:tcPr>
          <w:p w:rsidR="00D65AE9" w:rsidRPr="00E51C9D" w:rsidRDefault="00D65AE9" w:rsidP="005A4B87">
            <w:pPr>
              <w:pStyle w:val="aff1"/>
              <w:ind w:left="35" w:hanging="35"/>
              <w:jc w:val="center"/>
              <w:rPr>
                <w:color w:val="auto"/>
              </w:rPr>
            </w:pPr>
            <w:r w:rsidRPr="00E51C9D">
              <w:rPr>
                <w:color w:val="auto"/>
              </w:rPr>
              <w:t>12 м</w:t>
            </w:r>
          </w:p>
        </w:tc>
        <w:tc>
          <w:tcPr>
            <w:tcW w:w="1118" w:type="dxa"/>
          </w:tcPr>
          <w:p w:rsidR="00D65AE9" w:rsidRPr="00E51C9D" w:rsidRDefault="00D65AE9" w:rsidP="005A4B87">
            <w:pPr>
              <w:pStyle w:val="aff1"/>
              <w:ind w:left="35" w:hanging="35"/>
              <w:jc w:val="center"/>
              <w:rPr>
                <w:color w:val="auto"/>
              </w:rPr>
            </w:pPr>
            <w:r w:rsidRPr="00E51C9D">
              <w:rPr>
                <w:color w:val="auto"/>
              </w:rPr>
              <w:t xml:space="preserve">5 м </w:t>
            </w:r>
          </w:p>
        </w:tc>
        <w:tc>
          <w:tcPr>
            <w:tcW w:w="992" w:type="dxa"/>
          </w:tcPr>
          <w:p w:rsidR="00D65AE9" w:rsidRPr="00E51C9D" w:rsidRDefault="00D65AE9" w:rsidP="005A4B87">
            <w:pPr>
              <w:pStyle w:val="ConsPlusNormal"/>
              <w:ind w:left="35" w:hanging="35"/>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1" w:type="dxa"/>
          </w:tcPr>
          <w:p w:rsidR="00D65AE9" w:rsidRPr="00E51C9D" w:rsidRDefault="00D65AE9" w:rsidP="005A4B87">
            <w:pPr>
              <w:pStyle w:val="ConsPlusNormal"/>
              <w:ind w:left="35" w:hanging="35"/>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0" w:type="dxa"/>
          </w:tcPr>
          <w:p w:rsidR="00D65AE9" w:rsidRPr="00E51C9D" w:rsidRDefault="00D65AE9" w:rsidP="005A4B87">
            <w:pPr>
              <w:pStyle w:val="ConsPlusNormal"/>
              <w:ind w:left="35" w:hanging="35"/>
              <w:jc w:val="center"/>
              <w:rPr>
                <w:rFonts w:ascii="Times New Roman" w:hAnsi="Times New Roman" w:cs="Times New Roman"/>
                <w:sz w:val="24"/>
                <w:szCs w:val="24"/>
              </w:rPr>
            </w:pPr>
            <w:r w:rsidRPr="00E51C9D">
              <w:rPr>
                <w:rFonts w:ascii="Times New Roman" w:hAnsi="Times New Roman" w:cs="Times New Roman"/>
                <w:sz w:val="24"/>
                <w:szCs w:val="24"/>
              </w:rPr>
              <w:t>30 м</w:t>
            </w:r>
          </w:p>
        </w:tc>
        <w:tc>
          <w:tcPr>
            <w:tcW w:w="992" w:type="dxa"/>
          </w:tcPr>
          <w:p w:rsidR="00D65AE9" w:rsidRPr="00E51C9D" w:rsidRDefault="00D65AE9" w:rsidP="005A4B87">
            <w:pPr>
              <w:pStyle w:val="ConsPlusNormal"/>
              <w:ind w:left="35" w:hanging="35"/>
              <w:jc w:val="center"/>
              <w:rPr>
                <w:rFonts w:ascii="Times New Roman" w:hAnsi="Times New Roman" w:cs="Times New Roman"/>
                <w:sz w:val="24"/>
                <w:szCs w:val="24"/>
              </w:rPr>
            </w:pPr>
            <w:r w:rsidRPr="00E51C9D">
              <w:rPr>
                <w:rFonts w:ascii="Times New Roman" w:hAnsi="Times New Roman" w:cs="Times New Roman"/>
                <w:sz w:val="24"/>
                <w:szCs w:val="24"/>
              </w:rPr>
              <w:t>30%</w:t>
            </w:r>
          </w:p>
        </w:tc>
      </w:tr>
      <w:tr w:rsidR="00D65AE9" w:rsidRPr="00E51C9D" w:rsidTr="00786930">
        <w:trPr>
          <w:trHeight w:val="20"/>
          <w:jc w:val="center"/>
        </w:trPr>
        <w:tc>
          <w:tcPr>
            <w:tcW w:w="2569" w:type="dxa"/>
            <w:shd w:val="clear" w:color="auto" w:fill="auto"/>
          </w:tcPr>
          <w:p w:rsidR="00D65AE9" w:rsidRPr="00E51C9D" w:rsidRDefault="00D65AE9" w:rsidP="00786930">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Гостиничное обслуживание</w:t>
            </w:r>
          </w:p>
        </w:tc>
        <w:tc>
          <w:tcPr>
            <w:tcW w:w="850" w:type="dxa"/>
            <w:shd w:val="clear" w:color="auto" w:fill="auto"/>
          </w:tcPr>
          <w:p w:rsidR="00D65AE9" w:rsidRPr="00E51C9D" w:rsidRDefault="00D65AE9"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4.7</w:t>
            </w:r>
          </w:p>
        </w:tc>
        <w:tc>
          <w:tcPr>
            <w:tcW w:w="1134" w:type="dxa"/>
          </w:tcPr>
          <w:p w:rsidR="00D65AE9" w:rsidRPr="00E51C9D" w:rsidRDefault="00D65AE9" w:rsidP="005A4B8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500</w:t>
            </w:r>
            <w:r w:rsidRPr="00E51C9D">
              <w:rPr>
                <w:rFonts w:ascii="Times New Roman" w:hAnsi="Times New Roman" w:cs="Times New Roman"/>
                <w:sz w:val="24"/>
                <w:szCs w:val="24"/>
                <w:lang w:val="en-US"/>
              </w:rPr>
              <w:t>/</w:t>
            </w:r>
            <w:r w:rsidRPr="00E51C9D">
              <w:rPr>
                <w:rFonts w:ascii="Times New Roman" w:hAnsi="Times New Roman" w:cs="Times New Roman"/>
                <w:sz w:val="24"/>
                <w:szCs w:val="24"/>
              </w:rPr>
              <w:t xml:space="preserve"> 5000 кв.м</w:t>
            </w:r>
          </w:p>
        </w:tc>
        <w:tc>
          <w:tcPr>
            <w:tcW w:w="851" w:type="dxa"/>
          </w:tcPr>
          <w:p w:rsidR="00D65AE9" w:rsidRPr="00E51C9D" w:rsidRDefault="00D65AE9" w:rsidP="00EB49DE">
            <w:pPr>
              <w:pStyle w:val="aff1"/>
              <w:ind w:firstLine="0"/>
              <w:jc w:val="center"/>
              <w:rPr>
                <w:color w:val="auto"/>
              </w:rPr>
            </w:pPr>
            <w:r w:rsidRPr="00E51C9D">
              <w:rPr>
                <w:color w:val="auto"/>
              </w:rPr>
              <w:t>15 м</w:t>
            </w:r>
          </w:p>
        </w:tc>
        <w:tc>
          <w:tcPr>
            <w:tcW w:w="1118" w:type="dxa"/>
          </w:tcPr>
          <w:p w:rsidR="00D65AE9" w:rsidRPr="00E51C9D" w:rsidRDefault="00D65AE9" w:rsidP="00EB49DE">
            <w:pPr>
              <w:pStyle w:val="aff1"/>
              <w:ind w:firstLine="0"/>
              <w:jc w:val="center"/>
              <w:rPr>
                <w:color w:val="auto"/>
              </w:rPr>
            </w:pPr>
            <w:r w:rsidRPr="00E51C9D">
              <w:rPr>
                <w:color w:val="auto"/>
              </w:rPr>
              <w:t xml:space="preserve">5 м </w:t>
            </w:r>
          </w:p>
        </w:tc>
        <w:tc>
          <w:tcPr>
            <w:tcW w:w="992" w:type="dxa"/>
          </w:tcPr>
          <w:p w:rsidR="00D65AE9" w:rsidRPr="00E51C9D" w:rsidRDefault="00D65AE9"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1" w:type="dxa"/>
          </w:tcPr>
          <w:p w:rsidR="00D65AE9" w:rsidRPr="00E51C9D" w:rsidRDefault="00D65AE9"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0" w:type="dxa"/>
          </w:tcPr>
          <w:p w:rsidR="00D65AE9" w:rsidRPr="00E51C9D" w:rsidRDefault="00D65AE9"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15 м</w:t>
            </w:r>
          </w:p>
        </w:tc>
        <w:tc>
          <w:tcPr>
            <w:tcW w:w="992" w:type="dxa"/>
          </w:tcPr>
          <w:p w:rsidR="00D65AE9" w:rsidRPr="00E51C9D" w:rsidRDefault="00D65AE9"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60%</w:t>
            </w:r>
          </w:p>
        </w:tc>
      </w:tr>
      <w:tr w:rsidR="00D65AE9" w:rsidRPr="00E51C9D" w:rsidTr="00786930">
        <w:trPr>
          <w:trHeight w:val="20"/>
          <w:jc w:val="center"/>
        </w:trPr>
        <w:tc>
          <w:tcPr>
            <w:tcW w:w="2569" w:type="dxa"/>
            <w:shd w:val="clear" w:color="auto" w:fill="auto"/>
          </w:tcPr>
          <w:p w:rsidR="00D65AE9" w:rsidRPr="00E51C9D" w:rsidRDefault="00D65AE9" w:rsidP="00786930">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Рынки</w:t>
            </w:r>
          </w:p>
        </w:tc>
        <w:tc>
          <w:tcPr>
            <w:tcW w:w="850" w:type="dxa"/>
            <w:shd w:val="clear" w:color="auto" w:fill="auto"/>
          </w:tcPr>
          <w:p w:rsidR="00D65AE9" w:rsidRPr="00E51C9D" w:rsidRDefault="00D65AE9" w:rsidP="00786930">
            <w:pPr>
              <w:pStyle w:val="aff1"/>
              <w:ind w:firstLine="0"/>
              <w:jc w:val="center"/>
              <w:rPr>
                <w:color w:val="auto"/>
              </w:rPr>
            </w:pPr>
            <w:r w:rsidRPr="00E51C9D">
              <w:rPr>
                <w:color w:val="auto"/>
              </w:rPr>
              <w:t>4.3</w:t>
            </w:r>
          </w:p>
        </w:tc>
        <w:tc>
          <w:tcPr>
            <w:tcW w:w="1134" w:type="dxa"/>
          </w:tcPr>
          <w:p w:rsidR="00D65AE9" w:rsidRPr="00E51C9D" w:rsidRDefault="00D65AE9" w:rsidP="005A4B87">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500</w:t>
            </w:r>
            <w:r w:rsidRPr="00E51C9D">
              <w:rPr>
                <w:rFonts w:ascii="Times New Roman" w:hAnsi="Times New Roman" w:cs="Times New Roman"/>
                <w:sz w:val="24"/>
                <w:szCs w:val="24"/>
                <w:lang w:val="en-US"/>
              </w:rPr>
              <w:t>/</w:t>
            </w:r>
            <w:r w:rsidRPr="00E51C9D">
              <w:rPr>
                <w:rFonts w:ascii="Times New Roman" w:hAnsi="Times New Roman" w:cs="Times New Roman"/>
                <w:sz w:val="24"/>
                <w:szCs w:val="24"/>
              </w:rPr>
              <w:t xml:space="preserve"> 5000 кв.м</w:t>
            </w:r>
          </w:p>
        </w:tc>
        <w:tc>
          <w:tcPr>
            <w:tcW w:w="851" w:type="dxa"/>
          </w:tcPr>
          <w:p w:rsidR="00D65AE9" w:rsidRPr="00E51C9D" w:rsidRDefault="00D65AE9" w:rsidP="00EB49DE">
            <w:pPr>
              <w:pStyle w:val="aff1"/>
              <w:ind w:firstLine="0"/>
              <w:jc w:val="center"/>
              <w:rPr>
                <w:color w:val="auto"/>
              </w:rPr>
            </w:pPr>
            <w:r w:rsidRPr="00E51C9D">
              <w:rPr>
                <w:color w:val="auto"/>
              </w:rPr>
              <w:t>15 м</w:t>
            </w:r>
          </w:p>
        </w:tc>
        <w:tc>
          <w:tcPr>
            <w:tcW w:w="1118" w:type="dxa"/>
          </w:tcPr>
          <w:p w:rsidR="00D65AE9" w:rsidRPr="00E51C9D" w:rsidRDefault="00D65AE9" w:rsidP="00EB49DE">
            <w:pPr>
              <w:pStyle w:val="aff1"/>
              <w:ind w:firstLine="0"/>
              <w:jc w:val="center"/>
              <w:rPr>
                <w:color w:val="auto"/>
              </w:rPr>
            </w:pPr>
            <w:r w:rsidRPr="00E51C9D">
              <w:rPr>
                <w:color w:val="auto"/>
              </w:rPr>
              <w:t xml:space="preserve">5 м </w:t>
            </w:r>
          </w:p>
        </w:tc>
        <w:tc>
          <w:tcPr>
            <w:tcW w:w="992" w:type="dxa"/>
          </w:tcPr>
          <w:p w:rsidR="00D65AE9" w:rsidRPr="00E51C9D" w:rsidRDefault="00D65AE9"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1" w:type="dxa"/>
          </w:tcPr>
          <w:p w:rsidR="00D65AE9" w:rsidRPr="00E51C9D" w:rsidRDefault="00B36951"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2</w:t>
            </w:r>
          </w:p>
        </w:tc>
        <w:tc>
          <w:tcPr>
            <w:tcW w:w="850" w:type="dxa"/>
          </w:tcPr>
          <w:p w:rsidR="00D65AE9" w:rsidRPr="00E51C9D" w:rsidRDefault="00D65AE9" w:rsidP="00B36951">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w:t>
            </w:r>
            <w:r w:rsidR="00B36951" w:rsidRPr="00E51C9D">
              <w:rPr>
                <w:rFonts w:ascii="Times New Roman" w:hAnsi="Times New Roman" w:cs="Times New Roman"/>
                <w:sz w:val="24"/>
                <w:szCs w:val="24"/>
              </w:rPr>
              <w:t>0</w:t>
            </w:r>
            <w:r w:rsidRPr="00E51C9D">
              <w:rPr>
                <w:rFonts w:ascii="Times New Roman" w:hAnsi="Times New Roman" w:cs="Times New Roman"/>
                <w:sz w:val="24"/>
                <w:szCs w:val="24"/>
              </w:rPr>
              <w:t xml:space="preserve"> м</w:t>
            </w:r>
          </w:p>
        </w:tc>
        <w:tc>
          <w:tcPr>
            <w:tcW w:w="992" w:type="dxa"/>
          </w:tcPr>
          <w:p w:rsidR="00D65AE9" w:rsidRPr="00E51C9D" w:rsidRDefault="00D65AE9"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60%</w:t>
            </w:r>
          </w:p>
        </w:tc>
      </w:tr>
      <w:tr w:rsidR="00D65AE9" w:rsidRPr="00E51C9D" w:rsidTr="00786930">
        <w:trPr>
          <w:trHeight w:val="20"/>
          <w:jc w:val="center"/>
        </w:trPr>
        <w:tc>
          <w:tcPr>
            <w:tcW w:w="2569" w:type="dxa"/>
            <w:shd w:val="clear" w:color="auto" w:fill="auto"/>
          </w:tcPr>
          <w:p w:rsidR="00D65AE9" w:rsidRPr="00E51C9D" w:rsidRDefault="00D65AE9" w:rsidP="00786930">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Обеспечение внутреннего правопорядка</w:t>
            </w:r>
          </w:p>
        </w:tc>
        <w:tc>
          <w:tcPr>
            <w:tcW w:w="850" w:type="dxa"/>
            <w:shd w:val="clear" w:color="auto" w:fill="auto"/>
          </w:tcPr>
          <w:p w:rsidR="00D65AE9" w:rsidRPr="00E51C9D" w:rsidRDefault="00D65AE9"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8.3</w:t>
            </w:r>
          </w:p>
        </w:tc>
        <w:tc>
          <w:tcPr>
            <w:tcW w:w="1134" w:type="dxa"/>
          </w:tcPr>
          <w:p w:rsidR="00D65AE9" w:rsidRPr="00E51C9D" w:rsidRDefault="00D65AE9" w:rsidP="005A4B87">
            <w:pPr>
              <w:pStyle w:val="aff1"/>
              <w:ind w:firstLine="0"/>
              <w:jc w:val="center"/>
              <w:rPr>
                <w:rFonts w:eastAsia="SimSun"/>
                <w:color w:val="auto"/>
                <w:lang w:eastAsia="zh-CN"/>
              </w:rPr>
            </w:pPr>
            <w:r w:rsidRPr="00E51C9D">
              <w:rPr>
                <w:rFonts w:eastAsia="SimSun"/>
                <w:color w:val="auto"/>
                <w:lang w:eastAsia="zh-CN"/>
              </w:rPr>
              <w:t>300/</w:t>
            </w:r>
          </w:p>
          <w:p w:rsidR="00D65AE9" w:rsidRPr="00E51C9D" w:rsidRDefault="00D65AE9" w:rsidP="005A4B87">
            <w:pPr>
              <w:pStyle w:val="aff1"/>
              <w:ind w:firstLine="0"/>
              <w:jc w:val="center"/>
              <w:rPr>
                <w:color w:val="auto"/>
              </w:rPr>
            </w:pPr>
            <w:r w:rsidRPr="00E51C9D">
              <w:rPr>
                <w:rFonts w:eastAsia="SimSun"/>
                <w:color w:val="auto"/>
                <w:lang w:eastAsia="zh-CN"/>
              </w:rPr>
              <w:t>500</w:t>
            </w:r>
            <w:r w:rsidRPr="00E51C9D">
              <w:rPr>
                <w:rFonts w:eastAsia="SimSun"/>
                <w:color w:val="auto"/>
                <w:lang w:val="en-US" w:eastAsia="zh-CN"/>
              </w:rPr>
              <w:t>0</w:t>
            </w:r>
            <w:r w:rsidRPr="00E51C9D">
              <w:rPr>
                <w:rFonts w:eastAsia="SimSun"/>
                <w:color w:val="auto"/>
                <w:lang w:eastAsia="zh-CN"/>
              </w:rPr>
              <w:t xml:space="preserve"> кв. м</w:t>
            </w:r>
          </w:p>
        </w:tc>
        <w:tc>
          <w:tcPr>
            <w:tcW w:w="851" w:type="dxa"/>
          </w:tcPr>
          <w:p w:rsidR="00D65AE9" w:rsidRPr="00E51C9D" w:rsidRDefault="00D65AE9" w:rsidP="00786930">
            <w:pPr>
              <w:pStyle w:val="aff1"/>
              <w:ind w:firstLine="0"/>
              <w:jc w:val="center"/>
              <w:rPr>
                <w:color w:val="auto"/>
              </w:rPr>
            </w:pPr>
            <w:r w:rsidRPr="00E51C9D">
              <w:rPr>
                <w:color w:val="auto"/>
              </w:rPr>
              <w:t>12 м</w:t>
            </w:r>
          </w:p>
        </w:tc>
        <w:tc>
          <w:tcPr>
            <w:tcW w:w="1118" w:type="dxa"/>
          </w:tcPr>
          <w:p w:rsidR="00D65AE9" w:rsidRPr="00E51C9D" w:rsidRDefault="00D65AE9" w:rsidP="00786930">
            <w:pPr>
              <w:pStyle w:val="aff1"/>
              <w:ind w:firstLine="0"/>
              <w:jc w:val="center"/>
              <w:rPr>
                <w:color w:val="auto"/>
              </w:rPr>
            </w:pPr>
            <w:r w:rsidRPr="00E51C9D">
              <w:rPr>
                <w:color w:val="auto"/>
              </w:rPr>
              <w:t>5м ;</w:t>
            </w:r>
          </w:p>
          <w:p w:rsidR="00D65AE9" w:rsidRPr="00E51C9D" w:rsidRDefault="00D65AE9" w:rsidP="00786930">
            <w:pPr>
              <w:pStyle w:val="aff1"/>
              <w:ind w:firstLine="0"/>
              <w:jc w:val="center"/>
              <w:rPr>
                <w:color w:val="auto"/>
                <w:sz w:val="20"/>
                <w:szCs w:val="20"/>
              </w:rPr>
            </w:pPr>
            <w:r w:rsidRPr="00E51C9D">
              <w:rPr>
                <w:color w:val="auto"/>
                <w:sz w:val="20"/>
                <w:szCs w:val="20"/>
              </w:rPr>
              <w:t xml:space="preserve">10 м - для </w:t>
            </w:r>
            <w:proofErr w:type="spellStart"/>
            <w:r w:rsidRPr="00E51C9D">
              <w:rPr>
                <w:color w:val="auto"/>
                <w:sz w:val="20"/>
                <w:szCs w:val="20"/>
              </w:rPr>
              <w:t>пождепо</w:t>
            </w:r>
            <w:proofErr w:type="spellEnd"/>
            <w:r w:rsidRPr="00E51C9D">
              <w:rPr>
                <w:color w:val="auto"/>
                <w:sz w:val="20"/>
                <w:szCs w:val="20"/>
              </w:rPr>
              <w:t>;</w:t>
            </w:r>
          </w:p>
          <w:p w:rsidR="00D65AE9" w:rsidRPr="00E51C9D" w:rsidRDefault="00D65AE9" w:rsidP="00786930">
            <w:pPr>
              <w:pStyle w:val="aff1"/>
              <w:ind w:firstLine="0"/>
              <w:jc w:val="center"/>
              <w:rPr>
                <w:color w:val="auto"/>
              </w:rPr>
            </w:pPr>
            <w:r w:rsidRPr="00E51C9D">
              <w:rPr>
                <w:color w:val="auto"/>
                <w:sz w:val="20"/>
                <w:szCs w:val="20"/>
              </w:rPr>
              <w:t xml:space="preserve">15 м - для </w:t>
            </w:r>
            <w:proofErr w:type="spellStart"/>
            <w:r w:rsidRPr="00E51C9D">
              <w:rPr>
                <w:color w:val="auto"/>
                <w:sz w:val="20"/>
                <w:szCs w:val="20"/>
              </w:rPr>
              <w:t>пождепо</w:t>
            </w:r>
            <w:proofErr w:type="spellEnd"/>
            <w:r w:rsidRPr="00E51C9D">
              <w:rPr>
                <w:color w:val="auto"/>
                <w:sz w:val="20"/>
                <w:szCs w:val="20"/>
              </w:rPr>
              <w:t xml:space="preserve"> 1 типа</w:t>
            </w:r>
          </w:p>
        </w:tc>
        <w:tc>
          <w:tcPr>
            <w:tcW w:w="992" w:type="dxa"/>
          </w:tcPr>
          <w:p w:rsidR="00D65AE9" w:rsidRPr="00E51C9D" w:rsidRDefault="00D65AE9" w:rsidP="00786930">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1" w:type="dxa"/>
          </w:tcPr>
          <w:p w:rsidR="00D65AE9" w:rsidRPr="00E51C9D" w:rsidRDefault="00B36951" w:rsidP="00786930">
            <w:pPr>
              <w:pStyle w:val="aff1"/>
              <w:ind w:firstLine="0"/>
              <w:jc w:val="center"/>
              <w:rPr>
                <w:color w:val="auto"/>
              </w:rPr>
            </w:pPr>
            <w:r w:rsidRPr="00E51C9D">
              <w:rPr>
                <w:color w:val="auto"/>
              </w:rPr>
              <w:t>2</w:t>
            </w:r>
          </w:p>
        </w:tc>
        <w:tc>
          <w:tcPr>
            <w:tcW w:w="850" w:type="dxa"/>
          </w:tcPr>
          <w:p w:rsidR="00D65AE9" w:rsidRPr="00E51C9D" w:rsidRDefault="00D65AE9" w:rsidP="00B36951">
            <w:pPr>
              <w:pStyle w:val="aff1"/>
              <w:ind w:firstLine="0"/>
              <w:jc w:val="center"/>
              <w:rPr>
                <w:color w:val="auto"/>
              </w:rPr>
            </w:pPr>
            <w:r w:rsidRPr="00E51C9D">
              <w:rPr>
                <w:color w:val="auto"/>
              </w:rPr>
              <w:t>1</w:t>
            </w:r>
            <w:r w:rsidR="00B36951" w:rsidRPr="00E51C9D">
              <w:rPr>
                <w:color w:val="auto"/>
              </w:rPr>
              <w:t>0</w:t>
            </w:r>
            <w:r w:rsidRPr="00E51C9D">
              <w:rPr>
                <w:color w:val="auto"/>
              </w:rPr>
              <w:t xml:space="preserve"> м</w:t>
            </w:r>
          </w:p>
        </w:tc>
        <w:tc>
          <w:tcPr>
            <w:tcW w:w="992" w:type="dxa"/>
          </w:tcPr>
          <w:p w:rsidR="00D65AE9" w:rsidRPr="00E51C9D" w:rsidRDefault="00D65AE9" w:rsidP="00786930">
            <w:pPr>
              <w:pStyle w:val="aff1"/>
              <w:ind w:firstLine="0"/>
              <w:jc w:val="center"/>
              <w:rPr>
                <w:color w:val="auto"/>
              </w:rPr>
            </w:pPr>
            <w:r w:rsidRPr="00E51C9D">
              <w:rPr>
                <w:color w:val="auto"/>
              </w:rPr>
              <w:t>60 %</w:t>
            </w:r>
          </w:p>
        </w:tc>
      </w:tr>
    </w:tbl>
    <w:p w:rsidR="00520497" w:rsidRPr="00E51C9D" w:rsidRDefault="00520497" w:rsidP="00520497">
      <w:pPr>
        <w:rPr>
          <w:rFonts w:ascii="Times New Roman" w:eastAsia="SimSun" w:hAnsi="Times New Roman" w:cs="Times New Roman"/>
          <w:sz w:val="24"/>
          <w:szCs w:val="24"/>
          <w:lang w:eastAsia="zh-CN"/>
        </w:rPr>
      </w:pPr>
    </w:p>
    <w:p w:rsidR="00520497" w:rsidRPr="00E51C9D" w:rsidRDefault="005304C0" w:rsidP="00520497">
      <w:pPr>
        <w:widowControl w:val="0"/>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4</w:t>
      </w:r>
      <w:r w:rsidR="00520497" w:rsidRPr="00E51C9D">
        <w:rPr>
          <w:rFonts w:ascii="Times New Roman" w:eastAsia="SimSun" w:hAnsi="Times New Roman" w:cs="Times New Roman"/>
          <w:sz w:val="24"/>
          <w:szCs w:val="24"/>
          <w:lang w:eastAsia="zh-CN"/>
        </w:rPr>
        <w:t>.3</w:t>
      </w:r>
      <w:r w:rsidRPr="00E51C9D">
        <w:rPr>
          <w:rFonts w:ascii="Times New Roman" w:eastAsia="SimSun" w:hAnsi="Times New Roman" w:cs="Times New Roman"/>
          <w:sz w:val="24"/>
          <w:szCs w:val="24"/>
          <w:lang w:eastAsia="zh-CN"/>
        </w:rPr>
        <w:t>.</w:t>
      </w:r>
      <w:r w:rsidR="00520497" w:rsidRPr="00E51C9D">
        <w:rPr>
          <w:rFonts w:ascii="Times New Roman" w:eastAsia="SimSun" w:hAnsi="Times New Roman" w:cs="Times New Roman"/>
          <w:sz w:val="24"/>
          <w:szCs w:val="24"/>
          <w:lang w:eastAsia="zh-CN"/>
        </w:rPr>
        <w:t xml:space="preserve"> Вспомогательные виды использования земельных участков и объектов капитального строительства: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72"/>
        <w:gridCol w:w="6051"/>
      </w:tblGrid>
      <w:tr w:rsidR="00520497" w:rsidRPr="00E51C9D" w:rsidTr="00520497">
        <w:trPr>
          <w:trHeight w:val="552"/>
        </w:trPr>
        <w:tc>
          <w:tcPr>
            <w:tcW w:w="3872" w:type="dxa"/>
            <w:vAlign w:val="center"/>
          </w:tcPr>
          <w:p w:rsidR="00520497" w:rsidRPr="00E51C9D" w:rsidRDefault="00520497" w:rsidP="00520497">
            <w:pPr>
              <w:tabs>
                <w:tab w:val="left" w:pos="2520"/>
              </w:tabs>
              <w:jc w:val="center"/>
              <w:rPr>
                <w:rFonts w:ascii="Times New Roman" w:hAnsi="Times New Roman" w:cs="Times New Roman"/>
                <w:sz w:val="24"/>
                <w:szCs w:val="24"/>
              </w:rPr>
            </w:pPr>
            <w:r w:rsidRPr="00E51C9D">
              <w:rPr>
                <w:rFonts w:ascii="Times New Roman" w:hAnsi="Times New Roman" w:cs="Times New Roman"/>
                <w:sz w:val="24"/>
                <w:szCs w:val="24"/>
              </w:rPr>
              <w:t>Виды разрешенного использования</w:t>
            </w:r>
          </w:p>
        </w:tc>
        <w:tc>
          <w:tcPr>
            <w:tcW w:w="6051" w:type="dxa"/>
            <w:vAlign w:val="center"/>
          </w:tcPr>
          <w:p w:rsidR="00520497" w:rsidRPr="00E51C9D" w:rsidRDefault="00520497" w:rsidP="00520497">
            <w:pPr>
              <w:tabs>
                <w:tab w:val="left" w:pos="2520"/>
              </w:tabs>
              <w:jc w:val="center"/>
              <w:rPr>
                <w:rFonts w:ascii="Times New Roman" w:hAnsi="Times New Roman" w:cs="Times New Roman"/>
                <w:sz w:val="24"/>
                <w:szCs w:val="24"/>
              </w:rPr>
            </w:pPr>
            <w:r w:rsidRPr="00E51C9D">
              <w:rPr>
                <w:rFonts w:ascii="Times New Roman" w:hAnsi="Times New Roman" w:cs="Times New Roman"/>
                <w:sz w:val="24"/>
                <w:szCs w:val="24"/>
              </w:rPr>
              <w:t>Предельные параметры разрешенного строительства</w:t>
            </w:r>
          </w:p>
        </w:tc>
      </w:tr>
      <w:tr w:rsidR="00520497" w:rsidRPr="00E51C9D" w:rsidTr="00520497">
        <w:trPr>
          <w:trHeight w:val="841"/>
        </w:trPr>
        <w:tc>
          <w:tcPr>
            <w:tcW w:w="3872" w:type="dxa"/>
            <w:vAlign w:val="center"/>
          </w:tcPr>
          <w:p w:rsidR="00520497" w:rsidRPr="00E51C9D" w:rsidRDefault="00520497" w:rsidP="005304C0">
            <w:pPr>
              <w:ind w:firstLine="0"/>
              <w:rPr>
                <w:rFonts w:ascii="Times New Roman" w:hAnsi="Times New Roman" w:cs="Times New Roman"/>
                <w:sz w:val="24"/>
                <w:szCs w:val="24"/>
              </w:rPr>
            </w:pPr>
            <w:r w:rsidRPr="00E51C9D">
              <w:rPr>
                <w:rFonts w:ascii="Times New Roman" w:hAnsi="Times New Roman" w:cs="Times New Roman"/>
                <w:sz w:val="24"/>
                <w:szCs w:val="24"/>
              </w:rPr>
              <w:t>Парковки, гаражи для временного хранения автотранспорта</w:t>
            </w:r>
          </w:p>
          <w:p w:rsidR="00520497" w:rsidRPr="00E51C9D" w:rsidRDefault="00520497" w:rsidP="005304C0">
            <w:pPr>
              <w:ind w:firstLine="0"/>
              <w:rPr>
                <w:rFonts w:ascii="Times New Roman" w:hAnsi="Times New Roman" w:cs="Times New Roman"/>
                <w:sz w:val="24"/>
                <w:szCs w:val="24"/>
              </w:rPr>
            </w:pPr>
            <w:r w:rsidRPr="00E51C9D">
              <w:rPr>
                <w:rFonts w:ascii="Times New Roman" w:hAnsi="Times New Roman" w:cs="Times New Roman"/>
                <w:sz w:val="24"/>
                <w:szCs w:val="24"/>
              </w:rPr>
              <w:t>Гостевые автостоянки для парковки легковых автомобилей посетителей</w:t>
            </w:r>
          </w:p>
          <w:p w:rsidR="00520497" w:rsidRPr="00E51C9D" w:rsidRDefault="00520497" w:rsidP="005304C0">
            <w:pPr>
              <w:ind w:firstLine="0"/>
              <w:rPr>
                <w:rFonts w:ascii="Times New Roman" w:hAnsi="Times New Roman" w:cs="Times New Roman"/>
                <w:sz w:val="24"/>
                <w:szCs w:val="24"/>
              </w:rPr>
            </w:pPr>
            <w:r w:rsidRPr="00E51C9D">
              <w:rPr>
                <w:rFonts w:ascii="Times New Roman" w:hAnsi="Times New Roman" w:cs="Times New Roman"/>
                <w:sz w:val="24"/>
                <w:szCs w:val="24"/>
              </w:rPr>
              <w:t xml:space="preserve">Хозяйственные постройки для содержания инвентаря, топлива и других хозяйственных нужд </w:t>
            </w:r>
          </w:p>
          <w:p w:rsidR="00520497" w:rsidRPr="00E51C9D" w:rsidRDefault="00520497" w:rsidP="005304C0">
            <w:pPr>
              <w:ind w:firstLine="0"/>
              <w:rPr>
                <w:rFonts w:ascii="Times New Roman" w:hAnsi="Times New Roman" w:cs="Times New Roman"/>
                <w:sz w:val="24"/>
                <w:szCs w:val="24"/>
              </w:rPr>
            </w:pPr>
            <w:r w:rsidRPr="00E51C9D">
              <w:rPr>
                <w:rFonts w:ascii="Times New Roman" w:hAnsi="Times New Roman" w:cs="Times New Roman"/>
                <w:sz w:val="24"/>
                <w:szCs w:val="24"/>
              </w:rPr>
              <w:t>Склады, ангары, навесы</w:t>
            </w:r>
          </w:p>
          <w:p w:rsidR="00520497" w:rsidRPr="00E51C9D" w:rsidRDefault="00520497" w:rsidP="005304C0">
            <w:pPr>
              <w:ind w:firstLine="0"/>
              <w:rPr>
                <w:rFonts w:ascii="Times New Roman" w:hAnsi="Times New Roman" w:cs="Times New Roman"/>
                <w:sz w:val="24"/>
                <w:szCs w:val="24"/>
              </w:rPr>
            </w:pPr>
            <w:r w:rsidRPr="00E51C9D">
              <w:rPr>
                <w:rFonts w:ascii="Times New Roman" w:hAnsi="Times New Roman" w:cs="Times New Roman"/>
                <w:sz w:val="24"/>
                <w:szCs w:val="24"/>
              </w:rPr>
              <w:t xml:space="preserve">Сопутствующие объекты инженерной инфраструктуры (котельные,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E51C9D">
              <w:rPr>
                <w:rFonts w:ascii="Times New Roman" w:hAnsi="Times New Roman" w:cs="Times New Roman"/>
                <w:sz w:val="24"/>
                <w:szCs w:val="24"/>
              </w:rPr>
              <w:t>газорастпределительные</w:t>
            </w:r>
            <w:proofErr w:type="spellEnd"/>
            <w:r w:rsidRPr="00E51C9D">
              <w:rPr>
                <w:rFonts w:ascii="Times New Roman" w:hAnsi="Times New Roman" w:cs="Times New Roman"/>
                <w:sz w:val="24"/>
                <w:szCs w:val="24"/>
              </w:rPr>
              <w:t xml:space="preserve"> станции, линии связи, телефонные станции, вышки радиорелейной, сотовой связи, канализации, очистные сооружения)</w:t>
            </w:r>
          </w:p>
          <w:p w:rsidR="00520497" w:rsidRPr="00E51C9D" w:rsidRDefault="00520497" w:rsidP="005304C0">
            <w:pPr>
              <w:ind w:firstLine="0"/>
              <w:rPr>
                <w:rFonts w:ascii="Times New Roman" w:hAnsi="Times New Roman" w:cs="Times New Roman"/>
                <w:sz w:val="24"/>
                <w:szCs w:val="24"/>
              </w:rPr>
            </w:pPr>
            <w:r w:rsidRPr="00E51C9D">
              <w:rPr>
                <w:rFonts w:ascii="Times New Roman" w:hAnsi="Times New Roman" w:cs="Times New Roman"/>
                <w:sz w:val="24"/>
                <w:szCs w:val="24"/>
              </w:rPr>
              <w:t>Площадки для сбора твердых бытовых отходов</w:t>
            </w:r>
          </w:p>
          <w:p w:rsidR="00520497" w:rsidRPr="00E51C9D" w:rsidRDefault="00520497" w:rsidP="005304C0">
            <w:pPr>
              <w:ind w:firstLine="0"/>
              <w:rPr>
                <w:rFonts w:ascii="Times New Roman" w:hAnsi="Times New Roman" w:cs="Times New Roman"/>
                <w:sz w:val="24"/>
                <w:szCs w:val="24"/>
              </w:rPr>
            </w:pPr>
            <w:r w:rsidRPr="00E51C9D">
              <w:rPr>
                <w:rFonts w:ascii="Times New Roman" w:hAnsi="Times New Roman" w:cs="Times New Roman"/>
                <w:sz w:val="24"/>
                <w:szCs w:val="24"/>
              </w:rPr>
              <w:t>Общественные туалеты</w:t>
            </w:r>
          </w:p>
          <w:p w:rsidR="00520497" w:rsidRPr="00E51C9D" w:rsidRDefault="00520497" w:rsidP="005304C0">
            <w:pPr>
              <w:ind w:firstLine="0"/>
              <w:rPr>
                <w:rFonts w:ascii="Times New Roman" w:hAnsi="Times New Roman" w:cs="Times New Roman"/>
                <w:sz w:val="24"/>
                <w:szCs w:val="24"/>
              </w:rPr>
            </w:pPr>
            <w:r w:rsidRPr="00E51C9D">
              <w:rPr>
                <w:rFonts w:ascii="Times New Roman" w:hAnsi="Times New Roman" w:cs="Times New Roman"/>
                <w:sz w:val="24"/>
                <w:szCs w:val="24"/>
              </w:rPr>
              <w:t>Элементы благоустройства</w:t>
            </w:r>
          </w:p>
          <w:p w:rsidR="00520497" w:rsidRPr="00E51C9D" w:rsidRDefault="00520497" w:rsidP="005304C0">
            <w:pPr>
              <w:ind w:firstLine="0"/>
              <w:rPr>
                <w:rFonts w:ascii="Times New Roman" w:hAnsi="Times New Roman" w:cs="Times New Roman"/>
                <w:sz w:val="24"/>
                <w:szCs w:val="24"/>
              </w:rPr>
            </w:pPr>
            <w:r w:rsidRPr="00E51C9D">
              <w:rPr>
                <w:rFonts w:ascii="Times New Roman" w:hAnsi="Times New Roman" w:cs="Times New Roman"/>
                <w:sz w:val="24"/>
                <w:szCs w:val="24"/>
              </w:rPr>
              <w:t>Площадки для отдыха</w:t>
            </w:r>
          </w:p>
          <w:p w:rsidR="00520497" w:rsidRPr="00E51C9D" w:rsidRDefault="00520497" w:rsidP="005304C0">
            <w:pPr>
              <w:ind w:firstLine="0"/>
              <w:rPr>
                <w:rFonts w:ascii="Times New Roman" w:hAnsi="Times New Roman" w:cs="Times New Roman"/>
                <w:sz w:val="24"/>
                <w:szCs w:val="24"/>
              </w:rPr>
            </w:pPr>
            <w:r w:rsidRPr="00E51C9D">
              <w:rPr>
                <w:rFonts w:ascii="Times New Roman" w:hAnsi="Times New Roman" w:cs="Times New Roman"/>
                <w:sz w:val="24"/>
                <w:szCs w:val="24"/>
              </w:rPr>
              <w:t>Памятники, объекты монументального искусства</w:t>
            </w:r>
          </w:p>
        </w:tc>
        <w:tc>
          <w:tcPr>
            <w:tcW w:w="6051" w:type="dxa"/>
            <w:vAlign w:val="center"/>
          </w:tcPr>
          <w:p w:rsidR="00520497" w:rsidRPr="00E51C9D" w:rsidRDefault="00520497" w:rsidP="005304C0">
            <w:pPr>
              <w:ind w:firstLine="0"/>
              <w:rPr>
                <w:rFonts w:ascii="Times New Roman" w:hAnsi="Times New Roman" w:cs="Times New Roman"/>
                <w:sz w:val="24"/>
                <w:szCs w:val="24"/>
              </w:rPr>
            </w:pPr>
            <w:r w:rsidRPr="00E51C9D">
              <w:rPr>
                <w:rFonts w:ascii="Times New Roman" w:hAnsi="Times New Roman" w:cs="Times New Roman"/>
                <w:sz w:val="24"/>
                <w:szCs w:val="24"/>
              </w:rPr>
              <w:t>Максимальное количество надземных этажей  – 1 этаж.</w:t>
            </w:r>
          </w:p>
          <w:p w:rsidR="00520497" w:rsidRPr="00E51C9D" w:rsidRDefault="00520497" w:rsidP="005304C0">
            <w:pPr>
              <w:ind w:firstLine="0"/>
              <w:rPr>
                <w:rFonts w:ascii="Times New Roman" w:hAnsi="Times New Roman" w:cs="Times New Roman"/>
                <w:sz w:val="24"/>
                <w:szCs w:val="24"/>
              </w:rPr>
            </w:pPr>
            <w:r w:rsidRPr="00E51C9D">
              <w:rPr>
                <w:rFonts w:ascii="Times New Roman" w:hAnsi="Times New Roman" w:cs="Times New Roman"/>
                <w:sz w:val="24"/>
                <w:szCs w:val="24"/>
              </w:rPr>
              <w:t>Максимальная высота строений - 6 м.</w:t>
            </w:r>
          </w:p>
          <w:p w:rsidR="00520497" w:rsidRPr="00E51C9D" w:rsidRDefault="00520497" w:rsidP="005304C0">
            <w:pPr>
              <w:ind w:firstLine="0"/>
              <w:rPr>
                <w:rFonts w:ascii="Times New Roman" w:hAnsi="Times New Roman" w:cs="Times New Roman"/>
                <w:sz w:val="24"/>
                <w:szCs w:val="24"/>
              </w:rPr>
            </w:pPr>
            <w:r w:rsidRPr="00E51C9D">
              <w:rPr>
                <w:rFonts w:ascii="Times New Roman" w:hAnsi="Times New Roman" w:cs="Times New Roman"/>
                <w:sz w:val="24"/>
                <w:szCs w:val="24"/>
              </w:rPr>
              <w:t>Минимальный отступ строений от красной линии - 10 м (если не установлены красные линии - от фасадной границы участка)</w:t>
            </w:r>
          </w:p>
          <w:p w:rsidR="00520497" w:rsidRPr="00E51C9D" w:rsidRDefault="00520497" w:rsidP="005304C0">
            <w:pPr>
              <w:ind w:firstLine="0"/>
              <w:rPr>
                <w:rFonts w:ascii="Times New Roman" w:hAnsi="Times New Roman" w:cs="Times New Roman"/>
                <w:sz w:val="24"/>
                <w:szCs w:val="24"/>
              </w:rPr>
            </w:pPr>
            <w:r w:rsidRPr="00E51C9D">
              <w:rPr>
                <w:rFonts w:ascii="Times New Roman" w:hAnsi="Times New Roman" w:cs="Times New Roman"/>
                <w:sz w:val="24"/>
                <w:szCs w:val="24"/>
              </w:rPr>
              <w:t>Минимальный отступ строений и сооружений от границ соседних участков - 3 м</w:t>
            </w:r>
          </w:p>
          <w:p w:rsidR="00520497" w:rsidRPr="00E51C9D" w:rsidRDefault="00520497" w:rsidP="005304C0">
            <w:pPr>
              <w:ind w:firstLine="0"/>
              <w:rPr>
                <w:rFonts w:ascii="Times New Roman" w:hAnsi="Times New Roman" w:cs="Times New Roman"/>
                <w:sz w:val="24"/>
                <w:szCs w:val="24"/>
              </w:rPr>
            </w:pPr>
            <w:r w:rsidRPr="00E51C9D">
              <w:rPr>
                <w:rFonts w:ascii="Times New Roman" w:hAnsi="Times New Roman" w:cs="Times New Roman"/>
                <w:sz w:val="24"/>
                <w:szCs w:val="24"/>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520497" w:rsidRPr="00E51C9D" w:rsidRDefault="00520497" w:rsidP="005304C0">
            <w:pPr>
              <w:ind w:firstLine="0"/>
              <w:rPr>
                <w:rFonts w:ascii="Times New Roman" w:hAnsi="Times New Roman" w:cs="Times New Roman"/>
                <w:sz w:val="24"/>
                <w:szCs w:val="24"/>
              </w:rPr>
            </w:pPr>
            <w:r w:rsidRPr="00E51C9D">
              <w:rPr>
                <w:rFonts w:ascii="Times New Roman" w:hAnsi="Times New Roman" w:cs="Times New Roman"/>
                <w:sz w:val="24"/>
                <w:szCs w:val="24"/>
              </w:rPr>
              <w:t>Расстояние от дворовых туалетов до производственных зданий и складов должно быть не менее 30 м.</w:t>
            </w:r>
          </w:p>
          <w:p w:rsidR="00520497" w:rsidRPr="00E51C9D" w:rsidRDefault="00520497" w:rsidP="005304C0">
            <w:pPr>
              <w:ind w:firstLine="0"/>
              <w:rPr>
                <w:rFonts w:ascii="Times New Roman" w:hAnsi="Times New Roman" w:cs="Times New Roman"/>
                <w:sz w:val="24"/>
                <w:szCs w:val="24"/>
              </w:rPr>
            </w:pPr>
            <w:r w:rsidRPr="00E51C9D">
              <w:rPr>
                <w:rFonts w:ascii="Times New Roman" w:hAnsi="Times New Roman" w:cs="Times New Roman"/>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520497" w:rsidRPr="00E51C9D" w:rsidRDefault="00520497" w:rsidP="005304C0">
            <w:pPr>
              <w:ind w:firstLine="0"/>
              <w:rPr>
                <w:rFonts w:ascii="Times New Roman" w:hAnsi="Times New Roman" w:cs="Times New Roman"/>
                <w:sz w:val="24"/>
                <w:szCs w:val="24"/>
              </w:rPr>
            </w:pPr>
            <w:r w:rsidRPr="00E51C9D">
              <w:rPr>
                <w:rFonts w:ascii="Times New Roman" w:hAnsi="Times New Roman" w:cs="Times New Roman"/>
                <w:sz w:val="24"/>
                <w:szCs w:val="24"/>
              </w:rPr>
              <w:t>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tc>
      </w:tr>
    </w:tbl>
    <w:p w:rsidR="00520497" w:rsidRPr="00E51C9D" w:rsidRDefault="00520497" w:rsidP="006F095D">
      <w:pPr>
        <w:ind w:firstLine="851"/>
        <w:outlineLvl w:val="0"/>
        <w:rPr>
          <w:rFonts w:ascii="Times New Roman" w:hAnsi="Times New Roman" w:cs="Times New Roman"/>
          <w:b/>
          <w:sz w:val="24"/>
          <w:szCs w:val="24"/>
          <w:u w:val="single"/>
        </w:rPr>
      </w:pPr>
    </w:p>
    <w:p w:rsidR="005304C0" w:rsidRPr="00E51C9D" w:rsidRDefault="005304C0" w:rsidP="005304C0">
      <w:pPr>
        <w:spacing w:before="200" w:line="312" w:lineRule="auto"/>
        <w:ind w:firstLine="426"/>
        <w:rPr>
          <w:rFonts w:ascii="Times New Roman" w:eastAsia="SimSun" w:hAnsi="Times New Roman" w:cs="Times New Roman"/>
          <w:b/>
          <w:sz w:val="24"/>
          <w:szCs w:val="24"/>
          <w:u w:val="single"/>
          <w:lang w:eastAsia="zh-CN"/>
        </w:rPr>
        <w:sectPr w:rsidR="005304C0" w:rsidRPr="00E51C9D" w:rsidSect="00617F7E">
          <w:pgSz w:w="11906" w:h="16838"/>
          <w:pgMar w:top="567" w:right="709" w:bottom="709" w:left="1134" w:header="720" w:footer="363" w:gutter="0"/>
          <w:cols w:space="720"/>
          <w:docGrid w:linePitch="360"/>
        </w:sectPr>
      </w:pPr>
    </w:p>
    <w:p w:rsidR="005304C0" w:rsidRPr="00E51C9D" w:rsidRDefault="005304C0" w:rsidP="005304C0">
      <w:pPr>
        <w:spacing w:before="200" w:line="312" w:lineRule="auto"/>
        <w:ind w:firstLine="426"/>
        <w:rPr>
          <w:rFonts w:ascii="Times New Roman" w:eastAsia="SimSun" w:hAnsi="Times New Roman" w:cs="Times New Roman"/>
          <w:b/>
          <w:sz w:val="24"/>
          <w:szCs w:val="24"/>
          <w:u w:val="single"/>
          <w:lang w:eastAsia="zh-CN"/>
        </w:rPr>
      </w:pPr>
      <w:r w:rsidRPr="00E51C9D">
        <w:rPr>
          <w:rFonts w:ascii="Times New Roman" w:eastAsia="SimSun" w:hAnsi="Times New Roman" w:cs="Times New Roman"/>
          <w:b/>
          <w:sz w:val="24"/>
          <w:szCs w:val="24"/>
          <w:u w:val="single"/>
          <w:lang w:eastAsia="zh-CN"/>
        </w:rPr>
        <w:lastRenderedPageBreak/>
        <w:t>5. Коммунальная зона (К).</w:t>
      </w:r>
    </w:p>
    <w:p w:rsidR="005304C0" w:rsidRPr="00E51C9D" w:rsidRDefault="005304C0" w:rsidP="005304C0">
      <w:pPr>
        <w:widowControl w:val="0"/>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5.1. Основные виды разрешённого использования земельных участков и объектов капитального строительства:</w:t>
      </w:r>
    </w:p>
    <w:tbl>
      <w:tblPr>
        <w:tblW w:w="10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709"/>
        <w:gridCol w:w="992"/>
        <w:gridCol w:w="851"/>
        <w:gridCol w:w="1260"/>
        <w:gridCol w:w="992"/>
        <w:gridCol w:w="866"/>
        <w:gridCol w:w="1118"/>
        <w:gridCol w:w="851"/>
      </w:tblGrid>
      <w:tr w:rsidR="005304C0" w:rsidRPr="00E51C9D" w:rsidTr="00FE118D">
        <w:trPr>
          <w:cantSplit/>
          <w:trHeight w:val="656"/>
          <w:jc w:val="center"/>
        </w:trPr>
        <w:tc>
          <w:tcPr>
            <w:tcW w:w="2694" w:type="dxa"/>
            <w:vMerge w:val="restart"/>
            <w:shd w:val="clear" w:color="auto" w:fill="auto"/>
            <w:vAlign w:val="center"/>
          </w:tcPr>
          <w:p w:rsidR="005304C0" w:rsidRPr="00E51C9D" w:rsidRDefault="005304C0" w:rsidP="005304C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709" w:type="dxa"/>
            <w:vMerge w:val="restart"/>
            <w:shd w:val="clear" w:color="auto" w:fill="auto"/>
            <w:vAlign w:val="center"/>
          </w:tcPr>
          <w:p w:rsidR="005304C0" w:rsidRPr="00E51C9D" w:rsidRDefault="005304C0" w:rsidP="005304C0">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930" w:type="dxa"/>
            <w:gridSpan w:val="7"/>
            <w:vAlign w:val="center"/>
          </w:tcPr>
          <w:p w:rsidR="005304C0" w:rsidRPr="00E51C9D" w:rsidRDefault="005304C0" w:rsidP="005304C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5304C0" w:rsidRPr="00E51C9D" w:rsidTr="00FE118D">
        <w:trPr>
          <w:cantSplit/>
          <w:trHeight w:val="4528"/>
          <w:jc w:val="center"/>
        </w:trPr>
        <w:tc>
          <w:tcPr>
            <w:tcW w:w="2694" w:type="dxa"/>
            <w:vMerge/>
            <w:shd w:val="clear" w:color="auto" w:fill="auto"/>
          </w:tcPr>
          <w:p w:rsidR="005304C0" w:rsidRPr="00E51C9D" w:rsidRDefault="005304C0" w:rsidP="005304C0">
            <w:pPr>
              <w:widowControl w:val="0"/>
              <w:ind w:firstLine="0"/>
              <w:jc w:val="center"/>
              <w:rPr>
                <w:rFonts w:ascii="Times New Roman" w:eastAsia="SimSun" w:hAnsi="Times New Roman" w:cs="Times New Roman"/>
                <w:sz w:val="24"/>
                <w:szCs w:val="24"/>
                <w:lang w:eastAsia="zh-CN"/>
              </w:rPr>
            </w:pPr>
          </w:p>
        </w:tc>
        <w:tc>
          <w:tcPr>
            <w:tcW w:w="709" w:type="dxa"/>
            <w:vMerge/>
            <w:shd w:val="clear" w:color="auto" w:fill="auto"/>
          </w:tcPr>
          <w:p w:rsidR="005304C0" w:rsidRPr="00E51C9D" w:rsidRDefault="005304C0" w:rsidP="005304C0">
            <w:pPr>
              <w:widowControl w:val="0"/>
              <w:ind w:firstLine="0"/>
              <w:jc w:val="center"/>
              <w:rPr>
                <w:rFonts w:ascii="Times New Roman" w:eastAsia="SimSun" w:hAnsi="Times New Roman" w:cs="Times New Roman"/>
                <w:sz w:val="24"/>
                <w:szCs w:val="24"/>
                <w:lang w:eastAsia="zh-CN"/>
              </w:rPr>
            </w:pPr>
          </w:p>
        </w:tc>
        <w:tc>
          <w:tcPr>
            <w:tcW w:w="992" w:type="dxa"/>
            <w:textDirection w:val="btLr"/>
            <w:vAlign w:val="center"/>
          </w:tcPr>
          <w:p w:rsidR="005304C0" w:rsidRPr="00E51C9D" w:rsidRDefault="005304C0" w:rsidP="005304C0">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51" w:type="dxa"/>
            <w:textDirection w:val="btLr"/>
            <w:vAlign w:val="center"/>
          </w:tcPr>
          <w:p w:rsidR="005304C0" w:rsidRPr="00E51C9D" w:rsidRDefault="005304C0" w:rsidP="005304C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260" w:type="dxa"/>
            <w:textDirection w:val="btLr"/>
            <w:vAlign w:val="center"/>
          </w:tcPr>
          <w:p w:rsidR="005304C0" w:rsidRPr="00E51C9D" w:rsidRDefault="005304C0" w:rsidP="005304C0">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сооружений, строений и сооружений от границы, отделяющей земельный участок от территории общего пользования  </w:t>
            </w:r>
          </w:p>
        </w:tc>
        <w:tc>
          <w:tcPr>
            <w:tcW w:w="992" w:type="dxa"/>
            <w:textDirection w:val="btLr"/>
            <w:vAlign w:val="center"/>
          </w:tcPr>
          <w:p w:rsidR="005304C0" w:rsidRPr="00E51C9D" w:rsidRDefault="005304C0" w:rsidP="005304C0">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 смежных земельных участков</w:t>
            </w:r>
          </w:p>
        </w:tc>
        <w:tc>
          <w:tcPr>
            <w:tcW w:w="866" w:type="dxa"/>
            <w:textDirection w:val="btLr"/>
            <w:vAlign w:val="center"/>
          </w:tcPr>
          <w:p w:rsidR="005304C0" w:rsidRPr="00E51C9D" w:rsidRDefault="005304C0" w:rsidP="005304C0">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1118" w:type="dxa"/>
            <w:textDirection w:val="btLr"/>
            <w:vAlign w:val="center"/>
          </w:tcPr>
          <w:p w:rsidR="005304C0" w:rsidRPr="00E51C9D" w:rsidRDefault="005304C0" w:rsidP="005304C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 от уровня земли до верха перекрытия последнего этажа</w:t>
            </w:r>
          </w:p>
        </w:tc>
        <w:tc>
          <w:tcPr>
            <w:tcW w:w="851" w:type="dxa"/>
            <w:textDirection w:val="btLr"/>
            <w:vAlign w:val="center"/>
          </w:tcPr>
          <w:p w:rsidR="005304C0" w:rsidRPr="00E51C9D" w:rsidRDefault="005304C0" w:rsidP="005304C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5304C0" w:rsidRPr="00E51C9D" w:rsidTr="00FE118D">
        <w:trPr>
          <w:cantSplit/>
          <w:trHeight w:val="237"/>
          <w:jc w:val="center"/>
        </w:trPr>
        <w:tc>
          <w:tcPr>
            <w:tcW w:w="2694" w:type="dxa"/>
            <w:shd w:val="clear" w:color="auto" w:fill="auto"/>
            <w:vAlign w:val="center"/>
          </w:tcPr>
          <w:p w:rsidR="005304C0" w:rsidRPr="00E51C9D" w:rsidRDefault="005304C0" w:rsidP="005304C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709" w:type="dxa"/>
            <w:shd w:val="clear" w:color="auto" w:fill="auto"/>
            <w:vAlign w:val="center"/>
          </w:tcPr>
          <w:p w:rsidR="005304C0" w:rsidRPr="00E51C9D" w:rsidRDefault="005304C0" w:rsidP="005304C0">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992" w:type="dxa"/>
            <w:vAlign w:val="center"/>
          </w:tcPr>
          <w:p w:rsidR="005304C0" w:rsidRPr="00E51C9D" w:rsidRDefault="005304C0" w:rsidP="005304C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1" w:type="dxa"/>
            <w:vAlign w:val="center"/>
          </w:tcPr>
          <w:p w:rsidR="005304C0" w:rsidRPr="00E51C9D" w:rsidRDefault="005304C0" w:rsidP="005304C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260" w:type="dxa"/>
            <w:vAlign w:val="center"/>
          </w:tcPr>
          <w:p w:rsidR="005304C0" w:rsidRPr="00E51C9D" w:rsidRDefault="005304C0" w:rsidP="005304C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992" w:type="dxa"/>
            <w:vAlign w:val="center"/>
          </w:tcPr>
          <w:p w:rsidR="005304C0" w:rsidRPr="00E51C9D" w:rsidRDefault="005304C0" w:rsidP="005304C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866" w:type="dxa"/>
            <w:vAlign w:val="center"/>
          </w:tcPr>
          <w:p w:rsidR="005304C0" w:rsidRPr="00E51C9D" w:rsidRDefault="005304C0" w:rsidP="005304C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1118" w:type="dxa"/>
            <w:vAlign w:val="center"/>
          </w:tcPr>
          <w:p w:rsidR="005304C0" w:rsidRPr="00E51C9D" w:rsidRDefault="005304C0" w:rsidP="005304C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851" w:type="dxa"/>
            <w:vAlign w:val="center"/>
          </w:tcPr>
          <w:p w:rsidR="005304C0" w:rsidRPr="00E51C9D" w:rsidRDefault="005304C0" w:rsidP="005304C0">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4161C8" w:rsidRPr="00E51C9D" w:rsidTr="004161C8">
        <w:trPr>
          <w:trHeight w:val="582"/>
          <w:jc w:val="center"/>
        </w:trPr>
        <w:tc>
          <w:tcPr>
            <w:tcW w:w="2694" w:type="dxa"/>
            <w:shd w:val="clear" w:color="auto" w:fill="auto"/>
          </w:tcPr>
          <w:p w:rsidR="004161C8" w:rsidRPr="00E51C9D" w:rsidRDefault="004161C8" w:rsidP="005304C0">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Коммунальное обслуживание</w:t>
            </w:r>
          </w:p>
        </w:tc>
        <w:tc>
          <w:tcPr>
            <w:tcW w:w="709" w:type="dxa"/>
            <w:shd w:val="clear" w:color="auto" w:fill="auto"/>
          </w:tcPr>
          <w:p w:rsidR="004161C8" w:rsidRPr="00E51C9D" w:rsidRDefault="004161C8" w:rsidP="005304C0">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3.1</w:t>
            </w:r>
          </w:p>
        </w:tc>
        <w:tc>
          <w:tcPr>
            <w:tcW w:w="992" w:type="dxa"/>
            <w:vMerge w:val="restart"/>
            <w:vAlign w:val="center"/>
          </w:tcPr>
          <w:p w:rsidR="004161C8" w:rsidRPr="00E51C9D" w:rsidRDefault="004161C8" w:rsidP="004161C8">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p w:rsidR="004161C8" w:rsidRPr="00E51C9D" w:rsidRDefault="004161C8" w:rsidP="004161C8">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20000</w:t>
            </w:r>
          </w:p>
          <w:p w:rsidR="004161C8" w:rsidRPr="00E51C9D" w:rsidRDefault="004161C8" w:rsidP="004161C8">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851" w:type="dxa"/>
            <w:vMerge w:val="restart"/>
            <w:vAlign w:val="center"/>
          </w:tcPr>
          <w:p w:rsidR="004161C8" w:rsidRPr="00E51C9D" w:rsidRDefault="004161C8" w:rsidP="004161C8">
            <w:pPr>
              <w:ind w:firstLine="0"/>
              <w:jc w:val="center"/>
              <w:rPr>
                <w:rFonts w:ascii="Times New Roman" w:hAnsi="Times New Roman" w:cs="Times New Roman"/>
                <w:sz w:val="24"/>
                <w:szCs w:val="24"/>
              </w:rPr>
            </w:pPr>
            <w:r w:rsidRPr="00E51C9D">
              <w:rPr>
                <w:rFonts w:ascii="Times New Roman" w:hAnsi="Times New Roman" w:cs="Times New Roman"/>
                <w:sz w:val="24"/>
                <w:szCs w:val="24"/>
              </w:rPr>
              <w:t>12 м</w:t>
            </w:r>
          </w:p>
        </w:tc>
        <w:tc>
          <w:tcPr>
            <w:tcW w:w="1260" w:type="dxa"/>
            <w:vMerge w:val="restart"/>
            <w:vAlign w:val="center"/>
          </w:tcPr>
          <w:p w:rsidR="004161C8" w:rsidRPr="00E51C9D" w:rsidRDefault="004161C8" w:rsidP="004161C8">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 м</w:t>
            </w:r>
          </w:p>
        </w:tc>
        <w:tc>
          <w:tcPr>
            <w:tcW w:w="992" w:type="dxa"/>
            <w:vMerge w:val="restart"/>
            <w:vAlign w:val="center"/>
          </w:tcPr>
          <w:p w:rsidR="004161C8" w:rsidRPr="00E51C9D" w:rsidRDefault="004161C8" w:rsidP="004161C8">
            <w:pPr>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66" w:type="dxa"/>
            <w:vMerge w:val="restart"/>
            <w:vAlign w:val="center"/>
          </w:tcPr>
          <w:p w:rsidR="004161C8" w:rsidRPr="00E51C9D" w:rsidRDefault="004161C8" w:rsidP="004161C8">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2</w:t>
            </w:r>
          </w:p>
        </w:tc>
        <w:tc>
          <w:tcPr>
            <w:tcW w:w="1118" w:type="dxa"/>
            <w:vMerge w:val="restart"/>
            <w:vAlign w:val="center"/>
          </w:tcPr>
          <w:p w:rsidR="004161C8" w:rsidRPr="00E51C9D" w:rsidRDefault="004161C8" w:rsidP="004161C8">
            <w:pPr>
              <w:ind w:firstLine="0"/>
              <w:jc w:val="center"/>
              <w:rPr>
                <w:rFonts w:ascii="Times New Roman" w:hAnsi="Times New Roman" w:cs="Times New Roman"/>
                <w:sz w:val="24"/>
                <w:szCs w:val="24"/>
              </w:rPr>
            </w:pPr>
            <w:r w:rsidRPr="00E51C9D">
              <w:rPr>
                <w:rFonts w:ascii="Times New Roman" w:hAnsi="Times New Roman" w:cs="Times New Roman"/>
                <w:sz w:val="24"/>
                <w:szCs w:val="24"/>
              </w:rPr>
              <w:t>20</w:t>
            </w:r>
          </w:p>
        </w:tc>
        <w:tc>
          <w:tcPr>
            <w:tcW w:w="851" w:type="dxa"/>
            <w:vMerge w:val="restart"/>
            <w:vAlign w:val="center"/>
          </w:tcPr>
          <w:p w:rsidR="004161C8" w:rsidRPr="00E51C9D" w:rsidRDefault="004161C8" w:rsidP="004161C8">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65%</w:t>
            </w:r>
          </w:p>
        </w:tc>
      </w:tr>
      <w:tr w:rsidR="004161C8" w:rsidRPr="00E51C9D" w:rsidTr="004161C8">
        <w:trPr>
          <w:trHeight w:val="345"/>
          <w:jc w:val="center"/>
        </w:trPr>
        <w:tc>
          <w:tcPr>
            <w:tcW w:w="2694" w:type="dxa"/>
            <w:shd w:val="clear" w:color="auto" w:fill="auto"/>
          </w:tcPr>
          <w:p w:rsidR="004161C8" w:rsidRPr="00E51C9D" w:rsidRDefault="004161C8" w:rsidP="004161C8">
            <w:pPr>
              <w:shd w:val="clear" w:color="auto" w:fill="FFFFFF"/>
              <w:ind w:left="90" w:firstLine="0"/>
              <w:rPr>
                <w:rFonts w:ascii="Times New Roman" w:hAnsi="Times New Roman" w:cs="Times New Roman"/>
                <w:sz w:val="24"/>
                <w:szCs w:val="24"/>
                <w:lang w:val="en-US"/>
              </w:rPr>
            </w:pPr>
            <w:r w:rsidRPr="00E51C9D">
              <w:rPr>
                <w:rFonts w:ascii="Times New Roman" w:hAnsi="Times New Roman" w:cs="Times New Roman"/>
                <w:sz w:val="24"/>
                <w:szCs w:val="24"/>
              </w:rPr>
              <w:t>Предоставление коммунальных услуг</w:t>
            </w:r>
            <w:r w:rsidR="002365E6" w:rsidRPr="00E51C9D">
              <w:rPr>
                <w:rFonts w:ascii="Times New Roman" w:hAnsi="Times New Roman" w:cs="Times New Roman"/>
                <w:sz w:val="24"/>
                <w:szCs w:val="24"/>
                <w:lang w:val="en-US"/>
              </w:rPr>
              <w:t>*</w:t>
            </w:r>
          </w:p>
        </w:tc>
        <w:tc>
          <w:tcPr>
            <w:tcW w:w="709" w:type="dxa"/>
            <w:shd w:val="clear" w:color="auto" w:fill="auto"/>
          </w:tcPr>
          <w:p w:rsidR="004161C8" w:rsidRPr="00E51C9D" w:rsidRDefault="004161C8" w:rsidP="005304C0">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3.1.1</w:t>
            </w:r>
          </w:p>
        </w:tc>
        <w:tc>
          <w:tcPr>
            <w:tcW w:w="992" w:type="dxa"/>
            <w:vMerge/>
          </w:tcPr>
          <w:p w:rsidR="004161C8" w:rsidRPr="00E51C9D" w:rsidRDefault="004161C8" w:rsidP="005304C0">
            <w:pPr>
              <w:widowControl w:val="0"/>
              <w:ind w:firstLine="0"/>
              <w:jc w:val="center"/>
              <w:rPr>
                <w:rFonts w:ascii="Times New Roman" w:hAnsi="Times New Roman" w:cs="Times New Roman"/>
                <w:sz w:val="24"/>
                <w:szCs w:val="24"/>
              </w:rPr>
            </w:pPr>
          </w:p>
        </w:tc>
        <w:tc>
          <w:tcPr>
            <w:tcW w:w="851" w:type="dxa"/>
            <w:vMerge/>
          </w:tcPr>
          <w:p w:rsidR="004161C8" w:rsidRPr="00E51C9D" w:rsidRDefault="004161C8" w:rsidP="005304C0">
            <w:pPr>
              <w:ind w:firstLine="0"/>
              <w:jc w:val="center"/>
              <w:rPr>
                <w:rFonts w:ascii="Times New Roman" w:hAnsi="Times New Roman" w:cs="Times New Roman"/>
                <w:sz w:val="24"/>
                <w:szCs w:val="24"/>
              </w:rPr>
            </w:pPr>
          </w:p>
        </w:tc>
        <w:tc>
          <w:tcPr>
            <w:tcW w:w="1260" w:type="dxa"/>
            <w:vMerge/>
          </w:tcPr>
          <w:p w:rsidR="004161C8" w:rsidRPr="00E51C9D" w:rsidRDefault="004161C8" w:rsidP="005304C0">
            <w:pPr>
              <w:widowControl w:val="0"/>
              <w:ind w:firstLine="0"/>
              <w:jc w:val="center"/>
              <w:rPr>
                <w:rFonts w:ascii="Times New Roman" w:hAnsi="Times New Roman" w:cs="Times New Roman"/>
                <w:sz w:val="24"/>
                <w:szCs w:val="24"/>
              </w:rPr>
            </w:pPr>
          </w:p>
        </w:tc>
        <w:tc>
          <w:tcPr>
            <w:tcW w:w="992" w:type="dxa"/>
            <w:vMerge/>
          </w:tcPr>
          <w:p w:rsidR="004161C8" w:rsidRPr="00E51C9D" w:rsidRDefault="004161C8" w:rsidP="005304C0">
            <w:pPr>
              <w:ind w:firstLine="0"/>
              <w:jc w:val="center"/>
              <w:rPr>
                <w:rFonts w:ascii="Times New Roman" w:hAnsi="Times New Roman" w:cs="Times New Roman"/>
                <w:sz w:val="24"/>
                <w:szCs w:val="24"/>
              </w:rPr>
            </w:pPr>
          </w:p>
        </w:tc>
        <w:tc>
          <w:tcPr>
            <w:tcW w:w="866" w:type="dxa"/>
            <w:vMerge/>
          </w:tcPr>
          <w:p w:rsidR="004161C8" w:rsidRPr="00E51C9D" w:rsidRDefault="004161C8" w:rsidP="005304C0">
            <w:pPr>
              <w:widowControl w:val="0"/>
              <w:ind w:firstLine="0"/>
              <w:jc w:val="center"/>
              <w:rPr>
                <w:rFonts w:ascii="Times New Roman" w:hAnsi="Times New Roman" w:cs="Times New Roman"/>
                <w:sz w:val="24"/>
                <w:szCs w:val="24"/>
              </w:rPr>
            </w:pPr>
          </w:p>
        </w:tc>
        <w:tc>
          <w:tcPr>
            <w:tcW w:w="1118" w:type="dxa"/>
            <w:vMerge/>
          </w:tcPr>
          <w:p w:rsidR="004161C8" w:rsidRPr="00E51C9D" w:rsidRDefault="004161C8" w:rsidP="005304C0">
            <w:pPr>
              <w:ind w:firstLine="0"/>
              <w:jc w:val="center"/>
              <w:rPr>
                <w:rFonts w:ascii="Times New Roman" w:hAnsi="Times New Roman" w:cs="Times New Roman"/>
                <w:sz w:val="24"/>
                <w:szCs w:val="24"/>
              </w:rPr>
            </w:pPr>
          </w:p>
        </w:tc>
        <w:tc>
          <w:tcPr>
            <w:tcW w:w="851" w:type="dxa"/>
            <w:vMerge/>
          </w:tcPr>
          <w:p w:rsidR="004161C8" w:rsidRPr="00E51C9D" w:rsidRDefault="004161C8" w:rsidP="005304C0">
            <w:pPr>
              <w:widowControl w:val="0"/>
              <w:ind w:firstLine="0"/>
              <w:jc w:val="center"/>
              <w:rPr>
                <w:rFonts w:ascii="Times New Roman" w:hAnsi="Times New Roman" w:cs="Times New Roman"/>
                <w:sz w:val="24"/>
                <w:szCs w:val="24"/>
              </w:rPr>
            </w:pPr>
          </w:p>
        </w:tc>
      </w:tr>
      <w:tr w:rsidR="004161C8" w:rsidRPr="00E51C9D" w:rsidTr="004161C8">
        <w:trPr>
          <w:trHeight w:val="345"/>
          <w:jc w:val="center"/>
        </w:trPr>
        <w:tc>
          <w:tcPr>
            <w:tcW w:w="2694" w:type="dxa"/>
            <w:shd w:val="clear" w:color="auto" w:fill="auto"/>
          </w:tcPr>
          <w:p w:rsidR="004161C8" w:rsidRPr="00E51C9D" w:rsidRDefault="004161C8" w:rsidP="005304C0">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709" w:type="dxa"/>
            <w:shd w:val="clear" w:color="auto" w:fill="auto"/>
          </w:tcPr>
          <w:p w:rsidR="004161C8" w:rsidRPr="00E51C9D" w:rsidRDefault="004161C8" w:rsidP="005304C0">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3.1.2</w:t>
            </w:r>
          </w:p>
        </w:tc>
        <w:tc>
          <w:tcPr>
            <w:tcW w:w="992" w:type="dxa"/>
            <w:vMerge/>
          </w:tcPr>
          <w:p w:rsidR="004161C8" w:rsidRPr="00E51C9D" w:rsidRDefault="004161C8" w:rsidP="005304C0">
            <w:pPr>
              <w:widowControl w:val="0"/>
              <w:ind w:firstLine="0"/>
              <w:jc w:val="center"/>
              <w:rPr>
                <w:rFonts w:ascii="Times New Roman" w:hAnsi="Times New Roman" w:cs="Times New Roman"/>
                <w:sz w:val="24"/>
                <w:szCs w:val="24"/>
              </w:rPr>
            </w:pPr>
          </w:p>
        </w:tc>
        <w:tc>
          <w:tcPr>
            <w:tcW w:w="851" w:type="dxa"/>
            <w:vMerge/>
          </w:tcPr>
          <w:p w:rsidR="004161C8" w:rsidRPr="00E51C9D" w:rsidRDefault="004161C8" w:rsidP="005304C0">
            <w:pPr>
              <w:ind w:firstLine="0"/>
              <w:jc w:val="center"/>
              <w:rPr>
                <w:rFonts w:ascii="Times New Roman" w:hAnsi="Times New Roman" w:cs="Times New Roman"/>
                <w:sz w:val="24"/>
                <w:szCs w:val="24"/>
              </w:rPr>
            </w:pPr>
          </w:p>
        </w:tc>
        <w:tc>
          <w:tcPr>
            <w:tcW w:w="1260" w:type="dxa"/>
            <w:vMerge/>
          </w:tcPr>
          <w:p w:rsidR="004161C8" w:rsidRPr="00E51C9D" w:rsidRDefault="004161C8" w:rsidP="005304C0">
            <w:pPr>
              <w:widowControl w:val="0"/>
              <w:ind w:firstLine="0"/>
              <w:jc w:val="center"/>
              <w:rPr>
                <w:rFonts w:ascii="Times New Roman" w:hAnsi="Times New Roman" w:cs="Times New Roman"/>
                <w:sz w:val="24"/>
                <w:szCs w:val="24"/>
              </w:rPr>
            </w:pPr>
          </w:p>
        </w:tc>
        <w:tc>
          <w:tcPr>
            <w:tcW w:w="992" w:type="dxa"/>
            <w:vMerge/>
          </w:tcPr>
          <w:p w:rsidR="004161C8" w:rsidRPr="00E51C9D" w:rsidRDefault="004161C8" w:rsidP="005304C0">
            <w:pPr>
              <w:ind w:firstLine="0"/>
              <w:jc w:val="center"/>
              <w:rPr>
                <w:rFonts w:ascii="Times New Roman" w:hAnsi="Times New Roman" w:cs="Times New Roman"/>
                <w:sz w:val="24"/>
                <w:szCs w:val="24"/>
              </w:rPr>
            </w:pPr>
          </w:p>
        </w:tc>
        <w:tc>
          <w:tcPr>
            <w:tcW w:w="866" w:type="dxa"/>
            <w:vMerge/>
          </w:tcPr>
          <w:p w:rsidR="004161C8" w:rsidRPr="00E51C9D" w:rsidRDefault="004161C8" w:rsidP="005304C0">
            <w:pPr>
              <w:widowControl w:val="0"/>
              <w:ind w:firstLine="0"/>
              <w:jc w:val="center"/>
              <w:rPr>
                <w:rFonts w:ascii="Times New Roman" w:hAnsi="Times New Roman" w:cs="Times New Roman"/>
                <w:sz w:val="24"/>
                <w:szCs w:val="24"/>
              </w:rPr>
            </w:pPr>
          </w:p>
        </w:tc>
        <w:tc>
          <w:tcPr>
            <w:tcW w:w="1118" w:type="dxa"/>
            <w:vMerge/>
          </w:tcPr>
          <w:p w:rsidR="004161C8" w:rsidRPr="00E51C9D" w:rsidRDefault="004161C8" w:rsidP="005304C0">
            <w:pPr>
              <w:ind w:firstLine="0"/>
              <w:jc w:val="center"/>
              <w:rPr>
                <w:rFonts w:ascii="Times New Roman" w:hAnsi="Times New Roman" w:cs="Times New Roman"/>
                <w:sz w:val="24"/>
                <w:szCs w:val="24"/>
              </w:rPr>
            </w:pPr>
          </w:p>
        </w:tc>
        <w:tc>
          <w:tcPr>
            <w:tcW w:w="851" w:type="dxa"/>
            <w:vMerge/>
          </w:tcPr>
          <w:p w:rsidR="004161C8" w:rsidRPr="00E51C9D" w:rsidRDefault="004161C8" w:rsidP="005304C0">
            <w:pPr>
              <w:widowControl w:val="0"/>
              <w:ind w:firstLine="0"/>
              <w:jc w:val="center"/>
              <w:rPr>
                <w:rFonts w:ascii="Times New Roman" w:hAnsi="Times New Roman" w:cs="Times New Roman"/>
                <w:sz w:val="24"/>
                <w:szCs w:val="24"/>
              </w:rPr>
            </w:pPr>
          </w:p>
        </w:tc>
      </w:tr>
      <w:tr w:rsidR="002365E6" w:rsidRPr="00E51C9D" w:rsidTr="00C24F85">
        <w:trPr>
          <w:trHeight w:val="345"/>
          <w:jc w:val="center"/>
        </w:trPr>
        <w:tc>
          <w:tcPr>
            <w:tcW w:w="10333" w:type="dxa"/>
            <w:gridSpan w:val="9"/>
            <w:shd w:val="clear" w:color="auto" w:fill="auto"/>
          </w:tcPr>
          <w:p w:rsidR="002365E6" w:rsidRPr="00E51C9D" w:rsidRDefault="002365E6" w:rsidP="002365E6">
            <w:pPr>
              <w:widowControl w:val="0"/>
              <w:ind w:firstLine="0"/>
              <w:jc w:val="left"/>
              <w:rPr>
                <w:rFonts w:ascii="Times New Roman" w:hAnsi="Times New Roman" w:cs="Times New Roman"/>
                <w:sz w:val="24"/>
                <w:szCs w:val="24"/>
              </w:rPr>
            </w:pPr>
            <w:r w:rsidRPr="00E51C9D">
              <w:rPr>
                <w:rFonts w:ascii="Times New Roman" w:hAnsi="Times New Roman" w:cs="Times New Roman"/>
                <w:sz w:val="24"/>
                <w:szCs w:val="24"/>
              </w:rPr>
              <w:t>*Для линейных, головных и сопутствующих объектов инженерной инфраструктуры предельные параметры определяются в соответствии с техническими и санитарными нормами</w:t>
            </w:r>
          </w:p>
        </w:tc>
      </w:tr>
      <w:tr w:rsidR="005304C0" w:rsidRPr="00E51C9D" w:rsidTr="00FE118D">
        <w:trPr>
          <w:trHeight w:val="20"/>
          <w:jc w:val="center"/>
        </w:trPr>
        <w:tc>
          <w:tcPr>
            <w:tcW w:w="2694" w:type="dxa"/>
            <w:shd w:val="clear" w:color="auto" w:fill="auto"/>
          </w:tcPr>
          <w:p w:rsidR="005304C0" w:rsidRPr="00E51C9D" w:rsidRDefault="005304C0" w:rsidP="005304C0">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Энергетика</w:t>
            </w:r>
          </w:p>
        </w:tc>
        <w:tc>
          <w:tcPr>
            <w:tcW w:w="709" w:type="dxa"/>
            <w:shd w:val="clear" w:color="auto" w:fill="auto"/>
          </w:tcPr>
          <w:p w:rsidR="005304C0" w:rsidRPr="00E51C9D" w:rsidRDefault="005304C0" w:rsidP="005304C0">
            <w:pPr>
              <w:pStyle w:val="aff1"/>
              <w:ind w:firstLine="0"/>
              <w:jc w:val="center"/>
              <w:rPr>
                <w:color w:val="auto"/>
              </w:rPr>
            </w:pPr>
            <w:r w:rsidRPr="00E51C9D">
              <w:rPr>
                <w:color w:val="auto"/>
              </w:rPr>
              <w:t>6.7</w:t>
            </w:r>
          </w:p>
        </w:tc>
        <w:tc>
          <w:tcPr>
            <w:tcW w:w="992" w:type="dxa"/>
          </w:tcPr>
          <w:p w:rsidR="005304C0" w:rsidRPr="00E51C9D" w:rsidRDefault="005304C0" w:rsidP="005304C0">
            <w:pPr>
              <w:pStyle w:val="aff1"/>
              <w:ind w:firstLine="0"/>
              <w:jc w:val="center"/>
              <w:rPr>
                <w:color w:val="auto"/>
              </w:rPr>
            </w:pPr>
            <w:r w:rsidRPr="00E51C9D">
              <w:rPr>
                <w:color w:val="auto"/>
              </w:rPr>
              <w:t>200/</w:t>
            </w:r>
          </w:p>
          <w:p w:rsidR="005304C0" w:rsidRPr="00E51C9D" w:rsidRDefault="005304C0" w:rsidP="005304C0">
            <w:pPr>
              <w:pStyle w:val="aff1"/>
              <w:ind w:firstLine="0"/>
              <w:jc w:val="center"/>
              <w:rPr>
                <w:color w:val="auto"/>
              </w:rPr>
            </w:pPr>
            <w:r w:rsidRPr="00E51C9D">
              <w:rPr>
                <w:color w:val="auto"/>
              </w:rPr>
              <w:t>20000</w:t>
            </w:r>
          </w:p>
          <w:p w:rsidR="005304C0" w:rsidRPr="00E51C9D" w:rsidRDefault="005304C0" w:rsidP="005304C0">
            <w:pPr>
              <w:pStyle w:val="aff1"/>
              <w:ind w:firstLine="0"/>
              <w:jc w:val="center"/>
              <w:rPr>
                <w:color w:val="auto"/>
              </w:rPr>
            </w:pPr>
            <w:r w:rsidRPr="00E51C9D">
              <w:rPr>
                <w:color w:val="auto"/>
              </w:rPr>
              <w:t>кв.м</w:t>
            </w:r>
          </w:p>
        </w:tc>
        <w:tc>
          <w:tcPr>
            <w:tcW w:w="851" w:type="dxa"/>
          </w:tcPr>
          <w:p w:rsidR="005304C0" w:rsidRPr="00E51C9D" w:rsidRDefault="005304C0" w:rsidP="005304C0">
            <w:pPr>
              <w:pStyle w:val="aff1"/>
              <w:ind w:firstLine="0"/>
              <w:jc w:val="center"/>
              <w:rPr>
                <w:color w:val="auto"/>
              </w:rPr>
            </w:pPr>
            <w:r w:rsidRPr="00E51C9D">
              <w:rPr>
                <w:color w:val="auto"/>
              </w:rPr>
              <w:t>Не регламентируется</w:t>
            </w:r>
          </w:p>
        </w:tc>
        <w:tc>
          <w:tcPr>
            <w:tcW w:w="1260" w:type="dxa"/>
          </w:tcPr>
          <w:p w:rsidR="005304C0" w:rsidRPr="00E51C9D" w:rsidRDefault="005304C0" w:rsidP="005304C0">
            <w:pPr>
              <w:pStyle w:val="aff1"/>
              <w:ind w:firstLine="0"/>
              <w:jc w:val="center"/>
              <w:rPr>
                <w:color w:val="auto"/>
              </w:rPr>
            </w:pPr>
            <w:r w:rsidRPr="00E51C9D">
              <w:rPr>
                <w:color w:val="auto"/>
              </w:rPr>
              <w:t>5 м</w:t>
            </w:r>
          </w:p>
        </w:tc>
        <w:tc>
          <w:tcPr>
            <w:tcW w:w="992" w:type="dxa"/>
          </w:tcPr>
          <w:p w:rsidR="005304C0" w:rsidRPr="00E51C9D" w:rsidRDefault="005304C0" w:rsidP="005304C0">
            <w:pPr>
              <w:pStyle w:val="aff1"/>
              <w:ind w:firstLine="0"/>
              <w:jc w:val="center"/>
              <w:rPr>
                <w:color w:val="auto"/>
              </w:rPr>
            </w:pPr>
            <w:r w:rsidRPr="00E51C9D">
              <w:rPr>
                <w:color w:val="auto"/>
              </w:rPr>
              <w:t>3 м</w:t>
            </w:r>
          </w:p>
        </w:tc>
        <w:tc>
          <w:tcPr>
            <w:tcW w:w="866" w:type="dxa"/>
          </w:tcPr>
          <w:p w:rsidR="005304C0" w:rsidRPr="00E51C9D" w:rsidRDefault="005304C0" w:rsidP="005304C0">
            <w:pPr>
              <w:pStyle w:val="aff1"/>
              <w:ind w:firstLine="0"/>
              <w:jc w:val="center"/>
              <w:rPr>
                <w:color w:val="auto"/>
              </w:rPr>
            </w:pPr>
            <w:r w:rsidRPr="00E51C9D">
              <w:rPr>
                <w:color w:val="auto"/>
              </w:rPr>
              <w:t>2</w:t>
            </w:r>
          </w:p>
        </w:tc>
        <w:tc>
          <w:tcPr>
            <w:tcW w:w="1118" w:type="dxa"/>
          </w:tcPr>
          <w:p w:rsidR="005304C0" w:rsidRPr="00E51C9D" w:rsidRDefault="005304C0" w:rsidP="005304C0">
            <w:pPr>
              <w:pStyle w:val="aff1"/>
              <w:ind w:firstLine="0"/>
              <w:jc w:val="center"/>
              <w:rPr>
                <w:color w:val="auto"/>
              </w:rPr>
            </w:pPr>
            <w:r w:rsidRPr="00E51C9D">
              <w:rPr>
                <w:color w:val="auto"/>
              </w:rPr>
              <w:t>20 м</w:t>
            </w:r>
          </w:p>
          <w:p w:rsidR="005304C0" w:rsidRPr="00E51C9D" w:rsidRDefault="005304C0" w:rsidP="005304C0">
            <w:pPr>
              <w:pStyle w:val="aff1"/>
              <w:ind w:firstLine="0"/>
              <w:jc w:val="center"/>
              <w:rPr>
                <w:color w:val="auto"/>
              </w:rPr>
            </w:pPr>
          </w:p>
        </w:tc>
        <w:tc>
          <w:tcPr>
            <w:tcW w:w="851" w:type="dxa"/>
          </w:tcPr>
          <w:p w:rsidR="005304C0" w:rsidRPr="00E51C9D" w:rsidRDefault="005304C0" w:rsidP="005304C0">
            <w:pPr>
              <w:pStyle w:val="aff1"/>
              <w:ind w:firstLine="0"/>
              <w:jc w:val="center"/>
              <w:rPr>
                <w:color w:val="auto"/>
              </w:rPr>
            </w:pPr>
            <w:r w:rsidRPr="00E51C9D">
              <w:rPr>
                <w:color w:val="auto"/>
              </w:rPr>
              <w:t>65%</w:t>
            </w:r>
          </w:p>
        </w:tc>
      </w:tr>
      <w:tr w:rsidR="005304C0" w:rsidRPr="00E51C9D" w:rsidTr="00FE118D">
        <w:trPr>
          <w:cantSplit/>
          <w:trHeight w:val="843"/>
          <w:jc w:val="center"/>
        </w:trPr>
        <w:tc>
          <w:tcPr>
            <w:tcW w:w="2694" w:type="dxa"/>
            <w:shd w:val="clear" w:color="auto" w:fill="auto"/>
          </w:tcPr>
          <w:p w:rsidR="005304C0" w:rsidRPr="00E51C9D" w:rsidRDefault="005304C0" w:rsidP="005304C0">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Трубопроводный транспорт</w:t>
            </w:r>
          </w:p>
        </w:tc>
        <w:tc>
          <w:tcPr>
            <w:tcW w:w="709" w:type="dxa"/>
            <w:shd w:val="clear" w:color="auto" w:fill="auto"/>
          </w:tcPr>
          <w:p w:rsidR="005304C0" w:rsidRPr="00E51C9D" w:rsidRDefault="005304C0" w:rsidP="005304C0">
            <w:pPr>
              <w:pStyle w:val="aff1"/>
              <w:ind w:firstLine="0"/>
              <w:jc w:val="center"/>
              <w:rPr>
                <w:color w:val="auto"/>
              </w:rPr>
            </w:pPr>
            <w:bookmarkStart w:id="476" w:name="Par426"/>
            <w:bookmarkEnd w:id="476"/>
            <w:r w:rsidRPr="00E51C9D">
              <w:rPr>
                <w:color w:val="auto"/>
              </w:rPr>
              <w:t>7.5</w:t>
            </w:r>
          </w:p>
        </w:tc>
        <w:tc>
          <w:tcPr>
            <w:tcW w:w="992" w:type="dxa"/>
          </w:tcPr>
          <w:p w:rsidR="005304C0" w:rsidRPr="00E51C9D" w:rsidRDefault="005304C0" w:rsidP="005304C0">
            <w:pPr>
              <w:pStyle w:val="aff1"/>
              <w:ind w:firstLine="0"/>
              <w:jc w:val="center"/>
              <w:rPr>
                <w:color w:val="auto"/>
              </w:rPr>
            </w:pPr>
            <w:r w:rsidRPr="00E51C9D">
              <w:rPr>
                <w:color w:val="auto"/>
              </w:rPr>
              <w:t>200/</w:t>
            </w:r>
          </w:p>
          <w:p w:rsidR="005304C0" w:rsidRPr="00E51C9D" w:rsidRDefault="005304C0" w:rsidP="005304C0">
            <w:pPr>
              <w:pStyle w:val="aff1"/>
              <w:ind w:firstLine="0"/>
              <w:jc w:val="center"/>
              <w:rPr>
                <w:color w:val="auto"/>
              </w:rPr>
            </w:pPr>
            <w:r w:rsidRPr="00E51C9D">
              <w:rPr>
                <w:color w:val="auto"/>
              </w:rPr>
              <w:t>20000</w:t>
            </w:r>
          </w:p>
          <w:p w:rsidR="005304C0" w:rsidRPr="00E51C9D" w:rsidRDefault="005304C0" w:rsidP="005304C0">
            <w:pPr>
              <w:pStyle w:val="aff1"/>
              <w:ind w:firstLine="0"/>
              <w:jc w:val="center"/>
              <w:rPr>
                <w:color w:val="auto"/>
              </w:rPr>
            </w:pPr>
            <w:r w:rsidRPr="00E51C9D">
              <w:rPr>
                <w:color w:val="auto"/>
              </w:rPr>
              <w:t>кв.м</w:t>
            </w:r>
          </w:p>
        </w:tc>
        <w:tc>
          <w:tcPr>
            <w:tcW w:w="851" w:type="dxa"/>
          </w:tcPr>
          <w:p w:rsidR="005304C0" w:rsidRPr="00E51C9D" w:rsidRDefault="005304C0" w:rsidP="005304C0">
            <w:pPr>
              <w:pStyle w:val="aff1"/>
              <w:ind w:firstLine="0"/>
              <w:jc w:val="center"/>
              <w:rPr>
                <w:color w:val="auto"/>
              </w:rPr>
            </w:pPr>
            <w:r w:rsidRPr="00E51C9D">
              <w:rPr>
                <w:color w:val="auto"/>
              </w:rPr>
              <w:t>Не регламентируется</w:t>
            </w:r>
          </w:p>
        </w:tc>
        <w:tc>
          <w:tcPr>
            <w:tcW w:w="1260" w:type="dxa"/>
          </w:tcPr>
          <w:p w:rsidR="005304C0" w:rsidRPr="00E51C9D" w:rsidRDefault="005304C0" w:rsidP="005304C0">
            <w:pPr>
              <w:pStyle w:val="aff1"/>
              <w:ind w:firstLine="0"/>
              <w:jc w:val="center"/>
              <w:rPr>
                <w:color w:val="auto"/>
              </w:rPr>
            </w:pPr>
            <w:r w:rsidRPr="00E51C9D">
              <w:rPr>
                <w:color w:val="auto"/>
              </w:rPr>
              <w:t>5 м</w:t>
            </w:r>
          </w:p>
        </w:tc>
        <w:tc>
          <w:tcPr>
            <w:tcW w:w="992" w:type="dxa"/>
          </w:tcPr>
          <w:p w:rsidR="005304C0" w:rsidRPr="00E51C9D" w:rsidRDefault="005304C0" w:rsidP="005304C0">
            <w:pPr>
              <w:pStyle w:val="aff1"/>
              <w:ind w:firstLine="0"/>
              <w:jc w:val="center"/>
              <w:rPr>
                <w:color w:val="auto"/>
              </w:rPr>
            </w:pPr>
            <w:r w:rsidRPr="00E51C9D">
              <w:rPr>
                <w:color w:val="auto"/>
              </w:rPr>
              <w:t>3 м</w:t>
            </w:r>
          </w:p>
        </w:tc>
        <w:tc>
          <w:tcPr>
            <w:tcW w:w="866" w:type="dxa"/>
          </w:tcPr>
          <w:p w:rsidR="005304C0" w:rsidRPr="00E51C9D" w:rsidRDefault="005304C0" w:rsidP="005304C0">
            <w:pPr>
              <w:pStyle w:val="aff1"/>
              <w:ind w:firstLine="0"/>
              <w:jc w:val="center"/>
              <w:rPr>
                <w:color w:val="auto"/>
              </w:rPr>
            </w:pPr>
            <w:r w:rsidRPr="00E51C9D">
              <w:rPr>
                <w:color w:val="auto"/>
              </w:rPr>
              <w:t>2</w:t>
            </w:r>
          </w:p>
        </w:tc>
        <w:tc>
          <w:tcPr>
            <w:tcW w:w="1118" w:type="dxa"/>
          </w:tcPr>
          <w:p w:rsidR="005304C0" w:rsidRPr="00E51C9D" w:rsidRDefault="005304C0" w:rsidP="005304C0">
            <w:pPr>
              <w:pStyle w:val="aff1"/>
              <w:ind w:firstLine="0"/>
              <w:jc w:val="center"/>
              <w:rPr>
                <w:color w:val="auto"/>
              </w:rPr>
            </w:pPr>
            <w:r w:rsidRPr="00E51C9D">
              <w:rPr>
                <w:color w:val="auto"/>
              </w:rPr>
              <w:t>20 м</w:t>
            </w:r>
          </w:p>
          <w:p w:rsidR="005304C0" w:rsidRPr="00E51C9D" w:rsidRDefault="005304C0" w:rsidP="005304C0">
            <w:pPr>
              <w:pStyle w:val="aff1"/>
              <w:ind w:firstLine="0"/>
              <w:jc w:val="center"/>
              <w:rPr>
                <w:color w:val="auto"/>
              </w:rPr>
            </w:pPr>
          </w:p>
        </w:tc>
        <w:tc>
          <w:tcPr>
            <w:tcW w:w="851" w:type="dxa"/>
          </w:tcPr>
          <w:p w:rsidR="005304C0" w:rsidRPr="00E51C9D" w:rsidRDefault="005304C0" w:rsidP="005304C0">
            <w:pPr>
              <w:pStyle w:val="aff1"/>
              <w:ind w:firstLine="0"/>
              <w:jc w:val="center"/>
              <w:rPr>
                <w:color w:val="auto"/>
              </w:rPr>
            </w:pPr>
            <w:r w:rsidRPr="00E51C9D">
              <w:rPr>
                <w:color w:val="auto"/>
              </w:rPr>
              <w:t>65%</w:t>
            </w:r>
          </w:p>
        </w:tc>
      </w:tr>
      <w:tr w:rsidR="005304C0" w:rsidRPr="00E51C9D" w:rsidTr="00FE118D">
        <w:trPr>
          <w:cantSplit/>
          <w:trHeight w:val="843"/>
          <w:jc w:val="center"/>
        </w:trPr>
        <w:tc>
          <w:tcPr>
            <w:tcW w:w="2694" w:type="dxa"/>
            <w:shd w:val="clear" w:color="auto" w:fill="auto"/>
          </w:tcPr>
          <w:p w:rsidR="005304C0" w:rsidRPr="00E51C9D" w:rsidRDefault="005304C0" w:rsidP="005304C0">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Гидротехнические сооружения</w:t>
            </w:r>
          </w:p>
        </w:tc>
        <w:tc>
          <w:tcPr>
            <w:tcW w:w="709" w:type="dxa"/>
            <w:shd w:val="clear" w:color="auto" w:fill="auto"/>
          </w:tcPr>
          <w:p w:rsidR="005304C0" w:rsidRPr="00E51C9D" w:rsidRDefault="005304C0" w:rsidP="005304C0">
            <w:pPr>
              <w:pStyle w:val="aff1"/>
              <w:ind w:firstLine="0"/>
              <w:jc w:val="center"/>
              <w:rPr>
                <w:color w:val="auto"/>
              </w:rPr>
            </w:pPr>
            <w:r w:rsidRPr="00E51C9D">
              <w:rPr>
                <w:color w:val="auto"/>
              </w:rPr>
              <w:t>11.3</w:t>
            </w:r>
          </w:p>
        </w:tc>
        <w:tc>
          <w:tcPr>
            <w:tcW w:w="992" w:type="dxa"/>
          </w:tcPr>
          <w:p w:rsidR="005304C0" w:rsidRPr="00E51C9D" w:rsidRDefault="005304C0" w:rsidP="005304C0">
            <w:pPr>
              <w:pStyle w:val="aff1"/>
              <w:ind w:firstLine="0"/>
              <w:jc w:val="center"/>
              <w:rPr>
                <w:color w:val="auto"/>
              </w:rPr>
            </w:pPr>
            <w:r w:rsidRPr="00E51C9D">
              <w:rPr>
                <w:color w:val="auto"/>
              </w:rPr>
              <w:t>10/</w:t>
            </w:r>
          </w:p>
          <w:p w:rsidR="005304C0" w:rsidRPr="00E51C9D" w:rsidRDefault="005304C0" w:rsidP="005304C0">
            <w:pPr>
              <w:pStyle w:val="aff1"/>
              <w:ind w:firstLine="0"/>
              <w:jc w:val="center"/>
              <w:rPr>
                <w:color w:val="auto"/>
              </w:rPr>
            </w:pPr>
            <w:r w:rsidRPr="00E51C9D">
              <w:rPr>
                <w:color w:val="auto"/>
              </w:rPr>
              <w:t>10000</w:t>
            </w:r>
          </w:p>
          <w:p w:rsidR="005304C0" w:rsidRPr="00E51C9D" w:rsidRDefault="005304C0" w:rsidP="005304C0">
            <w:pPr>
              <w:pStyle w:val="aff1"/>
              <w:ind w:firstLine="0"/>
              <w:jc w:val="center"/>
              <w:rPr>
                <w:color w:val="auto"/>
              </w:rPr>
            </w:pPr>
            <w:r w:rsidRPr="00E51C9D">
              <w:rPr>
                <w:color w:val="auto"/>
              </w:rPr>
              <w:t>кв.м</w:t>
            </w:r>
          </w:p>
        </w:tc>
        <w:tc>
          <w:tcPr>
            <w:tcW w:w="5938" w:type="dxa"/>
            <w:gridSpan w:val="6"/>
          </w:tcPr>
          <w:p w:rsidR="005304C0" w:rsidRPr="00E51C9D" w:rsidRDefault="005304C0" w:rsidP="005304C0">
            <w:pPr>
              <w:pStyle w:val="aff1"/>
              <w:ind w:firstLine="0"/>
              <w:jc w:val="center"/>
              <w:rPr>
                <w:color w:val="auto"/>
              </w:rPr>
            </w:pPr>
            <w:r w:rsidRPr="00E51C9D">
              <w:rPr>
                <w:color w:val="auto"/>
              </w:rPr>
              <w:t>Не регламентируется</w:t>
            </w:r>
          </w:p>
        </w:tc>
      </w:tr>
      <w:tr w:rsidR="005304C0" w:rsidRPr="00E51C9D" w:rsidTr="00FE118D">
        <w:trPr>
          <w:trHeight w:val="20"/>
          <w:jc w:val="center"/>
        </w:trPr>
        <w:tc>
          <w:tcPr>
            <w:tcW w:w="2694" w:type="dxa"/>
            <w:shd w:val="clear" w:color="auto" w:fill="auto"/>
          </w:tcPr>
          <w:p w:rsidR="005304C0" w:rsidRPr="00E51C9D" w:rsidRDefault="005304C0" w:rsidP="005304C0">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709" w:type="dxa"/>
            <w:shd w:val="clear" w:color="auto" w:fill="auto"/>
          </w:tcPr>
          <w:p w:rsidR="005304C0" w:rsidRPr="00E51C9D" w:rsidRDefault="005304C0" w:rsidP="005304C0">
            <w:pPr>
              <w:pStyle w:val="aff1"/>
              <w:ind w:firstLine="0"/>
              <w:jc w:val="center"/>
              <w:rPr>
                <w:color w:val="auto"/>
              </w:rPr>
            </w:pPr>
            <w:r w:rsidRPr="00E51C9D">
              <w:rPr>
                <w:color w:val="auto"/>
              </w:rPr>
              <w:t>3.9.1</w:t>
            </w:r>
          </w:p>
        </w:tc>
        <w:tc>
          <w:tcPr>
            <w:tcW w:w="992" w:type="dxa"/>
          </w:tcPr>
          <w:p w:rsidR="005304C0" w:rsidRPr="00E51C9D" w:rsidRDefault="005304C0" w:rsidP="005304C0">
            <w:pPr>
              <w:pStyle w:val="aff1"/>
              <w:ind w:firstLine="0"/>
              <w:jc w:val="center"/>
              <w:rPr>
                <w:color w:val="auto"/>
              </w:rPr>
            </w:pPr>
            <w:r w:rsidRPr="00E51C9D">
              <w:rPr>
                <w:color w:val="auto"/>
              </w:rPr>
              <w:t>200/</w:t>
            </w:r>
          </w:p>
          <w:p w:rsidR="005304C0" w:rsidRPr="00E51C9D" w:rsidRDefault="005304C0" w:rsidP="005304C0">
            <w:pPr>
              <w:pStyle w:val="aff1"/>
              <w:ind w:firstLine="0"/>
              <w:jc w:val="center"/>
              <w:rPr>
                <w:color w:val="auto"/>
              </w:rPr>
            </w:pPr>
            <w:r w:rsidRPr="00E51C9D">
              <w:rPr>
                <w:color w:val="auto"/>
              </w:rPr>
              <w:t>20000</w:t>
            </w:r>
          </w:p>
          <w:p w:rsidR="005304C0" w:rsidRPr="00E51C9D" w:rsidRDefault="005304C0" w:rsidP="005304C0">
            <w:pPr>
              <w:pStyle w:val="aff1"/>
              <w:ind w:firstLine="0"/>
              <w:jc w:val="center"/>
              <w:rPr>
                <w:color w:val="auto"/>
              </w:rPr>
            </w:pPr>
            <w:r w:rsidRPr="00E51C9D">
              <w:rPr>
                <w:color w:val="auto"/>
              </w:rPr>
              <w:t>кв.м</w:t>
            </w:r>
          </w:p>
        </w:tc>
        <w:tc>
          <w:tcPr>
            <w:tcW w:w="851" w:type="dxa"/>
          </w:tcPr>
          <w:p w:rsidR="005304C0" w:rsidRPr="00E51C9D" w:rsidRDefault="005304C0" w:rsidP="005304C0">
            <w:pPr>
              <w:pStyle w:val="aff1"/>
              <w:ind w:firstLine="0"/>
              <w:jc w:val="center"/>
              <w:rPr>
                <w:color w:val="auto"/>
              </w:rPr>
            </w:pPr>
            <w:r w:rsidRPr="00E51C9D">
              <w:rPr>
                <w:color w:val="auto"/>
              </w:rPr>
              <w:t>Не регламентируется</w:t>
            </w:r>
          </w:p>
        </w:tc>
        <w:tc>
          <w:tcPr>
            <w:tcW w:w="1260" w:type="dxa"/>
          </w:tcPr>
          <w:p w:rsidR="005304C0" w:rsidRPr="00E51C9D" w:rsidRDefault="005304C0" w:rsidP="005304C0">
            <w:pPr>
              <w:pStyle w:val="aff1"/>
              <w:ind w:firstLine="0"/>
              <w:jc w:val="center"/>
              <w:rPr>
                <w:color w:val="auto"/>
              </w:rPr>
            </w:pPr>
            <w:r w:rsidRPr="00E51C9D">
              <w:rPr>
                <w:color w:val="auto"/>
              </w:rPr>
              <w:t>5 м</w:t>
            </w:r>
          </w:p>
        </w:tc>
        <w:tc>
          <w:tcPr>
            <w:tcW w:w="992" w:type="dxa"/>
          </w:tcPr>
          <w:p w:rsidR="005304C0" w:rsidRPr="00E51C9D" w:rsidRDefault="005304C0" w:rsidP="005304C0">
            <w:pPr>
              <w:pStyle w:val="aff1"/>
              <w:ind w:firstLine="0"/>
              <w:jc w:val="center"/>
              <w:rPr>
                <w:color w:val="auto"/>
              </w:rPr>
            </w:pPr>
            <w:r w:rsidRPr="00E51C9D">
              <w:rPr>
                <w:color w:val="auto"/>
              </w:rPr>
              <w:t>3 м</w:t>
            </w:r>
          </w:p>
        </w:tc>
        <w:tc>
          <w:tcPr>
            <w:tcW w:w="866" w:type="dxa"/>
          </w:tcPr>
          <w:p w:rsidR="005304C0" w:rsidRPr="00E51C9D" w:rsidRDefault="005304C0" w:rsidP="005304C0">
            <w:pPr>
              <w:pStyle w:val="aff1"/>
              <w:ind w:firstLine="0"/>
              <w:jc w:val="center"/>
              <w:rPr>
                <w:color w:val="auto"/>
              </w:rPr>
            </w:pPr>
            <w:r w:rsidRPr="00E51C9D">
              <w:rPr>
                <w:color w:val="auto"/>
              </w:rPr>
              <w:t>2</w:t>
            </w:r>
          </w:p>
        </w:tc>
        <w:tc>
          <w:tcPr>
            <w:tcW w:w="1118" w:type="dxa"/>
          </w:tcPr>
          <w:p w:rsidR="005304C0" w:rsidRPr="00E51C9D" w:rsidRDefault="005304C0" w:rsidP="005304C0">
            <w:pPr>
              <w:pStyle w:val="aff1"/>
              <w:ind w:firstLine="0"/>
              <w:jc w:val="center"/>
              <w:rPr>
                <w:color w:val="auto"/>
              </w:rPr>
            </w:pPr>
            <w:r w:rsidRPr="00E51C9D">
              <w:rPr>
                <w:color w:val="auto"/>
              </w:rPr>
              <w:t>20 м</w:t>
            </w:r>
          </w:p>
          <w:p w:rsidR="005304C0" w:rsidRPr="00E51C9D" w:rsidRDefault="005304C0" w:rsidP="005304C0">
            <w:pPr>
              <w:pStyle w:val="aff1"/>
              <w:ind w:firstLine="0"/>
              <w:jc w:val="center"/>
              <w:rPr>
                <w:color w:val="auto"/>
              </w:rPr>
            </w:pPr>
          </w:p>
        </w:tc>
        <w:tc>
          <w:tcPr>
            <w:tcW w:w="851" w:type="dxa"/>
          </w:tcPr>
          <w:p w:rsidR="005304C0" w:rsidRPr="00E51C9D" w:rsidRDefault="005304C0" w:rsidP="005304C0">
            <w:pPr>
              <w:pStyle w:val="aff1"/>
              <w:ind w:firstLine="0"/>
              <w:jc w:val="center"/>
              <w:rPr>
                <w:color w:val="auto"/>
              </w:rPr>
            </w:pPr>
            <w:r w:rsidRPr="00E51C9D">
              <w:rPr>
                <w:color w:val="auto"/>
              </w:rPr>
              <w:t>65%</w:t>
            </w:r>
          </w:p>
        </w:tc>
      </w:tr>
      <w:tr w:rsidR="005304C0" w:rsidRPr="00E51C9D" w:rsidTr="00FE118D">
        <w:trPr>
          <w:cantSplit/>
          <w:trHeight w:val="843"/>
          <w:jc w:val="center"/>
        </w:trPr>
        <w:tc>
          <w:tcPr>
            <w:tcW w:w="2694" w:type="dxa"/>
            <w:shd w:val="clear" w:color="auto" w:fill="auto"/>
          </w:tcPr>
          <w:p w:rsidR="005304C0" w:rsidRPr="00E51C9D" w:rsidRDefault="005304C0" w:rsidP="005304C0">
            <w:pPr>
              <w:pStyle w:val="aff1"/>
              <w:ind w:firstLine="0"/>
              <w:rPr>
                <w:color w:val="auto"/>
              </w:rPr>
            </w:pPr>
            <w:r w:rsidRPr="00E51C9D">
              <w:rPr>
                <w:color w:val="auto"/>
              </w:rPr>
              <w:lastRenderedPageBreak/>
              <w:t>Связь</w:t>
            </w:r>
          </w:p>
        </w:tc>
        <w:tc>
          <w:tcPr>
            <w:tcW w:w="709" w:type="dxa"/>
            <w:shd w:val="clear" w:color="auto" w:fill="auto"/>
          </w:tcPr>
          <w:p w:rsidR="005304C0" w:rsidRPr="00E51C9D" w:rsidRDefault="005304C0" w:rsidP="005304C0">
            <w:pPr>
              <w:pStyle w:val="aff1"/>
              <w:ind w:firstLine="0"/>
              <w:jc w:val="center"/>
              <w:rPr>
                <w:color w:val="auto"/>
              </w:rPr>
            </w:pPr>
            <w:r w:rsidRPr="00E51C9D">
              <w:rPr>
                <w:color w:val="auto"/>
              </w:rPr>
              <w:t>6.8</w:t>
            </w:r>
          </w:p>
        </w:tc>
        <w:tc>
          <w:tcPr>
            <w:tcW w:w="6930" w:type="dxa"/>
            <w:gridSpan w:val="7"/>
          </w:tcPr>
          <w:p w:rsidR="005304C0" w:rsidRPr="00E51C9D" w:rsidRDefault="005304C0" w:rsidP="005304C0">
            <w:pPr>
              <w:pStyle w:val="aff1"/>
              <w:ind w:firstLine="0"/>
              <w:jc w:val="center"/>
              <w:rPr>
                <w:color w:val="auto"/>
              </w:rPr>
            </w:pPr>
            <w:r w:rsidRPr="00E51C9D">
              <w:rPr>
                <w:color w:val="auto"/>
              </w:rPr>
              <w:t>Не подлежат установлению, определяются в соответствии с техническими и санитарными нормами</w:t>
            </w:r>
          </w:p>
        </w:tc>
      </w:tr>
      <w:tr w:rsidR="005304C0" w:rsidRPr="00E51C9D" w:rsidTr="004161C8">
        <w:trPr>
          <w:cantSplit/>
          <w:trHeight w:val="547"/>
          <w:jc w:val="center"/>
        </w:trPr>
        <w:tc>
          <w:tcPr>
            <w:tcW w:w="2694" w:type="dxa"/>
            <w:shd w:val="clear" w:color="auto" w:fill="auto"/>
          </w:tcPr>
          <w:p w:rsidR="005304C0" w:rsidRPr="00E51C9D" w:rsidRDefault="004161C8" w:rsidP="004161C8">
            <w:pPr>
              <w:tabs>
                <w:tab w:val="left" w:pos="318"/>
              </w:tabs>
              <w:ind w:left="90" w:firstLine="0"/>
              <w:rPr>
                <w:rFonts w:ascii="Times New Roman" w:hAnsi="Times New Roman" w:cs="Times New Roman"/>
                <w:sz w:val="24"/>
                <w:szCs w:val="24"/>
              </w:rPr>
            </w:pPr>
            <w:r w:rsidRPr="00E51C9D">
              <w:rPr>
                <w:rFonts w:ascii="Times New Roman" w:hAnsi="Times New Roman" w:cs="Times New Roman"/>
                <w:sz w:val="24"/>
                <w:szCs w:val="24"/>
              </w:rPr>
              <w:t xml:space="preserve">[12.0.1] - Улично-дорожная сеть </w:t>
            </w:r>
          </w:p>
        </w:tc>
        <w:tc>
          <w:tcPr>
            <w:tcW w:w="709" w:type="dxa"/>
            <w:shd w:val="clear" w:color="auto" w:fill="auto"/>
          </w:tcPr>
          <w:p w:rsidR="005304C0" w:rsidRPr="00E51C9D" w:rsidRDefault="005304C0" w:rsidP="00FE118D">
            <w:pPr>
              <w:pStyle w:val="aff1"/>
              <w:ind w:firstLine="0"/>
              <w:jc w:val="center"/>
              <w:rPr>
                <w:color w:val="auto"/>
              </w:rPr>
            </w:pPr>
            <w:r w:rsidRPr="00E51C9D">
              <w:rPr>
                <w:color w:val="auto"/>
              </w:rPr>
              <w:t>12.0</w:t>
            </w:r>
          </w:p>
        </w:tc>
        <w:tc>
          <w:tcPr>
            <w:tcW w:w="6930" w:type="dxa"/>
            <w:gridSpan w:val="7"/>
          </w:tcPr>
          <w:p w:rsidR="005304C0" w:rsidRPr="00E51C9D" w:rsidRDefault="005304C0" w:rsidP="00FE118D">
            <w:pPr>
              <w:pStyle w:val="aff1"/>
              <w:ind w:firstLine="0"/>
              <w:jc w:val="center"/>
              <w:rPr>
                <w:color w:val="auto"/>
              </w:rPr>
            </w:pPr>
            <w:r w:rsidRPr="00E51C9D">
              <w:rPr>
                <w:color w:val="auto"/>
              </w:rPr>
              <w:t>Не подлежат установлению</w:t>
            </w:r>
          </w:p>
        </w:tc>
      </w:tr>
    </w:tbl>
    <w:p w:rsidR="005304C0" w:rsidRPr="00E51C9D" w:rsidRDefault="005304C0" w:rsidP="005304C0">
      <w:pPr>
        <w:ind w:firstLine="0"/>
        <w:rPr>
          <w:rFonts w:ascii="Times New Roman" w:eastAsia="SimSun" w:hAnsi="Times New Roman" w:cs="Times New Roman"/>
          <w:sz w:val="24"/>
          <w:szCs w:val="24"/>
          <w:lang w:eastAsia="zh-CN"/>
        </w:rPr>
      </w:pPr>
    </w:p>
    <w:p w:rsidR="005304C0" w:rsidRPr="00E51C9D" w:rsidRDefault="005304C0" w:rsidP="005304C0">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5.2. Условно разрешенные виды использования земельных участков и объектов капитального строительства - не установлены</w:t>
      </w:r>
    </w:p>
    <w:p w:rsidR="005304C0" w:rsidRPr="00E51C9D" w:rsidRDefault="005304C0" w:rsidP="005304C0">
      <w:pPr>
        <w:widowControl w:val="0"/>
        <w:ind w:firstLine="0"/>
        <w:rPr>
          <w:rFonts w:ascii="Times New Roman" w:eastAsia="SimSun" w:hAnsi="Times New Roman" w:cs="Times New Roman"/>
          <w:sz w:val="24"/>
          <w:szCs w:val="24"/>
          <w:lang w:eastAsia="zh-CN"/>
        </w:rPr>
      </w:pPr>
    </w:p>
    <w:p w:rsidR="005304C0" w:rsidRPr="00E51C9D" w:rsidRDefault="005304C0" w:rsidP="005304C0">
      <w:pPr>
        <w:widowControl w:val="0"/>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5.3. Вспомогательные виды использования земельных участков и объектов капитального строительства:</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0"/>
        <w:gridCol w:w="6094"/>
      </w:tblGrid>
      <w:tr w:rsidR="005304C0" w:rsidRPr="00E51C9D" w:rsidTr="00FE118D">
        <w:trPr>
          <w:trHeight w:val="552"/>
        </w:trPr>
        <w:tc>
          <w:tcPr>
            <w:tcW w:w="3970" w:type="dxa"/>
            <w:vAlign w:val="center"/>
          </w:tcPr>
          <w:p w:rsidR="005304C0" w:rsidRPr="00E51C9D" w:rsidRDefault="005304C0" w:rsidP="005304C0">
            <w:pPr>
              <w:tabs>
                <w:tab w:val="left" w:pos="2520"/>
              </w:tabs>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Виды использования</w:t>
            </w:r>
          </w:p>
        </w:tc>
        <w:tc>
          <w:tcPr>
            <w:tcW w:w="6094" w:type="dxa"/>
            <w:vAlign w:val="center"/>
          </w:tcPr>
          <w:p w:rsidR="005304C0" w:rsidRPr="00E51C9D" w:rsidRDefault="005304C0" w:rsidP="005304C0">
            <w:pPr>
              <w:tabs>
                <w:tab w:val="left" w:pos="2520"/>
              </w:tabs>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Предельные параметры разрешенного строительства</w:t>
            </w:r>
          </w:p>
        </w:tc>
      </w:tr>
      <w:tr w:rsidR="005304C0" w:rsidRPr="00E51C9D" w:rsidTr="00FE118D">
        <w:tc>
          <w:tcPr>
            <w:tcW w:w="3970" w:type="dxa"/>
          </w:tcPr>
          <w:p w:rsidR="005304C0" w:rsidRPr="00E51C9D" w:rsidRDefault="005304C0" w:rsidP="005304C0">
            <w:pPr>
              <w:tabs>
                <w:tab w:val="left" w:pos="2520"/>
              </w:tabs>
              <w:ind w:firstLine="0"/>
              <w:rPr>
                <w:rFonts w:ascii="Times New Roman" w:hAnsi="Times New Roman" w:cs="Times New Roman"/>
                <w:sz w:val="24"/>
                <w:szCs w:val="24"/>
              </w:rPr>
            </w:pPr>
            <w:r w:rsidRPr="00E51C9D">
              <w:rPr>
                <w:rFonts w:ascii="Times New Roman" w:hAnsi="Times New Roman" w:cs="Times New Roman"/>
                <w:sz w:val="24"/>
                <w:szCs w:val="24"/>
              </w:rPr>
              <w:t>- объекты благоустройства, памятники, объекты монументального искусства</w:t>
            </w:r>
          </w:p>
          <w:p w:rsidR="005304C0" w:rsidRPr="00E51C9D" w:rsidRDefault="005304C0" w:rsidP="005304C0">
            <w:pPr>
              <w:tabs>
                <w:tab w:val="left" w:pos="2520"/>
              </w:tabs>
              <w:ind w:firstLine="0"/>
              <w:rPr>
                <w:rFonts w:ascii="Times New Roman" w:hAnsi="Times New Roman" w:cs="Times New Roman"/>
                <w:sz w:val="24"/>
                <w:szCs w:val="24"/>
              </w:rPr>
            </w:pPr>
            <w:r w:rsidRPr="00E51C9D">
              <w:rPr>
                <w:rFonts w:ascii="Times New Roman" w:hAnsi="Times New Roman" w:cs="Times New Roman"/>
                <w:sz w:val="24"/>
                <w:szCs w:val="24"/>
              </w:rPr>
              <w:t xml:space="preserve">- площадки для отдыха </w:t>
            </w:r>
          </w:p>
          <w:p w:rsidR="005304C0" w:rsidRPr="00E51C9D" w:rsidRDefault="005304C0" w:rsidP="005304C0">
            <w:pPr>
              <w:tabs>
                <w:tab w:val="left" w:pos="2520"/>
              </w:tabs>
              <w:ind w:firstLine="0"/>
              <w:rPr>
                <w:rFonts w:ascii="Times New Roman" w:hAnsi="Times New Roman" w:cs="Times New Roman"/>
                <w:sz w:val="24"/>
                <w:szCs w:val="24"/>
              </w:rPr>
            </w:pPr>
            <w:r w:rsidRPr="00E51C9D">
              <w:rPr>
                <w:rFonts w:ascii="Times New Roman" w:hAnsi="Times New Roman" w:cs="Times New Roman"/>
                <w:sz w:val="24"/>
                <w:szCs w:val="24"/>
              </w:rPr>
              <w:t>- стоянки для автомобилей надземные открытого и закрытого типов открытые площадки, предназначенные для стоянки автомобилей</w:t>
            </w:r>
          </w:p>
          <w:p w:rsidR="005304C0" w:rsidRPr="00E51C9D" w:rsidRDefault="005304C0" w:rsidP="005304C0">
            <w:pPr>
              <w:tabs>
                <w:tab w:val="left" w:pos="2520"/>
              </w:tabs>
              <w:ind w:firstLine="0"/>
              <w:rPr>
                <w:rFonts w:ascii="Times New Roman" w:hAnsi="Times New Roman" w:cs="Times New Roman"/>
                <w:sz w:val="24"/>
                <w:szCs w:val="24"/>
              </w:rPr>
            </w:pPr>
            <w:r w:rsidRPr="00E51C9D">
              <w:rPr>
                <w:rFonts w:ascii="Times New Roman" w:hAnsi="Times New Roman" w:cs="Times New Roman"/>
                <w:sz w:val="24"/>
                <w:szCs w:val="24"/>
              </w:rPr>
              <w:t>- площадки для сбора твердых бытовых отходов</w:t>
            </w:r>
          </w:p>
          <w:p w:rsidR="005304C0" w:rsidRPr="00E51C9D" w:rsidRDefault="005304C0" w:rsidP="005304C0">
            <w:pPr>
              <w:tabs>
                <w:tab w:val="left" w:pos="2520"/>
              </w:tabs>
              <w:ind w:firstLine="0"/>
              <w:rPr>
                <w:rFonts w:ascii="Times New Roman" w:hAnsi="Times New Roman" w:cs="Times New Roman"/>
                <w:sz w:val="24"/>
                <w:szCs w:val="24"/>
              </w:rPr>
            </w:pPr>
            <w:r w:rsidRPr="00E51C9D">
              <w:rPr>
                <w:rFonts w:ascii="Times New Roman" w:hAnsi="Times New Roman" w:cs="Times New Roman"/>
                <w:sz w:val="24"/>
                <w:szCs w:val="24"/>
              </w:rPr>
              <w:t>- склады, ангары для хранения оборудования, инвентаря и пр.</w:t>
            </w:r>
          </w:p>
          <w:p w:rsidR="005304C0" w:rsidRPr="00E51C9D" w:rsidRDefault="005304C0" w:rsidP="005304C0">
            <w:pPr>
              <w:tabs>
                <w:tab w:val="left" w:pos="2520"/>
              </w:tabs>
              <w:ind w:firstLine="0"/>
              <w:rPr>
                <w:rFonts w:ascii="Times New Roman" w:hAnsi="Times New Roman" w:cs="Times New Roman"/>
                <w:sz w:val="24"/>
                <w:szCs w:val="24"/>
              </w:rPr>
            </w:pPr>
            <w:r w:rsidRPr="00E51C9D">
              <w:rPr>
                <w:rFonts w:ascii="Times New Roman" w:hAnsi="Times New Roman" w:cs="Times New Roman"/>
                <w:sz w:val="24"/>
                <w:szCs w:val="24"/>
              </w:rPr>
              <w:t>- навесы, беседки, уборные</w:t>
            </w:r>
          </w:p>
          <w:p w:rsidR="005304C0" w:rsidRPr="00E51C9D" w:rsidRDefault="005304C0" w:rsidP="005304C0">
            <w:pPr>
              <w:tabs>
                <w:tab w:val="left" w:pos="2520"/>
              </w:tabs>
              <w:ind w:firstLine="0"/>
              <w:rPr>
                <w:rFonts w:ascii="Times New Roman" w:hAnsi="Times New Roman" w:cs="Times New Roman"/>
                <w:sz w:val="24"/>
                <w:szCs w:val="24"/>
              </w:rPr>
            </w:pPr>
            <w:r w:rsidRPr="00E51C9D">
              <w:rPr>
                <w:rFonts w:ascii="Times New Roman" w:hAnsi="Times New Roman" w:cs="Times New Roman"/>
                <w:sz w:val="24"/>
                <w:szCs w:val="24"/>
              </w:rPr>
              <w:t>- контрольно-пропускные пункты, пункты охраны</w:t>
            </w:r>
          </w:p>
          <w:p w:rsidR="005304C0" w:rsidRPr="00E51C9D" w:rsidRDefault="005304C0" w:rsidP="005304C0">
            <w:pPr>
              <w:tabs>
                <w:tab w:val="left" w:pos="2520"/>
              </w:tabs>
              <w:ind w:firstLine="0"/>
              <w:rPr>
                <w:rFonts w:ascii="Times New Roman" w:eastAsia="SimSun" w:hAnsi="Times New Roman" w:cs="Times New Roman"/>
                <w:sz w:val="24"/>
                <w:szCs w:val="24"/>
                <w:lang w:eastAsia="zh-CN"/>
              </w:rPr>
            </w:pPr>
            <w:r w:rsidRPr="00E51C9D">
              <w:rPr>
                <w:rFonts w:ascii="Times New Roman" w:hAnsi="Times New Roman" w:cs="Times New Roman"/>
                <w:sz w:val="24"/>
                <w:szCs w:val="24"/>
              </w:rPr>
              <w:t>- сопутствующие объекты инженерной инфраструктуры</w:t>
            </w:r>
          </w:p>
        </w:tc>
        <w:tc>
          <w:tcPr>
            <w:tcW w:w="6094" w:type="dxa"/>
          </w:tcPr>
          <w:p w:rsidR="005304C0" w:rsidRPr="00E51C9D" w:rsidRDefault="005304C0" w:rsidP="005304C0">
            <w:pPr>
              <w:tabs>
                <w:tab w:val="left" w:pos="2520"/>
              </w:tabs>
              <w:ind w:firstLine="0"/>
              <w:rPr>
                <w:rFonts w:ascii="Times New Roman" w:hAnsi="Times New Roman" w:cs="Times New Roman"/>
                <w:sz w:val="24"/>
                <w:szCs w:val="24"/>
              </w:rPr>
            </w:pPr>
            <w:r w:rsidRPr="00E51C9D">
              <w:rPr>
                <w:rFonts w:ascii="Times New Roman" w:hAnsi="Times New Roman" w:cs="Times New Roman"/>
                <w:sz w:val="24"/>
                <w:szCs w:val="24"/>
              </w:rPr>
              <w:t>Размещаются в соответствии с санитарно-эпидемиологическими нормами и требованиями.</w:t>
            </w:r>
          </w:p>
          <w:p w:rsidR="005304C0" w:rsidRPr="00E51C9D" w:rsidRDefault="005304C0" w:rsidP="005304C0">
            <w:pPr>
              <w:tabs>
                <w:tab w:val="left" w:pos="2520"/>
              </w:tabs>
              <w:ind w:firstLine="0"/>
              <w:rPr>
                <w:rFonts w:ascii="Times New Roman" w:hAnsi="Times New Roman" w:cs="Times New Roman"/>
                <w:sz w:val="24"/>
                <w:szCs w:val="24"/>
              </w:rPr>
            </w:pPr>
            <w:r w:rsidRPr="00E51C9D">
              <w:rPr>
                <w:rFonts w:ascii="Times New Roman" w:hAnsi="Times New Roman" w:cs="Times New Roman"/>
                <w:sz w:val="24"/>
                <w:szCs w:val="24"/>
              </w:rPr>
              <w:t>Максимальная высота строений, сооружений от уровня земли - 4 м</w:t>
            </w:r>
          </w:p>
          <w:p w:rsidR="005304C0" w:rsidRPr="00E51C9D" w:rsidRDefault="005304C0" w:rsidP="005304C0">
            <w:pPr>
              <w:tabs>
                <w:tab w:val="left" w:pos="2520"/>
              </w:tabs>
              <w:ind w:firstLine="0"/>
              <w:rPr>
                <w:rFonts w:ascii="Times New Roman" w:hAnsi="Times New Roman" w:cs="Times New Roman"/>
                <w:sz w:val="24"/>
                <w:szCs w:val="24"/>
              </w:rPr>
            </w:pPr>
            <w:r w:rsidRPr="00E51C9D">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5304C0" w:rsidRPr="00E51C9D" w:rsidRDefault="005304C0" w:rsidP="005304C0">
            <w:pPr>
              <w:ind w:firstLine="0"/>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строений и сооружений от границ смежных участков - 3 м</w:t>
            </w:r>
          </w:p>
        </w:tc>
      </w:tr>
    </w:tbl>
    <w:p w:rsidR="005304C0" w:rsidRPr="00E51C9D" w:rsidRDefault="005304C0" w:rsidP="006F095D">
      <w:pPr>
        <w:ind w:firstLine="851"/>
        <w:outlineLvl w:val="0"/>
        <w:rPr>
          <w:rFonts w:ascii="Times New Roman" w:hAnsi="Times New Roman" w:cs="Times New Roman"/>
          <w:b/>
          <w:sz w:val="24"/>
          <w:szCs w:val="24"/>
          <w:u w:val="single"/>
        </w:rPr>
      </w:pPr>
    </w:p>
    <w:p w:rsidR="00644E2E" w:rsidRPr="00E51C9D" w:rsidRDefault="00C25A4D" w:rsidP="00644E2E">
      <w:pPr>
        <w:pStyle w:val="20"/>
        <w:numPr>
          <w:ilvl w:val="1"/>
          <w:numId w:val="0"/>
        </w:numPr>
        <w:tabs>
          <w:tab w:val="num" w:pos="0"/>
        </w:tabs>
        <w:suppressAutoHyphens/>
        <w:spacing w:before="0"/>
        <w:ind w:left="576" w:firstLine="709"/>
        <w:rPr>
          <w:rFonts w:ascii="Times New Roman" w:hAnsi="Times New Roman" w:cs="Times New Roman"/>
          <w:color w:val="auto"/>
          <w:sz w:val="24"/>
          <w:szCs w:val="24"/>
        </w:rPr>
      </w:pPr>
      <w:bookmarkStart w:id="477" w:name="_Toc536097713"/>
      <w:bookmarkStart w:id="478" w:name="_Toc536808524"/>
      <w:bookmarkStart w:id="479" w:name="_Toc2849302"/>
      <w:bookmarkStart w:id="480" w:name="_Toc7446411"/>
      <w:bookmarkEnd w:id="474"/>
      <w:bookmarkEnd w:id="475"/>
      <w:r w:rsidRPr="00E51C9D">
        <w:rPr>
          <w:rFonts w:ascii="Times New Roman" w:hAnsi="Times New Roman" w:cs="Times New Roman"/>
          <w:color w:val="auto"/>
          <w:sz w:val="24"/>
          <w:szCs w:val="24"/>
        </w:rPr>
        <w:t>Статья 37.1</w:t>
      </w:r>
      <w:r w:rsidR="00644E2E" w:rsidRPr="00E51C9D">
        <w:rPr>
          <w:rFonts w:ascii="Times New Roman" w:hAnsi="Times New Roman" w:cs="Times New Roman"/>
          <w:color w:val="auto"/>
          <w:sz w:val="24"/>
          <w:szCs w:val="24"/>
        </w:rPr>
        <w:t>.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производственных зон, зон инженерной и транспортной инфраструктур.</w:t>
      </w:r>
      <w:bookmarkEnd w:id="477"/>
      <w:bookmarkEnd w:id="478"/>
      <w:bookmarkEnd w:id="479"/>
      <w:bookmarkEnd w:id="480"/>
    </w:p>
    <w:p w:rsidR="00644E2E" w:rsidRPr="00E51C9D" w:rsidRDefault="00644E2E" w:rsidP="00644E2E">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44E2E" w:rsidRPr="00E51C9D" w:rsidRDefault="00644E2E" w:rsidP="00644E2E">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2. При размещении, проектировании, строительстве и эксплуатации вновь строящихся, реконструируемых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 необходимо руководствоваться </w:t>
      </w:r>
      <w:proofErr w:type="spellStart"/>
      <w:r w:rsidRPr="00E51C9D">
        <w:rPr>
          <w:rFonts w:ascii="Times New Roman" w:eastAsia="SimSun" w:hAnsi="Times New Roman" w:cs="Times New Roman"/>
          <w:sz w:val="24"/>
          <w:szCs w:val="24"/>
          <w:lang w:eastAsia="zh-CN"/>
        </w:rPr>
        <w:t>СанПиН</w:t>
      </w:r>
      <w:proofErr w:type="spellEnd"/>
      <w:r w:rsidRPr="00E51C9D">
        <w:rPr>
          <w:rFonts w:ascii="Times New Roman" w:eastAsia="SimSun" w:hAnsi="Times New Roman" w:cs="Times New Roman"/>
          <w:sz w:val="24"/>
          <w:szCs w:val="24"/>
          <w:lang w:eastAsia="zh-CN"/>
        </w:rPr>
        <w:t xml:space="preserve"> 2.2.1/2.1.1.1200-03 "Санитарно-защитные зоны и санитарная классификация предприятий, сооружений и иных объектов. Новая редакция".</w:t>
      </w:r>
    </w:p>
    <w:p w:rsidR="00644E2E" w:rsidRPr="00E51C9D" w:rsidRDefault="00644E2E" w:rsidP="00644E2E">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3. Не допускается расширение и реконструкция промышленных объектов и производств, если при этом требуется увеличение размера санитарно-защитных зон.</w:t>
      </w:r>
    </w:p>
    <w:p w:rsidR="00644E2E" w:rsidRPr="00E51C9D" w:rsidRDefault="00644E2E" w:rsidP="00644E2E">
      <w:pPr>
        <w:autoSpaceDE w:val="0"/>
        <w:rPr>
          <w:rFonts w:ascii="Times New Roman" w:hAnsi="Times New Roman" w:cs="Times New Roman"/>
          <w:bCs/>
          <w:sz w:val="24"/>
          <w:szCs w:val="24"/>
        </w:rPr>
      </w:pPr>
      <w:r w:rsidRPr="00E51C9D">
        <w:rPr>
          <w:rFonts w:ascii="Times New Roman" w:hAnsi="Times New Roman" w:cs="Times New Roman"/>
          <w:bCs/>
          <w:sz w:val="24"/>
          <w:szCs w:val="24"/>
        </w:rPr>
        <w:t>4. 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644E2E" w:rsidRPr="00E51C9D" w:rsidRDefault="00644E2E" w:rsidP="00644E2E">
      <w:pPr>
        <w:numPr>
          <w:ilvl w:val="0"/>
          <w:numId w:val="17"/>
        </w:numPr>
        <w:suppressAutoHyphens/>
        <w:autoSpaceDE w:val="0"/>
        <w:ind w:left="0" w:firstLine="709"/>
        <w:rPr>
          <w:rFonts w:ascii="Times New Roman" w:hAnsi="Times New Roman" w:cs="Times New Roman"/>
          <w:bCs/>
          <w:sz w:val="24"/>
          <w:szCs w:val="24"/>
        </w:rPr>
      </w:pPr>
      <w:r w:rsidRPr="00E51C9D">
        <w:rPr>
          <w:rFonts w:ascii="Times New Roman" w:hAnsi="Times New Roman" w:cs="Times New Roman"/>
          <w:bCs/>
          <w:sz w:val="24"/>
          <w:szCs w:val="24"/>
        </w:rPr>
        <w:lastRenderedPageBreak/>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644E2E" w:rsidRPr="00E51C9D" w:rsidRDefault="00644E2E" w:rsidP="00644E2E">
      <w:pPr>
        <w:numPr>
          <w:ilvl w:val="0"/>
          <w:numId w:val="17"/>
        </w:numPr>
        <w:suppressAutoHyphens/>
        <w:autoSpaceDE w:val="0"/>
        <w:ind w:left="0" w:firstLine="709"/>
        <w:rPr>
          <w:rFonts w:ascii="Times New Roman" w:hAnsi="Times New Roman" w:cs="Times New Roman"/>
          <w:bCs/>
          <w:sz w:val="24"/>
          <w:szCs w:val="24"/>
        </w:rPr>
      </w:pPr>
      <w:r w:rsidRPr="00E51C9D">
        <w:rPr>
          <w:rFonts w:ascii="Times New Roman" w:hAnsi="Times New Roman" w:cs="Times New Roman"/>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644E2E" w:rsidRPr="00E51C9D" w:rsidRDefault="00644E2E" w:rsidP="00644E2E">
      <w:pPr>
        <w:numPr>
          <w:ilvl w:val="0"/>
          <w:numId w:val="17"/>
        </w:numPr>
        <w:suppressAutoHyphens/>
        <w:autoSpaceDE w:val="0"/>
        <w:ind w:left="0" w:firstLine="709"/>
        <w:rPr>
          <w:rFonts w:ascii="Times New Roman" w:hAnsi="Times New Roman" w:cs="Times New Roman"/>
          <w:bCs/>
          <w:sz w:val="24"/>
          <w:szCs w:val="24"/>
        </w:rPr>
      </w:pPr>
      <w:r w:rsidRPr="00E51C9D">
        <w:rPr>
          <w:rFonts w:ascii="Times New Roman" w:hAnsi="Times New Roman" w:cs="Times New Roman"/>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644E2E" w:rsidRPr="00E51C9D" w:rsidRDefault="00644E2E" w:rsidP="00644E2E">
      <w:pPr>
        <w:autoSpaceDE w:val="0"/>
        <w:rPr>
          <w:rFonts w:ascii="Times New Roman" w:hAnsi="Times New Roman" w:cs="Times New Roman"/>
          <w:bCs/>
          <w:sz w:val="24"/>
          <w:szCs w:val="24"/>
        </w:rPr>
      </w:pPr>
      <w:r w:rsidRPr="00E51C9D">
        <w:rPr>
          <w:rFonts w:ascii="Times New Roman" w:hAnsi="Times New Roman" w:cs="Times New Roman"/>
          <w:bCs/>
          <w:sz w:val="24"/>
          <w:szCs w:val="24"/>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hAnsi="Times New Roman" w:cs="Times New Roman"/>
          <w:bCs/>
          <w:sz w:val="24"/>
          <w:szCs w:val="24"/>
        </w:rPr>
        <w:t>5. 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644E2E" w:rsidRPr="00E51C9D" w:rsidRDefault="00644E2E" w:rsidP="00644E2E">
      <w:pPr>
        <w:rPr>
          <w:rFonts w:ascii="Times New Roman" w:hAnsi="Times New Roman" w:cs="Times New Roman"/>
          <w:sz w:val="24"/>
          <w:szCs w:val="24"/>
        </w:rPr>
      </w:pPr>
      <w:r w:rsidRPr="00E51C9D">
        <w:rPr>
          <w:rFonts w:ascii="Times New Roman" w:hAnsi="Times New Roman" w:cs="Times New Roman"/>
          <w:sz w:val="24"/>
          <w:szCs w:val="24"/>
        </w:rPr>
        <w:t>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644E2E" w:rsidRPr="00E51C9D" w:rsidRDefault="00644E2E" w:rsidP="00644E2E">
      <w:pPr>
        <w:rPr>
          <w:rFonts w:ascii="Times New Roman" w:hAnsi="Times New Roman" w:cs="Times New Roman"/>
          <w:sz w:val="24"/>
          <w:szCs w:val="24"/>
        </w:rPr>
      </w:pPr>
      <w:r w:rsidRPr="00E51C9D">
        <w:rPr>
          <w:rFonts w:ascii="Times New Roman" w:hAnsi="Times New Roman" w:cs="Times New Roman"/>
          <w:sz w:val="24"/>
          <w:szCs w:val="24"/>
        </w:rPr>
        <w:t>7. Территории санитарно-защитных зон из землепользования не изымаются и должны быть максимально использованы для нужд сельского хозяйства.</w:t>
      </w:r>
    </w:p>
    <w:p w:rsidR="00644E2E" w:rsidRPr="00E51C9D" w:rsidRDefault="00644E2E" w:rsidP="00644E2E">
      <w:pPr>
        <w:rPr>
          <w:rFonts w:ascii="Times New Roman" w:hAnsi="Times New Roman" w:cs="Times New Roman"/>
          <w:sz w:val="24"/>
          <w:szCs w:val="24"/>
        </w:rPr>
      </w:pPr>
      <w:r w:rsidRPr="00E51C9D">
        <w:rPr>
          <w:rFonts w:ascii="Times New Roman" w:hAnsi="Times New Roman" w:cs="Times New Roman"/>
          <w:sz w:val="24"/>
          <w:szCs w:val="24"/>
        </w:rPr>
        <w:t>В санитарно-защитных зонах допускается размещать склады (хранилища) зерна, фруктов, овощей и картофеля, питомники растений.</w:t>
      </w:r>
    </w:p>
    <w:p w:rsidR="00644E2E" w:rsidRPr="00E51C9D" w:rsidRDefault="00644E2E" w:rsidP="00644E2E">
      <w:pPr>
        <w:rPr>
          <w:rFonts w:ascii="Times New Roman" w:hAnsi="Times New Roman" w:cs="Times New Roman"/>
          <w:sz w:val="24"/>
          <w:szCs w:val="24"/>
        </w:rPr>
      </w:pPr>
      <w:r w:rsidRPr="00E51C9D">
        <w:rPr>
          <w:rFonts w:ascii="Times New Roman" w:hAnsi="Times New Roman" w:cs="Times New Roman"/>
          <w:sz w:val="24"/>
          <w:szCs w:val="24"/>
        </w:rPr>
        <w:t>8.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644E2E" w:rsidRPr="00E51C9D" w:rsidRDefault="00644E2E" w:rsidP="00644E2E">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9. В случаях, если не предусмотрено документами территориального планирования размещение по периметру предприятия и производств озеленения санитарно-защитного назначения, санитарно-защитная зона организуется за счет территории таких предприятий и производств. Озеленение санитарно-защитной зоны для предприятий I</w:t>
      </w:r>
      <w:r w:rsidR="005304C0" w:rsidRPr="00E51C9D">
        <w:rPr>
          <w:rFonts w:ascii="Times New Roman" w:eastAsia="SimSun" w:hAnsi="Times New Roman" w:cs="Times New Roman"/>
          <w:sz w:val="24"/>
          <w:szCs w:val="24"/>
          <w:lang w:eastAsia="zh-CN"/>
        </w:rPr>
        <w:t>I</w:t>
      </w:r>
      <w:r w:rsidRPr="00E51C9D">
        <w:rPr>
          <w:rFonts w:ascii="Times New Roman" w:eastAsia="SimSun" w:hAnsi="Times New Roman" w:cs="Times New Roman"/>
          <w:sz w:val="24"/>
          <w:szCs w:val="24"/>
          <w:lang w:eastAsia="zh-CN"/>
        </w:rPr>
        <w:t>I-V классов не менее 50 % площади.</w:t>
      </w:r>
    </w:p>
    <w:p w:rsidR="00644E2E" w:rsidRPr="00E51C9D" w:rsidRDefault="00644E2E" w:rsidP="00644E2E">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10.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 статьями </w:t>
      </w:r>
      <w:r w:rsidR="005304C0" w:rsidRPr="00E51C9D">
        <w:rPr>
          <w:rFonts w:ascii="Times New Roman" w:eastAsia="SimSun" w:hAnsi="Times New Roman" w:cs="Times New Roman"/>
          <w:sz w:val="24"/>
          <w:szCs w:val="24"/>
          <w:lang w:eastAsia="zh-CN"/>
        </w:rPr>
        <w:t>43-48</w:t>
      </w:r>
      <w:r w:rsidRPr="00E51C9D">
        <w:rPr>
          <w:rFonts w:ascii="Times New Roman" w:eastAsia="SimSun" w:hAnsi="Times New Roman" w:cs="Times New Roman"/>
          <w:sz w:val="24"/>
          <w:szCs w:val="24"/>
          <w:lang w:eastAsia="zh-CN"/>
        </w:rPr>
        <w:t xml:space="preserve"> настоящих Правил.</w:t>
      </w:r>
    </w:p>
    <w:p w:rsidR="00644E2E" w:rsidRPr="00E51C9D" w:rsidRDefault="00644E2E" w:rsidP="00644E2E">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w:t>
      </w:r>
      <w:r w:rsidR="00C25A4D" w:rsidRPr="00E51C9D">
        <w:rPr>
          <w:rFonts w:ascii="Times New Roman" w:eastAsia="SimSun" w:hAnsi="Times New Roman" w:cs="Times New Roman"/>
          <w:sz w:val="24"/>
          <w:szCs w:val="24"/>
          <w:lang w:eastAsia="zh-CN"/>
        </w:rPr>
        <w:t>1</w:t>
      </w:r>
      <w:r w:rsidRPr="00E51C9D">
        <w:rPr>
          <w:rFonts w:ascii="Times New Roman" w:eastAsia="SimSun" w:hAnsi="Times New Roman" w:cs="Times New Roman"/>
          <w:sz w:val="24"/>
          <w:szCs w:val="24"/>
          <w:lang w:eastAsia="zh-CN"/>
        </w:rPr>
        <w:t>. 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rsidR="00644E2E" w:rsidRPr="00E51C9D" w:rsidRDefault="00644E2E" w:rsidP="00644E2E">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rsidR="00644E2E" w:rsidRPr="00E51C9D" w:rsidRDefault="00644E2E" w:rsidP="00644E2E">
      <w:pPr>
        <w:tabs>
          <w:tab w:val="left" w:pos="2520"/>
        </w:tabs>
        <w:rPr>
          <w:rFonts w:ascii="Times New Roman" w:hAnsi="Times New Roman" w:cs="Times New Roman"/>
          <w:sz w:val="24"/>
          <w:szCs w:val="24"/>
        </w:rPr>
      </w:pPr>
      <w:r w:rsidRPr="00E51C9D">
        <w:rPr>
          <w:rFonts w:ascii="Times New Roman" w:hAnsi="Times New Roman" w:cs="Times New Roman"/>
          <w:sz w:val="24"/>
          <w:szCs w:val="24"/>
        </w:rPr>
        <w:t xml:space="preserve">Ограждения должны быть </w:t>
      </w:r>
      <w:proofErr w:type="spellStart"/>
      <w:r w:rsidRPr="00E51C9D">
        <w:rPr>
          <w:rFonts w:ascii="Times New Roman" w:hAnsi="Times New Roman" w:cs="Times New Roman"/>
          <w:sz w:val="24"/>
          <w:szCs w:val="24"/>
        </w:rPr>
        <w:t>светопрозрачными</w:t>
      </w:r>
      <w:proofErr w:type="spellEnd"/>
      <w:r w:rsidRPr="00E51C9D">
        <w:rPr>
          <w:rFonts w:ascii="Times New Roman" w:hAnsi="Times New Roman" w:cs="Times New Roman"/>
          <w:sz w:val="24"/>
          <w:szCs w:val="24"/>
        </w:rPr>
        <w:t>, решетчатыми, эстетически привлекательными, иметь устойчивость к загрязнению и запылению и способность к легкой механической очистке.</w:t>
      </w:r>
    </w:p>
    <w:p w:rsidR="00644E2E" w:rsidRPr="00E51C9D" w:rsidRDefault="00644E2E" w:rsidP="00644E2E">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Во всех случаях запрещается предусматривать ограждения:</w:t>
      </w:r>
    </w:p>
    <w:p w:rsidR="00644E2E" w:rsidRPr="00E51C9D" w:rsidRDefault="00644E2E" w:rsidP="00644E2E">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rsidR="00644E2E" w:rsidRPr="00E51C9D" w:rsidRDefault="00644E2E" w:rsidP="00644E2E">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w:t>
      </w:r>
      <w:proofErr w:type="spellStart"/>
      <w:r w:rsidRPr="00E51C9D">
        <w:rPr>
          <w:rFonts w:ascii="Times New Roman" w:eastAsia="SimSun" w:hAnsi="Times New Roman" w:cs="Times New Roman"/>
          <w:sz w:val="24"/>
          <w:szCs w:val="24"/>
          <w:lang w:eastAsia="zh-CN"/>
        </w:rPr>
        <w:t>электроподстанции</w:t>
      </w:r>
      <w:proofErr w:type="spellEnd"/>
      <w:r w:rsidRPr="00E51C9D">
        <w:rPr>
          <w:rFonts w:ascii="Times New Roman" w:eastAsia="SimSun" w:hAnsi="Times New Roman" w:cs="Times New Roman"/>
          <w:sz w:val="24"/>
          <w:szCs w:val="24"/>
          <w:lang w:eastAsia="zh-CN"/>
        </w:rPr>
        <w:t>, карантины и изоляторы мясокомбинатов и т.п.);</w:t>
      </w:r>
    </w:p>
    <w:p w:rsidR="00644E2E" w:rsidRPr="00E51C9D" w:rsidRDefault="00644E2E" w:rsidP="00644E2E">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территорий, резервируемых для последующего расширения предприятий;</w:t>
      </w:r>
    </w:p>
    <w:p w:rsidR="00644E2E" w:rsidRPr="00E51C9D" w:rsidRDefault="00644E2E" w:rsidP="00644E2E">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сооружений коммунального назначения (полей фильтрации, орошения и т.п.);</w:t>
      </w:r>
    </w:p>
    <w:p w:rsidR="00644E2E" w:rsidRPr="00E51C9D" w:rsidRDefault="00644E2E" w:rsidP="00644E2E">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складов малоценного сырья и материалов;</w:t>
      </w:r>
    </w:p>
    <w:p w:rsidR="00644E2E" w:rsidRPr="00E51C9D" w:rsidRDefault="00644E2E" w:rsidP="00644E2E">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 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rsidR="00644E2E" w:rsidRPr="00E51C9D" w:rsidRDefault="00644E2E" w:rsidP="00644E2E">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 вспомогательных зданий и сооружений, располагаемых на </w:t>
      </w:r>
      <w:proofErr w:type="spellStart"/>
      <w:r w:rsidRPr="00E51C9D">
        <w:rPr>
          <w:rFonts w:ascii="Times New Roman" w:eastAsia="SimSun" w:hAnsi="Times New Roman" w:cs="Times New Roman"/>
          <w:sz w:val="24"/>
          <w:szCs w:val="24"/>
          <w:lang w:eastAsia="zh-CN"/>
        </w:rPr>
        <w:t>предзаводских</w:t>
      </w:r>
      <w:proofErr w:type="spellEnd"/>
      <w:r w:rsidRPr="00E51C9D">
        <w:rPr>
          <w:rFonts w:ascii="Times New Roman" w:eastAsia="SimSun" w:hAnsi="Times New Roman" w:cs="Times New Roman"/>
          <w:sz w:val="24"/>
          <w:szCs w:val="24"/>
          <w:lang w:eastAsia="zh-CN"/>
        </w:rPr>
        <w:t xml:space="preserve"> площадках промышленных предприятий;</w:t>
      </w:r>
    </w:p>
    <w:p w:rsidR="00644E2E" w:rsidRPr="00E51C9D" w:rsidRDefault="00644E2E" w:rsidP="00644E2E">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rsidR="00644E2E" w:rsidRPr="00E51C9D" w:rsidRDefault="00644E2E" w:rsidP="00644E2E">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rsidR="00644E2E" w:rsidRPr="00E51C9D" w:rsidRDefault="00644E2E" w:rsidP="00644E2E">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Высоту и вид ограждения следует принимать:</w:t>
      </w:r>
    </w:p>
    <w:p w:rsidR="00644E2E" w:rsidRPr="00E51C9D" w:rsidRDefault="00644E2E" w:rsidP="00644E2E">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rsidR="00644E2E" w:rsidRPr="00E51C9D" w:rsidRDefault="00644E2E" w:rsidP="00644E2E">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rsidR="00644E2E" w:rsidRPr="00E51C9D" w:rsidRDefault="00644E2E" w:rsidP="00644E2E">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rsidR="00644E2E" w:rsidRPr="00E51C9D" w:rsidRDefault="00644E2E" w:rsidP="00644E2E">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 предприятия по производству особо ценных материалов, оборудования и продукции (драгоценные металлы, камни и </w:t>
      </w:r>
      <w:proofErr w:type="spellStart"/>
      <w:r w:rsidRPr="00E51C9D">
        <w:rPr>
          <w:rFonts w:ascii="Times New Roman" w:eastAsia="SimSun" w:hAnsi="Times New Roman" w:cs="Times New Roman"/>
          <w:sz w:val="24"/>
          <w:szCs w:val="24"/>
          <w:lang w:eastAsia="zh-CN"/>
        </w:rPr>
        <w:t>т.п</w:t>
      </w:r>
      <w:proofErr w:type="spellEnd"/>
      <w:r w:rsidRPr="00E51C9D">
        <w:rPr>
          <w:rFonts w:ascii="Times New Roman" w:eastAsia="SimSun" w:hAnsi="Times New Roman" w:cs="Times New Roman"/>
          <w:sz w:val="24"/>
          <w:szCs w:val="24"/>
          <w:lang w:eastAsia="zh-CN"/>
        </w:rPr>
        <w:t>) - 2 м, железобетонное сплошное;</w:t>
      </w:r>
    </w:p>
    <w:p w:rsidR="00644E2E" w:rsidRPr="00E51C9D" w:rsidRDefault="00644E2E" w:rsidP="00644E2E">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rsidR="00644E2E" w:rsidRPr="00E51C9D" w:rsidRDefault="00644E2E" w:rsidP="00644E2E">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E51C9D">
        <w:rPr>
          <w:rFonts w:ascii="Times New Roman" w:eastAsia="SimSun" w:hAnsi="Times New Roman" w:cs="Times New Roman"/>
          <w:sz w:val="24"/>
          <w:szCs w:val="24"/>
          <w:lang w:eastAsia="zh-CN"/>
        </w:rPr>
        <w:t>артскважины</w:t>
      </w:r>
      <w:proofErr w:type="spellEnd"/>
      <w:r w:rsidRPr="00E51C9D">
        <w:rPr>
          <w:rFonts w:ascii="Times New Roman" w:eastAsia="SimSun" w:hAnsi="Times New Roman" w:cs="Times New Roman"/>
          <w:sz w:val="24"/>
          <w:szCs w:val="24"/>
          <w:lang w:eastAsia="zh-CN"/>
        </w:rPr>
        <w:t>, водозаборы и т.п.)  - не  менее 1,6 м, стальная сетка или железобетонное решетчатое;</w:t>
      </w:r>
    </w:p>
    <w:p w:rsidR="00644E2E" w:rsidRPr="00E51C9D" w:rsidRDefault="00644E2E" w:rsidP="00644E2E">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охраняемые объекты радиовещания и телевидения - 2 м, стальная сетка;</w:t>
      </w:r>
    </w:p>
    <w:p w:rsidR="00644E2E" w:rsidRPr="00E51C9D" w:rsidRDefault="00644E2E" w:rsidP="00644E2E">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хозяйственные зоны предприятий общественного питания и бытового обслуживания - 1,6 м, живая изгородь (стальная сетка при необходимости охраны).</w:t>
      </w:r>
    </w:p>
    <w:p w:rsidR="00644E2E" w:rsidRPr="00E51C9D" w:rsidRDefault="00644E2E" w:rsidP="00644E2E">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Устройство оград следует выполнять в соответствии со </w:t>
      </w:r>
      <w:proofErr w:type="spellStart"/>
      <w:r w:rsidRPr="00E51C9D">
        <w:rPr>
          <w:rFonts w:ascii="Times New Roman" w:eastAsia="SimSun" w:hAnsi="Times New Roman" w:cs="Times New Roman"/>
          <w:sz w:val="24"/>
          <w:szCs w:val="24"/>
          <w:lang w:eastAsia="zh-CN"/>
        </w:rPr>
        <w:t>СНиП</w:t>
      </w:r>
      <w:proofErr w:type="spellEnd"/>
      <w:r w:rsidRPr="00E51C9D">
        <w:rPr>
          <w:rFonts w:ascii="Times New Roman" w:eastAsia="SimSun" w:hAnsi="Times New Roman" w:cs="Times New Roman"/>
          <w:sz w:val="24"/>
          <w:szCs w:val="24"/>
          <w:lang w:eastAsia="zh-CN"/>
        </w:rPr>
        <w:t xml:space="preserve"> III-10-75 "Благоустройство территорий".</w:t>
      </w:r>
    </w:p>
    <w:p w:rsidR="00644E2E" w:rsidRPr="00E51C9D" w:rsidRDefault="00644E2E" w:rsidP="00644E2E">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w:t>
      </w:r>
      <w:r w:rsidR="00C25A4D" w:rsidRPr="00E51C9D">
        <w:rPr>
          <w:rFonts w:ascii="Times New Roman" w:eastAsia="SimSun" w:hAnsi="Times New Roman" w:cs="Times New Roman"/>
          <w:sz w:val="24"/>
          <w:szCs w:val="24"/>
          <w:lang w:eastAsia="zh-CN"/>
        </w:rPr>
        <w:t>2</w:t>
      </w:r>
      <w:r w:rsidRPr="00E51C9D">
        <w:rPr>
          <w:rFonts w:ascii="Times New Roman" w:eastAsia="SimSun" w:hAnsi="Times New Roman" w:cs="Times New Roman"/>
          <w:sz w:val="24"/>
          <w:szCs w:val="24"/>
          <w:lang w:eastAsia="zh-CN"/>
        </w:rPr>
        <w:t>. Размещение объектов придорожного сервиса (код 4.9.1) возможно только при выполнении условий:</w:t>
      </w:r>
    </w:p>
    <w:p w:rsidR="00644E2E" w:rsidRPr="00E51C9D" w:rsidRDefault="00644E2E" w:rsidP="00644E2E">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зона распространения химических и физических факторов до уровня ПДК ограничивается размерами собственной территории или расстояние от границ земельного участка или опасного объекта до жилых зданий, участков дошкольных учреждений, общеобразовательных учреждений, учреждений здравоохранения составляет не менее 50 метров;</w:t>
      </w:r>
    </w:p>
    <w:p w:rsidR="00644E2E" w:rsidRPr="00E51C9D" w:rsidRDefault="00644E2E" w:rsidP="00644E2E">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станции технического обслуживания легковых автомобилей до 10 постов,</w:t>
      </w:r>
    </w:p>
    <w:p w:rsidR="00644E2E" w:rsidRPr="00E51C9D" w:rsidRDefault="00644E2E" w:rsidP="00644E2E">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мойки автомобилей до 5 постов,</w:t>
      </w:r>
    </w:p>
    <w:p w:rsidR="00644E2E" w:rsidRPr="00E51C9D" w:rsidRDefault="00644E2E" w:rsidP="00644E2E">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 АЗС для легкового автотранспорта, должны быть оборудованы системой </w:t>
      </w:r>
      <w:proofErr w:type="spellStart"/>
      <w:r w:rsidRPr="00E51C9D">
        <w:rPr>
          <w:rFonts w:ascii="Times New Roman" w:eastAsia="SimSun" w:hAnsi="Times New Roman" w:cs="Times New Roman"/>
          <w:sz w:val="24"/>
          <w:szCs w:val="24"/>
          <w:lang w:eastAsia="zh-CN"/>
        </w:rPr>
        <w:t>закольцовки</w:t>
      </w:r>
      <w:proofErr w:type="spellEnd"/>
      <w:r w:rsidRPr="00E51C9D">
        <w:rPr>
          <w:rFonts w:ascii="Times New Roman" w:eastAsia="SimSun" w:hAnsi="Times New Roman" w:cs="Times New Roman"/>
          <w:sz w:val="24"/>
          <w:szCs w:val="24"/>
          <w:lang w:eastAsia="zh-CN"/>
        </w:rPr>
        <w:t xml:space="preserve"> паров бензина, </w:t>
      </w:r>
      <w:proofErr w:type="spellStart"/>
      <w:r w:rsidRPr="00E51C9D">
        <w:rPr>
          <w:rFonts w:ascii="Times New Roman" w:eastAsia="SimSun" w:hAnsi="Times New Roman" w:cs="Times New Roman"/>
          <w:sz w:val="24"/>
          <w:szCs w:val="24"/>
          <w:lang w:eastAsia="zh-CN"/>
        </w:rPr>
        <w:t>автогазозаправочные</w:t>
      </w:r>
      <w:proofErr w:type="spellEnd"/>
      <w:r w:rsidRPr="00E51C9D">
        <w:rPr>
          <w:rFonts w:ascii="Times New Roman" w:eastAsia="SimSun" w:hAnsi="Times New Roman" w:cs="Times New Roman"/>
          <w:sz w:val="24"/>
          <w:szCs w:val="24"/>
          <w:lang w:eastAsia="zh-CN"/>
        </w:rPr>
        <w:t xml:space="preserve"> станции с компрессорами внутри помещения с количеством заправок не более 500 автомобилей в сутки без объектов технического обслуживания автомобилей</w:t>
      </w:r>
    </w:p>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SimSun" w:hAnsi="Times New Roman" w:cs="Times New Roman"/>
          <w:sz w:val="24"/>
          <w:szCs w:val="24"/>
          <w:lang w:eastAsia="zh-CN"/>
        </w:rPr>
        <w:t xml:space="preserve">- </w:t>
      </w:r>
      <w:r w:rsidRPr="00E51C9D">
        <w:rPr>
          <w:rFonts w:ascii="Times New Roman" w:eastAsia="Calibri" w:hAnsi="Times New Roman" w:cs="Times New Roman"/>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1</w:t>
      </w:r>
      <w:r w:rsidR="00C25A4D" w:rsidRPr="00E51C9D">
        <w:rPr>
          <w:rFonts w:ascii="Times New Roman" w:eastAsia="Calibri" w:hAnsi="Times New Roman" w:cs="Times New Roman"/>
          <w:sz w:val="24"/>
          <w:szCs w:val="24"/>
        </w:rPr>
        <w:t>3</w:t>
      </w:r>
      <w:r w:rsidRPr="00E51C9D">
        <w:rPr>
          <w:rFonts w:ascii="Times New Roman" w:eastAsia="Calibri" w:hAnsi="Times New Roman" w:cs="Times New Roman"/>
          <w:sz w:val="24"/>
          <w:szCs w:val="24"/>
        </w:rPr>
        <w:t xml:space="preserve">. Вместимость стоянок открытого и закрытого типа для легковых и грузовых автомобилей не более 300 </w:t>
      </w:r>
      <w:proofErr w:type="spellStart"/>
      <w:r w:rsidRPr="00E51C9D">
        <w:rPr>
          <w:rFonts w:ascii="Times New Roman" w:eastAsia="Calibri" w:hAnsi="Times New Roman" w:cs="Times New Roman"/>
          <w:sz w:val="24"/>
          <w:szCs w:val="24"/>
        </w:rPr>
        <w:t>машино-мест</w:t>
      </w:r>
      <w:proofErr w:type="spellEnd"/>
      <w:r w:rsidRPr="00E51C9D">
        <w:rPr>
          <w:rFonts w:ascii="Times New Roman" w:eastAsia="Calibri" w:hAnsi="Times New Roman" w:cs="Times New Roman"/>
          <w:sz w:val="24"/>
          <w:szCs w:val="24"/>
        </w:rPr>
        <w:t xml:space="preserve">, пристроенные - до 150 </w:t>
      </w:r>
      <w:proofErr w:type="spellStart"/>
      <w:r w:rsidRPr="00E51C9D">
        <w:rPr>
          <w:rFonts w:ascii="Times New Roman" w:eastAsia="Calibri" w:hAnsi="Times New Roman" w:cs="Times New Roman"/>
          <w:sz w:val="24"/>
          <w:szCs w:val="24"/>
        </w:rPr>
        <w:t>машино-мест</w:t>
      </w:r>
      <w:proofErr w:type="spellEnd"/>
      <w:r w:rsidRPr="00E51C9D">
        <w:rPr>
          <w:rFonts w:ascii="Times New Roman" w:eastAsia="Calibri" w:hAnsi="Times New Roman" w:cs="Times New Roman"/>
          <w:sz w:val="24"/>
          <w:szCs w:val="24"/>
        </w:rPr>
        <w:t>.</w:t>
      </w:r>
    </w:p>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1</w:t>
      </w:r>
      <w:r w:rsidR="00C25A4D" w:rsidRPr="00E51C9D">
        <w:rPr>
          <w:rFonts w:ascii="Times New Roman" w:eastAsia="Calibri" w:hAnsi="Times New Roman" w:cs="Times New Roman"/>
          <w:sz w:val="24"/>
          <w:szCs w:val="24"/>
        </w:rPr>
        <w:t>4</w:t>
      </w:r>
      <w:r w:rsidRPr="00E51C9D">
        <w:rPr>
          <w:rFonts w:ascii="Times New Roman" w:eastAsia="Calibri" w:hAnsi="Times New Roman" w:cs="Times New Roman"/>
          <w:sz w:val="24"/>
          <w:szCs w:val="24"/>
        </w:rPr>
        <w:t>.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на 10 постов - 1,0 га;</w:t>
      </w:r>
    </w:p>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lastRenderedPageBreak/>
        <w:t>на 15 постов - 1,5 га;</w:t>
      </w:r>
    </w:p>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на 25 постов - 2,0 га;</w:t>
      </w:r>
    </w:p>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на 40 постов - 3,5 га.</w:t>
      </w:r>
    </w:p>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71" w:history="1">
        <w:r w:rsidRPr="00E51C9D">
          <w:rPr>
            <w:rStyle w:val="a4"/>
            <w:rFonts w:ascii="Times New Roman" w:eastAsia="Calibri" w:hAnsi="Times New Roman" w:cs="Times New Roman"/>
            <w:color w:val="auto"/>
            <w:sz w:val="24"/>
            <w:szCs w:val="24"/>
          </w:rPr>
          <w:t>таблице</w:t>
        </w:r>
      </w:hyperlink>
      <w:r w:rsidRPr="00E51C9D">
        <w:rPr>
          <w:rFonts w:ascii="Times New Roman" w:eastAsia="Calibri" w:hAnsi="Times New Roman" w:cs="Times New Roman"/>
          <w:sz w:val="24"/>
          <w:szCs w:val="24"/>
        </w:rPr>
        <w:t>:</w:t>
      </w:r>
    </w:p>
    <w:p w:rsidR="00644E2E" w:rsidRPr="00E51C9D" w:rsidRDefault="00644E2E" w:rsidP="00644E2E">
      <w:pPr>
        <w:autoSpaceDE w:val="0"/>
        <w:rPr>
          <w:rFonts w:ascii="Times New Roman" w:eastAsia="Calibri" w:hAnsi="Times New Roman" w:cs="Times New Roman"/>
          <w:sz w:val="24"/>
          <w:szCs w:val="24"/>
        </w:rPr>
      </w:pPr>
    </w:p>
    <w:tbl>
      <w:tblPr>
        <w:tblW w:w="9639" w:type="dxa"/>
        <w:tblInd w:w="75" w:type="dxa"/>
        <w:tblLayout w:type="fixed"/>
        <w:tblCellMar>
          <w:left w:w="75" w:type="dxa"/>
          <w:right w:w="75" w:type="dxa"/>
        </w:tblCellMar>
        <w:tblLook w:val="0000"/>
      </w:tblPr>
      <w:tblGrid>
        <w:gridCol w:w="5670"/>
        <w:gridCol w:w="2127"/>
        <w:gridCol w:w="1842"/>
      </w:tblGrid>
      <w:tr w:rsidR="00644E2E" w:rsidRPr="00E51C9D" w:rsidTr="00644E2E">
        <w:trPr>
          <w:trHeight w:val="173"/>
        </w:trPr>
        <w:tc>
          <w:tcPr>
            <w:tcW w:w="5670" w:type="dxa"/>
            <w:vMerge w:val="restart"/>
            <w:tcBorders>
              <w:top w:val="single" w:sz="4" w:space="0" w:color="000000"/>
              <w:left w:val="single" w:sz="4" w:space="0" w:color="000000"/>
              <w:bottom w:val="single" w:sz="4" w:space="0" w:color="000000"/>
            </w:tcBorders>
            <w:shd w:val="clear" w:color="auto" w:fill="auto"/>
          </w:tcPr>
          <w:p w:rsidR="00644E2E" w:rsidRPr="00E51C9D" w:rsidRDefault="00644E2E" w:rsidP="00644E2E">
            <w:pPr>
              <w:autoSpaceDE w:val="0"/>
              <w:rPr>
                <w:rFonts w:ascii="Times New Roman" w:hAnsi="Times New Roman" w:cs="Times New Roman"/>
                <w:sz w:val="24"/>
                <w:szCs w:val="24"/>
              </w:rPr>
            </w:pPr>
            <w:r w:rsidRPr="00E51C9D">
              <w:rPr>
                <w:rFonts w:ascii="Times New Roman" w:hAnsi="Times New Roman" w:cs="Times New Roman"/>
                <w:sz w:val="24"/>
                <w:szCs w:val="24"/>
              </w:rPr>
              <w:t xml:space="preserve">  </w:t>
            </w:r>
            <w:r w:rsidRPr="00E51C9D">
              <w:rPr>
                <w:rFonts w:ascii="Times New Roman" w:eastAsia="Calibri" w:hAnsi="Times New Roman" w:cs="Times New Roman"/>
                <w:sz w:val="24"/>
                <w:szCs w:val="24"/>
              </w:rPr>
              <w:t xml:space="preserve">Здания, до которых определяется расстояние   </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auto"/>
          </w:tcPr>
          <w:p w:rsidR="00644E2E" w:rsidRPr="00E51C9D" w:rsidRDefault="00644E2E" w:rsidP="00644E2E">
            <w:pPr>
              <w:autoSpaceDE w:val="0"/>
              <w:rPr>
                <w:rFonts w:ascii="Times New Roman" w:hAnsi="Times New Roman" w:cs="Times New Roman"/>
                <w:sz w:val="24"/>
                <w:szCs w:val="24"/>
              </w:rPr>
            </w:pPr>
            <w:r w:rsidRPr="00E51C9D">
              <w:rPr>
                <w:rFonts w:ascii="Times New Roman" w:hAnsi="Times New Roman" w:cs="Times New Roman"/>
                <w:sz w:val="24"/>
                <w:szCs w:val="24"/>
              </w:rPr>
              <w:t xml:space="preserve">      </w:t>
            </w:r>
            <w:r w:rsidRPr="00E51C9D">
              <w:rPr>
                <w:rFonts w:ascii="Times New Roman" w:eastAsia="Calibri" w:hAnsi="Times New Roman" w:cs="Times New Roman"/>
                <w:sz w:val="24"/>
                <w:szCs w:val="24"/>
              </w:rPr>
              <w:t xml:space="preserve">Расстояние, м      </w:t>
            </w:r>
          </w:p>
        </w:tc>
      </w:tr>
      <w:tr w:rsidR="00644E2E" w:rsidRPr="00E51C9D" w:rsidTr="00644E2E">
        <w:trPr>
          <w:trHeight w:val="163"/>
        </w:trPr>
        <w:tc>
          <w:tcPr>
            <w:tcW w:w="5670" w:type="dxa"/>
            <w:vMerge/>
            <w:tcBorders>
              <w:top w:val="single" w:sz="4" w:space="0" w:color="000000"/>
              <w:left w:val="single" w:sz="4" w:space="0" w:color="000000"/>
              <w:bottom w:val="single" w:sz="4" w:space="0" w:color="000000"/>
            </w:tcBorders>
            <w:shd w:val="clear" w:color="auto" w:fill="auto"/>
            <w:vAlign w:val="center"/>
          </w:tcPr>
          <w:p w:rsidR="00644E2E" w:rsidRPr="00E51C9D" w:rsidRDefault="00644E2E" w:rsidP="00644E2E">
            <w:pPr>
              <w:snapToGrid w:val="0"/>
              <w:rPr>
                <w:rFonts w:ascii="Times New Roman" w:eastAsia="Calibri" w:hAnsi="Times New Roman" w:cs="Times New Roman"/>
                <w:sz w:val="24"/>
                <w:szCs w:val="24"/>
              </w:rPr>
            </w:pPr>
          </w:p>
        </w:tc>
        <w:tc>
          <w:tcPr>
            <w:tcW w:w="3969" w:type="dxa"/>
            <w:gridSpan w:val="2"/>
            <w:tcBorders>
              <w:left w:val="single" w:sz="4" w:space="0" w:color="000000"/>
              <w:bottom w:val="single" w:sz="4" w:space="0" w:color="000000"/>
              <w:right w:val="single" w:sz="4" w:space="0" w:color="000000"/>
            </w:tcBorders>
            <w:shd w:val="clear" w:color="auto" w:fill="auto"/>
          </w:tcPr>
          <w:p w:rsidR="00644E2E" w:rsidRPr="00E51C9D" w:rsidRDefault="00644E2E" w:rsidP="00644E2E">
            <w:pPr>
              <w:autoSpaceDE w:val="0"/>
              <w:rPr>
                <w:rFonts w:ascii="Times New Roman" w:hAnsi="Times New Roman" w:cs="Times New Roman"/>
                <w:sz w:val="24"/>
                <w:szCs w:val="24"/>
              </w:rPr>
            </w:pPr>
            <w:r w:rsidRPr="00E51C9D">
              <w:rPr>
                <w:rFonts w:ascii="Times New Roman" w:hAnsi="Times New Roman" w:cs="Times New Roman"/>
                <w:sz w:val="24"/>
                <w:szCs w:val="24"/>
              </w:rPr>
              <w:t xml:space="preserve"> </w:t>
            </w:r>
            <w:r w:rsidRPr="00E51C9D">
              <w:rPr>
                <w:rFonts w:ascii="Times New Roman" w:eastAsia="Calibri" w:hAnsi="Times New Roman" w:cs="Times New Roman"/>
                <w:sz w:val="24"/>
                <w:szCs w:val="24"/>
              </w:rPr>
              <w:t xml:space="preserve">от станций технического обслуживания при числе  постов          </w:t>
            </w:r>
          </w:p>
        </w:tc>
      </w:tr>
      <w:tr w:rsidR="00644E2E" w:rsidRPr="00E51C9D" w:rsidTr="00644E2E">
        <w:tc>
          <w:tcPr>
            <w:tcW w:w="5670" w:type="dxa"/>
            <w:vMerge/>
            <w:tcBorders>
              <w:top w:val="single" w:sz="4" w:space="0" w:color="000000"/>
              <w:left w:val="single" w:sz="4" w:space="0" w:color="000000"/>
              <w:bottom w:val="single" w:sz="4" w:space="0" w:color="000000"/>
            </w:tcBorders>
            <w:shd w:val="clear" w:color="auto" w:fill="auto"/>
            <w:vAlign w:val="center"/>
          </w:tcPr>
          <w:p w:rsidR="00644E2E" w:rsidRPr="00E51C9D" w:rsidRDefault="00644E2E" w:rsidP="00644E2E">
            <w:pPr>
              <w:snapToGrid w:val="0"/>
              <w:rPr>
                <w:rFonts w:ascii="Times New Roman" w:eastAsia="Calibri" w:hAnsi="Times New Roman" w:cs="Times New Roman"/>
                <w:sz w:val="24"/>
                <w:szCs w:val="24"/>
              </w:rPr>
            </w:pPr>
          </w:p>
        </w:tc>
        <w:tc>
          <w:tcPr>
            <w:tcW w:w="2127" w:type="dxa"/>
            <w:tcBorders>
              <w:left w:val="single" w:sz="4" w:space="0" w:color="000000"/>
              <w:bottom w:val="single" w:sz="4" w:space="0" w:color="000000"/>
            </w:tcBorders>
            <w:shd w:val="clear" w:color="auto" w:fill="auto"/>
          </w:tcPr>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 xml:space="preserve">10 и менее  </w:t>
            </w:r>
          </w:p>
        </w:tc>
        <w:tc>
          <w:tcPr>
            <w:tcW w:w="1842" w:type="dxa"/>
            <w:tcBorders>
              <w:left w:val="single" w:sz="4" w:space="0" w:color="000000"/>
              <w:bottom w:val="single" w:sz="4" w:space="0" w:color="000000"/>
              <w:right w:val="single" w:sz="4" w:space="0" w:color="000000"/>
            </w:tcBorders>
            <w:shd w:val="clear" w:color="auto" w:fill="auto"/>
          </w:tcPr>
          <w:p w:rsidR="00644E2E" w:rsidRPr="00E51C9D" w:rsidRDefault="00644E2E" w:rsidP="00644E2E">
            <w:pPr>
              <w:autoSpaceDE w:val="0"/>
              <w:rPr>
                <w:rFonts w:ascii="Times New Roman" w:hAnsi="Times New Roman" w:cs="Times New Roman"/>
                <w:sz w:val="24"/>
                <w:szCs w:val="24"/>
              </w:rPr>
            </w:pPr>
            <w:r w:rsidRPr="00E51C9D">
              <w:rPr>
                <w:rFonts w:ascii="Times New Roman" w:eastAsia="Calibri" w:hAnsi="Times New Roman" w:cs="Times New Roman"/>
                <w:sz w:val="24"/>
                <w:szCs w:val="24"/>
              </w:rPr>
              <w:t xml:space="preserve">11 - 30  </w:t>
            </w:r>
          </w:p>
        </w:tc>
      </w:tr>
      <w:tr w:rsidR="00644E2E" w:rsidRPr="00E51C9D" w:rsidTr="00644E2E">
        <w:tc>
          <w:tcPr>
            <w:tcW w:w="5670" w:type="dxa"/>
            <w:tcBorders>
              <w:left w:val="single" w:sz="4" w:space="0" w:color="000000"/>
              <w:bottom w:val="single" w:sz="4" w:space="0" w:color="000000"/>
            </w:tcBorders>
            <w:shd w:val="clear" w:color="auto" w:fill="auto"/>
          </w:tcPr>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 xml:space="preserve">Жилые дома,                                    </w:t>
            </w:r>
          </w:p>
        </w:tc>
        <w:tc>
          <w:tcPr>
            <w:tcW w:w="2127" w:type="dxa"/>
            <w:tcBorders>
              <w:left w:val="single" w:sz="4" w:space="0" w:color="000000"/>
              <w:bottom w:val="single" w:sz="4" w:space="0" w:color="000000"/>
            </w:tcBorders>
            <w:shd w:val="clear" w:color="auto" w:fill="auto"/>
          </w:tcPr>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 xml:space="preserve">15            </w:t>
            </w:r>
          </w:p>
        </w:tc>
        <w:tc>
          <w:tcPr>
            <w:tcW w:w="1842" w:type="dxa"/>
            <w:tcBorders>
              <w:left w:val="single" w:sz="4" w:space="0" w:color="000000"/>
              <w:bottom w:val="single" w:sz="4" w:space="0" w:color="000000"/>
              <w:right w:val="single" w:sz="4" w:space="0" w:color="000000"/>
            </w:tcBorders>
            <w:shd w:val="clear" w:color="auto" w:fill="auto"/>
          </w:tcPr>
          <w:p w:rsidR="00644E2E" w:rsidRPr="00E51C9D" w:rsidRDefault="00644E2E" w:rsidP="00644E2E">
            <w:pPr>
              <w:autoSpaceDE w:val="0"/>
              <w:rPr>
                <w:rFonts w:ascii="Times New Roman" w:hAnsi="Times New Roman" w:cs="Times New Roman"/>
                <w:sz w:val="24"/>
                <w:szCs w:val="24"/>
              </w:rPr>
            </w:pPr>
            <w:r w:rsidRPr="00E51C9D">
              <w:rPr>
                <w:rFonts w:ascii="Times New Roman" w:eastAsia="Calibri" w:hAnsi="Times New Roman" w:cs="Times New Roman"/>
                <w:sz w:val="24"/>
                <w:szCs w:val="24"/>
              </w:rPr>
              <w:t xml:space="preserve">25        </w:t>
            </w:r>
          </w:p>
        </w:tc>
      </w:tr>
      <w:tr w:rsidR="00644E2E" w:rsidRPr="00E51C9D" w:rsidTr="00644E2E">
        <w:tc>
          <w:tcPr>
            <w:tcW w:w="5670" w:type="dxa"/>
            <w:tcBorders>
              <w:left w:val="single" w:sz="4" w:space="0" w:color="000000"/>
              <w:bottom w:val="single" w:sz="4" w:space="0" w:color="000000"/>
            </w:tcBorders>
            <w:shd w:val="clear" w:color="auto" w:fill="auto"/>
          </w:tcPr>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 xml:space="preserve">в том числе торцы жилых домов без окон         </w:t>
            </w:r>
          </w:p>
        </w:tc>
        <w:tc>
          <w:tcPr>
            <w:tcW w:w="2127" w:type="dxa"/>
            <w:tcBorders>
              <w:left w:val="single" w:sz="4" w:space="0" w:color="000000"/>
              <w:bottom w:val="single" w:sz="4" w:space="0" w:color="000000"/>
            </w:tcBorders>
            <w:shd w:val="clear" w:color="auto" w:fill="auto"/>
          </w:tcPr>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 xml:space="preserve">15            </w:t>
            </w:r>
          </w:p>
        </w:tc>
        <w:tc>
          <w:tcPr>
            <w:tcW w:w="1842" w:type="dxa"/>
            <w:tcBorders>
              <w:left w:val="single" w:sz="4" w:space="0" w:color="000000"/>
              <w:bottom w:val="single" w:sz="4" w:space="0" w:color="000000"/>
              <w:right w:val="single" w:sz="4" w:space="0" w:color="000000"/>
            </w:tcBorders>
            <w:shd w:val="clear" w:color="auto" w:fill="auto"/>
          </w:tcPr>
          <w:p w:rsidR="00644E2E" w:rsidRPr="00E51C9D" w:rsidRDefault="00644E2E" w:rsidP="00644E2E">
            <w:pPr>
              <w:autoSpaceDE w:val="0"/>
              <w:rPr>
                <w:rFonts w:ascii="Times New Roman" w:hAnsi="Times New Roman" w:cs="Times New Roman"/>
                <w:sz w:val="24"/>
                <w:szCs w:val="24"/>
              </w:rPr>
            </w:pPr>
            <w:r w:rsidRPr="00E51C9D">
              <w:rPr>
                <w:rFonts w:ascii="Times New Roman" w:eastAsia="Calibri" w:hAnsi="Times New Roman" w:cs="Times New Roman"/>
                <w:sz w:val="24"/>
                <w:szCs w:val="24"/>
              </w:rPr>
              <w:t xml:space="preserve">25        </w:t>
            </w:r>
          </w:p>
        </w:tc>
      </w:tr>
      <w:tr w:rsidR="00644E2E" w:rsidRPr="00E51C9D" w:rsidTr="00644E2E">
        <w:tc>
          <w:tcPr>
            <w:tcW w:w="5670" w:type="dxa"/>
            <w:tcBorders>
              <w:left w:val="single" w:sz="4" w:space="0" w:color="000000"/>
              <w:bottom w:val="single" w:sz="4" w:space="0" w:color="000000"/>
            </w:tcBorders>
            <w:shd w:val="clear" w:color="auto" w:fill="auto"/>
          </w:tcPr>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 xml:space="preserve">Общественные здания                            </w:t>
            </w:r>
          </w:p>
        </w:tc>
        <w:tc>
          <w:tcPr>
            <w:tcW w:w="2127" w:type="dxa"/>
            <w:tcBorders>
              <w:left w:val="single" w:sz="4" w:space="0" w:color="000000"/>
              <w:bottom w:val="single" w:sz="4" w:space="0" w:color="000000"/>
            </w:tcBorders>
            <w:shd w:val="clear" w:color="auto" w:fill="auto"/>
          </w:tcPr>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 xml:space="preserve">15            </w:t>
            </w:r>
          </w:p>
        </w:tc>
        <w:tc>
          <w:tcPr>
            <w:tcW w:w="1842" w:type="dxa"/>
            <w:tcBorders>
              <w:left w:val="single" w:sz="4" w:space="0" w:color="000000"/>
              <w:bottom w:val="single" w:sz="4" w:space="0" w:color="000000"/>
              <w:right w:val="single" w:sz="4" w:space="0" w:color="000000"/>
            </w:tcBorders>
            <w:shd w:val="clear" w:color="auto" w:fill="auto"/>
          </w:tcPr>
          <w:p w:rsidR="00644E2E" w:rsidRPr="00E51C9D" w:rsidRDefault="00644E2E" w:rsidP="00644E2E">
            <w:pPr>
              <w:autoSpaceDE w:val="0"/>
              <w:rPr>
                <w:rFonts w:ascii="Times New Roman" w:hAnsi="Times New Roman" w:cs="Times New Roman"/>
                <w:sz w:val="24"/>
                <w:szCs w:val="24"/>
              </w:rPr>
            </w:pPr>
            <w:r w:rsidRPr="00E51C9D">
              <w:rPr>
                <w:rFonts w:ascii="Times New Roman" w:eastAsia="Calibri" w:hAnsi="Times New Roman" w:cs="Times New Roman"/>
                <w:sz w:val="24"/>
                <w:szCs w:val="24"/>
              </w:rPr>
              <w:t xml:space="preserve">20        </w:t>
            </w:r>
          </w:p>
        </w:tc>
      </w:tr>
      <w:tr w:rsidR="00644E2E" w:rsidRPr="00E51C9D" w:rsidTr="00644E2E">
        <w:trPr>
          <w:trHeight w:val="156"/>
        </w:trPr>
        <w:tc>
          <w:tcPr>
            <w:tcW w:w="5670" w:type="dxa"/>
            <w:tcBorders>
              <w:left w:val="single" w:sz="4" w:space="0" w:color="000000"/>
              <w:bottom w:val="single" w:sz="4" w:space="0" w:color="000000"/>
            </w:tcBorders>
            <w:shd w:val="clear" w:color="auto" w:fill="auto"/>
          </w:tcPr>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 xml:space="preserve">Общеобразовательные школы и дошкольные образовательные учреждения                     </w:t>
            </w:r>
          </w:p>
        </w:tc>
        <w:tc>
          <w:tcPr>
            <w:tcW w:w="2127" w:type="dxa"/>
            <w:tcBorders>
              <w:left w:val="single" w:sz="4" w:space="0" w:color="000000"/>
              <w:bottom w:val="single" w:sz="4" w:space="0" w:color="000000"/>
            </w:tcBorders>
            <w:shd w:val="clear" w:color="auto" w:fill="auto"/>
          </w:tcPr>
          <w:p w:rsidR="00644E2E" w:rsidRPr="00E51C9D" w:rsidRDefault="00644E2E" w:rsidP="00644E2E">
            <w:pPr>
              <w:autoSpaceDE w:val="0"/>
              <w:rPr>
                <w:rFonts w:ascii="Times New Roman" w:hAnsi="Times New Roman" w:cs="Times New Roman"/>
                <w:sz w:val="24"/>
                <w:szCs w:val="24"/>
              </w:rPr>
            </w:pPr>
            <w:r w:rsidRPr="00E51C9D">
              <w:rPr>
                <w:rFonts w:ascii="Times New Roman" w:eastAsia="Calibri" w:hAnsi="Times New Roman" w:cs="Times New Roman"/>
                <w:sz w:val="24"/>
                <w:szCs w:val="24"/>
              </w:rPr>
              <w:t xml:space="preserve">50            </w:t>
            </w:r>
          </w:p>
        </w:tc>
        <w:tc>
          <w:tcPr>
            <w:tcW w:w="1842" w:type="dxa"/>
            <w:tcBorders>
              <w:left w:val="single" w:sz="4" w:space="0" w:color="000000"/>
              <w:bottom w:val="single" w:sz="4" w:space="0" w:color="000000"/>
              <w:right w:val="single" w:sz="4" w:space="0" w:color="000000"/>
            </w:tcBorders>
            <w:shd w:val="clear" w:color="auto" w:fill="auto"/>
          </w:tcPr>
          <w:p w:rsidR="00644E2E" w:rsidRPr="00E51C9D" w:rsidRDefault="00D27647" w:rsidP="00644E2E">
            <w:pPr>
              <w:autoSpaceDE w:val="0"/>
              <w:rPr>
                <w:rFonts w:ascii="Times New Roman" w:hAnsi="Times New Roman" w:cs="Times New Roman"/>
                <w:sz w:val="24"/>
                <w:szCs w:val="24"/>
              </w:rPr>
            </w:pPr>
            <w:hyperlink r:id="rId72" w:history="1">
              <w:r w:rsidR="00644E2E" w:rsidRPr="00E51C9D">
                <w:rPr>
                  <w:rStyle w:val="a4"/>
                  <w:rFonts w:ascii="Times New Roman" w:eastAsia="Calibri" w:hAnsi="Times New Roman" w:cs="Times New Roman"/>
                  <w:color w:val="auto"/>
                  <w:sz w:val="24"/>
                  <w:szCs w:val="24"/>
                </w:rPr>
                <w:t>&lt;*&gt;</w:t>
              </w:r>
            </w:hyperlink>
          </w:p>
        </w:tc>
      </w:tr>
      <w:tr w:rsidR="00644E2E" w:rsidRPr="00E51C9D" w:rsidTr="00644E2E">
        <w:tc>
          <w:tcPr>
            <w:tcW w:w="5670" w:type="dxa"/>
            <w:tcBorders>
              <w:left w:val="single" w:sz="4" w:space="0" w:color="000000"/>
              <w:bottom w:val="single" w:sz="4" w:space="0" w:color="000000"/>
            </w:tcBorders>
            <w:shd w:val="clear" w:color="auto" w:fill="auto"/>
          </w:tcPr>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 xml:space="preserve">Лечебные учреждения со стационаром             </w:t>
            </w:r>
          </w:p>
        </w:tc>
        <w:tc>
          <w:tcPr>
            <w:tcW w:w="2127" w:type="dxa"/>
            <w:tcBorders>
              <w:left w:val="single" w:sz="4" w:space="0" w:color="000000"/>
              <w:bottom w:val="single" w:sz="4" w:space="0" w:color="000000"/>
            </w:tcBorders>
            <w:shd w:val="clear" w:color="auto" w:fill="auto"/>
          </w:tcPr>
          <w:p w:rsidR="00644E2E" w:rsidRPr="00E51C9D" w:rsidRDefault="00644E2E" w:rsidP="00644E2E">
            <w:pPr>
              <w:autoSpaceDE w:val="0"/>
              <w:rPr>
                <w:rFonts w:ascii="Times New Roman" w:hAnsi="Times New Roman" w:cs="Times New Roman"/>
                <w:sz w:val="24"/>
                <w:szCs w:val="24"/>
              </w:rPr>
            </w:pPr>
            <w:r w:rsidRPr="00E51C9D">
              <w:rPr>
                <w:rFonts w:ascii="Times New Roman" w:eastAsia="Calibri" w:hAnsi="Times New Roman" w:cs="Times New Roman"/>
                <w:sz w:val="24"/>
                <w:szCs w:val="24"/>
              </w:rPr>
              <w:t xml:space="preserve">50            </w:t>
            </w:r>
          </w:p>
        </w:tc>
        <w:tc>
          <w:tcPr>
            <w:tcW w:w="1842" w:type="dxa"/>
            <w:tcBorders>
              <w:left w:val="single" w:sz="4" w:space="0" w:color="000000"/>
              <w:bottom w:val="single" w:sz="4" w:space="0" w:color="000000"/>
              <w:right w:val="single" w:sz="4" w:space="0" w:color="000000"/>
            </w:tcBorders>
            <w:shd w:val="clear" w:color="auto" w:fill="auto"/>
          </w:tcPr>
          <w:p w:rsidR="00644E2E" w:rsidRPr="00E51C9D" w:rsidRDefault="00D27647" w:rsidP="00644E2E">
            <w:pPr>
              <w:autoSpaceDE w:val="0"/>
              <w:rPr>
                <w:rFonts w:ascii="Times New Roman" w:hAnsi="Times New Roman" w:cs="Times New Roman"/>
                <w:sz w:val="24"/>
                <w:szCs w:val="24"/>
              </w:rPr>
            </w:pPr>
            <w:hyperlink r:id="rId73" w:history="1">
              <w:r w:rsidR="00644E2E" w:rsidRPr="00E51C9D">
                <w:rPr>
                  <w:rStyle w:val="a4"/>
                  <w:rFonts w:ascii="Times New Roman" w:eastAsia="Calibri" w:hAnsi="Times New Roman" w:cs="Times New Roman"/>
                  <w:color w:val="auto"/>
                  <w:sz w:val="24"/>
                  <w:szCs w:val="24"/>
                </w:rPr>
                <w:t>&lt;*&gt;</w:t>
              </w:r>
            </w:hyperlink>
          </w:p>
        </w:tc>
      </w:tr>
    </w:tbl>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&lt;*&gt; Определяется по согласованию с органами Государственного санитарно-эпидемиологического надзора</w:t>
      </w:r>
    </w:p>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1</w:t>
      </w:r>
      <w:r w:rsidR="00C25A4D" w:rsidRPr="00E51C9D">
        <w:rPr>
          <w:rFonts w:ascii="Times New Roman" w:eastAsia="Calibri" w:hAnsi="Times New Roman" w:cs="Times New Roman"/>
          <w:sz w:val="24"/>
          <w:szCs w:val="24"/>
        </w:rPr>
        <w:t>5</w:t>
      </w:r>
      <w:r w:rsidRPr="00E51C9D">
        <w:rPr>
          <w:rFonts w:ascii="Times New Roman" w:eastAsia="Calibri" w:hAnsi="Times New Roman" w:cs="Times New Roman"/>
          <w:sz w:val="24"/>
          <w:szCs w:val="24"/>
        </w:rPr>
        <w:t>.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на 2 колонки - 0,1 га;</w:t>
      </w:r>
    </w:p>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на 5 колонок - 0,2 га;</w:t>
      </w:r>
    </w:p>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на 7 колонок - 0,3 га;</w:t>
      </w:r>
    </w:p>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на 9 колонок - 0,35 га;</w:t>
      </w:r>
    </w:p>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на 11 колонок - 0,4 га.</w:t>
      </w:r>
    </w:p>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 xml:space="preserve">Расстояние от АЗС для легкового автотранспорта, оборудованных системой </w:t>
      </w:r>
      <w:proofErr w:type="spellStart"/>
      <w:r w:rsidRPr="00E51C9D">
        <w:rPr>
          <w:rFonts w:ascii="Times New Roman" w:eastAsia="Calibri" w:hAnsi="Times New Roman" w:cs="Times New Roman"/>
          <w:sz w:val="24"/>
          <w:szCs w:val="24"/>
        </w:rPr>
        <w:t>закольцовки</w:t>
      </w:r>
      <w:proofErr w:type="spellEnd"/>
      <w:r w:rsidRPr="00E51C9D">
        <w:rPr>
          <w:rFonts w:ascii="Times New Roman" w:eastAsia="Calibri" w:hAnsi="Times New Roman" w:cs="Times New Roman"/>
          <w:sz w:val="24"/>
          <w:szCs w:val="24"/>
        </w:rPr>
        <w:t xml:space="preserve"> паров бензина, </w:t>
      </w:r>
      <w:proofErr w:type="spellStart"/>
      <w:r w:rsidRPr="00E51C9D">
        <w:rPr>
          <w:rFonts w:ascii="Times New Roman" w:eastAsia="Calibri" w:hAnsi="Times New Roman" w:cs="Times New Roman"/>
          <w:sz w:val="24"/>
          <w:szCs w:val="24"/>
        </w:rPr>
        <w:t>автогазозаправочных</w:t>
      </w:r>
      <w:proofErr w:type="spellEnd"/>
      <w:r w:rsidRPr="00E51C9D">
        <w:rPr>
          <w:rFonts w:ascii="Times New Roman" w:eastAsia="Calibri" w:hAnsi="Times New Roman" w:cs="Times New Roman"/>
          <w:sz w:val="24"/>
          <w:szCs w:val="24"/>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644E2E" w:rsidRPr="00E51C9D" w:rsidRDefault="00644E2E" w:rsidP="00644E2E">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C25A4D" w:rsidRPr="00E51C9D" w:rsidRDefault="00C25A4D" w:rsidP="00C25A4D">
      <w:pPr>
        <w:autoSpaceDE w:val="0"/>
        <w:rPr>
          <w:rFonts w:ascii="Times New Roman" w:eastAsia="Calibri" w:hAnsi="Times New Roman" w:cs="Times New Roman"/>
          <w:sz w:val="24"/>
          <w:szCs w:val="24"/>
        </w:rPr>
      </w:pPr>
      <w:r w:rsidRPr="00E51C9D">
        <w:rPr>
          <w:rFonts w:ascii="Times New Roman" w:eastAsia="Calibri" w:hAnsi="Times New Roman" w:cs="Times New Roman"/>
          <w:sz w:val="24"/>
          <w:szCs w:val="24"/>
        </w:rPr>
        <w:t xml:space="preserve">Минимально допустимая площадь озелененной территории земельных участков принимается в соответствии с п.2 статьи </w:t>
      </w:r>
      <w:r w:rsidR="005304C0" w:rsidRPr="00E51C9D">
        <w:rPr>
          <w:rFonts w:ascii="Times New Roman" w:eastAsia="Calibri" w:hAnsi="Times New Roman" w:cs="Times New Roman"/>
          <w:sz w:val="24"/>
          <w:szCs w:val="24"/>
        </w:rPr>
        <w:t>41</w:t>
      </w:r>
      <w:r w:rsidRPr="00E51C9D">
        <w:rPr>
          <w:rFonts w:ascii="Times New Roman" w:eastAsia="Calibri" w:hAnsi="Times New Roman" w:cs="Times New Roman"/>
          <w:sz w:val="24"/>
          <w:szCs w:val="24"/>
        </w:rPr>
        <w:t xml:space="preserve"> настоящих Правил.</w:t>
      </w:r>
    </w:p>
    <w:p w:rsidR="005304C0" w:rsidRPr="00E51C9D" w:rsidRDefault="005304C0" w:rsidP="00D34C51">
      <w:pPr>
        <w:pStyle w:val="20"/>
        <w:spacing w:after="100"/>
        <w:rPr>
          <w:rFonts w:ascii="Times New Roman" w:hAnsi="Times New Roman" w:cs="Times New Roman"/>
          <w:color w:val="auto"/>
          <w:sz w:val="24"/>
          <w:szCs w:val="24"/>
        </w:rPr>
        <w:sectPr w:rsidR="005304C0" w:rsidRPr="00E51C9D" w:rsidSect="00617F7E">
          <w:pgSz w:w="11906" w:h="16838"/>
          <w:pgMar w:top="567" w:right="709" w:bottom="709" w:left="1134" w:header="720" w:footer="363" w:gutter="0"/>
          <w:cols w:space="720"/>
          <w:docGrid w:linePitch="360"/>
        </w:sectPr>
      </w:pPr>
      <w:bookmarkStart w:id="481" w:name="_Toc470251928"/>
      <w:bookmarkStart w:id="482" w:name="_Toc487473515"/>
      <w:bookmarkStart w:id="483" w:name="_Toc2849303"/>
      <w:bookmarkStart w:id="484" w:name="_Toc7446412"/>
    </w:p>
    <w:p w:rsidR="00D34C51" w:rsidRPr="00E51C9D" w:rsidRDefault="00D34C51" w:rsidP="00D34C51">
      <w:pPr>
        <w:pStyle w:val="20"/>
        <w:spacing w:after="100"/>
        <w:rPr>
          <w:rFonts w:ascii="Times New Roman" w:hAnsi="Times New Roman" w:cs="Times New Roman"/>
          <w:color w:val="auto"/>
          <w:sz w:val="24"/>
          <w:szCs w:val="24"/>
        </w:rPr>
      </w:pPr>
      <w:r w:rsidRPr="00E51C9D">
        <w:rPr>
          <w:rFonts w:ascii="Times New Roman" w:hAnsi="Times New Roman" w:cs="Times New Roman"/>
          <w:color w:val="auto"/>
          <w:sz w:val="24"/>
          <w:szCs w:val="24"/>
        </w:rPr>
        <w:lastRenderedPageBreak/>
        <w:t xml:space="preserve">Статья </w:t>
      </w:r>
      <w:r w:rsidR="00C25A4D" w:rsidRPr="00E51C9D">
        <w:rPr>
          <w:rFonts w:ascii="Times New Roman" w:hAnsi="Times New Roman" w:cs="Times New Roman"/>
          <w:color w:val="auto"/>
          <w:sz w:val="24"/>
          <w:szCs w:val="24"/>
        </w:rPr>
        <w:t>38</w:t>
      </w:r>
      <w:r w:rsidRPr="00E51C9D">
        <w:rPr>
          <w:rFonts w:ascii="Times New Roman" w:hAnsi="Times New Roman" w:cs="Times New Roman"/>
          <w:color w:val="auto"/>
          <w:sz w:val="24"/>
          <w:szCs w:val="24"/>
        </w:rPr>
        <w:t>. Градостроительные регламенты в отношении земельных участков и объектов капитального строительства, расположенных в пределах зон рекреационного назначения.</w:t>
      </w:r>
      <w:bookmarkEnd w:id="481"/>
      <w:bookmarkEnd w:id="482"/>
      <w:bookmarkEnd w:id="483"/>
      <w:bookmarkEnd w:id="484"/>
    </w:p>
    <w:p w:rsidR="00B03F4C" w:rsidRPr="00E51C9D" w:rsidRDefault="00B03F4C" w:rsidP="00B03F4C">
      <w:pPr>
        <w:widowControl w:val="0"/>
        <w:ind w:firstLine="426"/>
        <w:rPr>
          <w:rFonts w:ascii="Times New Roman" w:eastAsia="SimSun" w:hAnsi="Times New Roman" w:cs="Times New Roman"/>
          <w:b/>
          <w:sz w:val="24"/>
          <w:szCs w:val="24"/>
          <w:u w:val="single"/>
          <w:lang w:eastAsia="zh-CN"/>
        </w:rPr>
      </w:pPr>
      <w:r w:rsidRPr="00E51C9D">
        <w:rPr>
          <w:rFonts w:ascii="Times New Roman" w:eastAsia="SimSun" w:hAnsi="Times New Roman" w:cs="Times New Roman"/>
          <w:b/>
          <w:sz w:val="24"/>
          <w:szCs w:val="24"/>
          <w:u w:val="single"/>
          <w:lang w:eastAsia="zh-CN"/>
        </w:rPr>
        <w:t>1. Зона природного ландшафта (Р)</w:t>
      </w:r>
    </w:p>
    <w:p w:rsidR="00B03F4C" w:rsidRPr="00E51C9D" w:rsidRDefault="00B03F4C" w:rsidP="00B03F4C">
      <w:pPr>
        <w:widowControl w:val="0"/>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1.1. Основные виды разрешённого использования земельных участков и объектов капитального строительства:</w:t>
      </w:r>
    </w:p>
    <w:tbl>
      <w:tblPr>
        <w:tblW w:w="10011"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850"/>
        <w:gridCol w:w="1134"/>
        <w:gridCol w:w="992"/>
        <w:gridCol w:w="1081"/>
        <w:gridCol w:w="59"/>
        <w:gridCol w:w="791"/>
        <w:gridCol w:w="34"/>
        <w:gridCol w:w="675"/>
        <w:gridCol w:w="180"/>
        <w:gridCol w:w="671"/>
        <w:gridCol w:w="79"/>
        <w:gridCol w:w="771"/>
      </w:tblGrid>
      <w:tr w:rsidR="00B03F4C" w:rsidRPr="00E51C9D" w:rsidTr="00B03F4C">
        <w:trPr>
          <w:cantSplit/>
          <w:trHeight w:val="514"/>
          <w:jc w:val="center"/>
        </w:trPr>
        <w:tc>
          <w:tcPr>
            <w:tcW w:w="2694" w:type="dxa"/>
            <w:vMerge w:val="restart"/>
            <w:shd w:val="clear" w:color="auto" w:fill="auto"/>
            <w:vAlign w:val="center"/>
          </w:tcPr>
          <w:p w:rsidR="00B03F4C" w:rsidRPr="00E51C9D" w:rsidRDefault="00B03F4C" w:rsidP="00B03F4C">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850" w:type="dxa"/>
            <w:vMerge w:val="restart"/>
            <w:shd w:val="clear" w:color="auto" w:fill="auto"/>
            <w:vAlign w:val="center"/>
          </w:tcPr>
          <w:p w:rsidR="00B03F4C" w:rsidRPr="00E51C9D" w:rsidRDefault="00B03F4C" w:rsidP="00B03F4C">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467" w:type="dxa"/>
            <w:gridSpan w:val="11"/>
            <w:vAlign w:val="center"/>
          </w:tcPr>
          <w:p w:rsidR="00B03F4C" w:rsidRPr="00E51C9D" w:rsidRDefault="00B03F4C" w:rsidP="00B03F4C">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B03F4C" w:rsidRPr="00E51C9D" w:rsidTr="00B03F4C">
        <w:trPr>
          <w:cantSplit/>
          <w:trHeight w:val="4353"/>
          <w:jc w:val="center"/>
        </w:trPr>
        <w:tc>
          <w:tcPr>
            <w:tcW w:w="2694" w:type="dxa"/>
            <w:vMerge/>
            <w:shd w:val="clear" w:color="auto" w:fill="auto"/>
          </w:tcPr>
          <w:p w:rsidR="00B03F4C" w:rsidRPr="00E51C9D" w:rsidRDefault="00B03F4C" w:rsidP="00B03F4C">
            <w:pPr>
              <w:widowControl w:val="0"/>
              <w:ind w:firstLine="0"/>
              <w:jc w:val="center"/>
              <w:rPr>
                <w:rFonts w:ascii="Times New Roman" w:eastAsia="SimSun" w:hAnsi="Times New Roman" w:cs="Times New Roman"/>
                <w:sz w:val="24"/>
                <w:szCs w:val="24"/>
                <w:lang w:eastAsia="zh-CN"/>
              </w:rPr>
            </w:pPr>
          </w:p>
        </w:tc>
        <w:tc>
          <w:tcPr>
            <w:tcW w:w="850" w:type="dxa"/>
            <w:vMerge/>
            <w:shd w:val="clear" w:color="auto" w:fill="auto"/>
          </w:tcPr>
          <w:p w:rsidR="00B03F4C" w:rsidRPr="00E51C9D" w:rsidRDefault="00B03F4C" w:rsidP="00B03F4C">
            <w:pPr>
              <w:widowControl w:val="0"/>
              <w:ind w:firstLine="0"/>
              <w:jc w:val="center"/>
              <w:rPr>
                <w:rFonts w:ascii="Times New Roman" w:eastAsia="SimSun" w:hAnsi="Times New Roman" w:cs="Times New Roman"/>
                <w:sz w:val="24"/>
                <w:szCs w:val="24"/>
                <w:lang w:eastAsia="zh-CN"/>
              </w:rPr>
            </w:pPr>
          </w:p>
        </w:tc>
        <w:tc>
          <w:tcPr>
            <w:tcW w:w="1134" w:type="dxa"/>
            <w:textDirection w:val="btLr"/>
            <w:vAlign w:val="center"/>
          </w:tcPr>
          <w:p w:rsidR="00B03F4C" w:rsidRPr="00E51C9D" w:rsidRDefault="00B03F4C" w:rsidP="00B03F4C">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992" w:type="dxa"/>
            <w:textDirection w:val="btLr"/>
            <w:vAlign w:val="center"/>
          </w:tcPr>
          <w:p w:rsidR="00B03F4C" w:rsidRPr="00E51C9D" w:rsidRDefault="00B03F4C" w:rsidP="00B03F4C">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081" w:type="dxa"/>
            <w:textDirection w:val="btLr"/>
            <w:vAlign w:val="center"/>
          </w:tcPr>
          <w:p w:rsidR="00B03F4C" w:rsidRPr="00E51C9D" w:rsidRDefault="00B03F4C" w:rsidP="00B03F4C">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строений и сооружений от границы, отделяющей земельный участок от территории общего пользования  </w:t>
            </w:r>
          </w:p>
        </w:tc>
        <w:tc>
          <w:tcPr>
            <w:tcW w:w="850" w:type="dxa"/>
            <w:gridSpan w:val="2"/>
            <w:textDirection w:val="btLr"/>
            <w:vAlign w:val="center"/>
          </w:tcPr>
          <w:p w:rsidR="00B03F4C" w:rsidRPr="00E51C9D" w:rsidRDefault="00B03F4C" w:rsidP="00B03F4C">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строений и сооружений от границ смежных земельных участков</w:t>
            </w:r>
          </w:p>
        </w:tc>
        <w:tc>
          <w:tcPr>
            <w:tcW w:w="709" w:type="dxa"/>
            <w:gridSpan w:val="2"/>
            <w:textDirection w:val="btLr"/>
            <w:vAlign w:val="center"/>
          </w:tcPr>
          <w:p w:rsidR="00B03F4C" w:rsidRPr="00E51C9D" w:rsidRDefault="00B03F4C" w:rsidP="00B03F4C">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851" w:type="dxa"/>
            <w:gridSpan w:val="2"/>
            <w:textDirection w:val="btLr"/>
            <w:vAlign w:val="center"/>
          </w:tcPr>
          <w:p w:rsidR="00B03F4C" w:rsidRPr="00E51C9D" w:rsidRDefault="00B03F4C" w:rsidP="00B03F4C">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850" w:type="dxa"/>
            <w:gridSpan w:val="2"/>
            <w:textDirection w:val="btLr"/>
            <w:vAlign w:val="center"/>
          </w:tcPr>
          <w:p w:rsidR="00B03F4C" w:rsidRPr="00E51C9D" w:rsidRDefault="00B03F4C" w:rsidP="00B03F4C">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B03F4C" w:rsidRPr="00E51C9D" w:rsidTr="00B03F4C">
        <w:trPr>
          <w:cantSplit/>
          <w:trHeight w:val="237"/>
          <w:jc w:val="center"/>
        </w:trPr>
        <w:tc>
          <w:tcPr>
            <w:tcW w:w="2694" w:type="dxa"/>
            <w:shd w:val="clear" w:color="auto" w:fill="auto"/>
            <w:vAlign w:val="center"/>
          </w:tcPr>
          <w:p w:rsidR="00B03F4C" w:rsidRPr="00E51C9D" w:rsidRDefault="00B03F4C" w:rsidP="00B03F4C">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850" w:type="dxa"/>
            <w:shd w:val="clear" w:color="auto" w:fill="auto"/>
            <w:vAlign w:val="center"/>
          </w:tcPr>
          <w:p w:rsidR="00B03F4C" w:rsidRPr="00E51C9D" w:rsidRDefault="00B03F4C" w:rsidP="00B03F4C">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1134" w:type="dxa"/>
            <w:vAlign w:val="center"/>
          </w:tcPr>
          <w:p w:rsidR="00B03F4C" w:rsidRPr="00E51C9D" w:rsidRDefault="00B03F4C" w:rsidP="00B03F4C">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992" w:type="dxa"/>
            <w:vAlign w:val="center"/>
          </w:tcPr>
          <w:p w:rsidR="00B03F4C" w:rsidRPr="00E51C9D" w:rsidRDefault="00B03F4C" w:rsidP="00B03F4C">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081" w:type="dxa"/>
            <w:vAlign w:val="center"/>
          </w:tcPr>
          <w:p w:rsidR="00B03F4C" w:rsidRPr="00E51C9D" w:rsidRDefault="00B03F4C" w:rsidP="00B03F4C">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850" w:type="dxa"/>
            <w:gridSpan w:val="2"/>
            <w:vAlign w:val="center"/>
          </w:tcPr>
          <w:p w:rsidR="00B03F4C" w:rsidRPr="00E51C9D" w:rsidRDefault="00B03F4C" w:rsidP="00B03F4C">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709" w:type="dxa"/>
            <w:gridSpan w:val="2"/>
            <w:vAlign w:val="center"/>
          </w:tcPr>
          <w:p w:rsidR="00B03F4C" w:rsidRPr="00E51C9D" w:rsidRDefault="00B03F4C" w:rsidP="00B03F4C">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851" w:type="dxa"/>
            <w:gridSpan w:val="2"/>
            <w:vAlign w:val="center"/>
          </w:tcPr>
          <w:p w:rsidR="00B03F4C" w:rsidRPr="00E51C9D" w:rsidRDefault="00B03F4C" w:rsidP="00B03F4C">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850" w:type="dxa"/>
            <w:gridSpan w:val="2"/>
            <w:vAlign w:val="center"/>
          </w:tcPr>
          <w:p w:rsidR="00B03F4C" w:rsidRPr="00E51C9D" w:rsidRDefault="00B03F4C" w:rsidP="00B03F4C">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3945FB" w:rsidRPr="00E51C9D" w:rsidTr="00B03F4C">
        <w:trPr>
          <w:cantSplit/>
          <w:trHeight w:val="843"/>
          <w:jc w:val="center"/>
        </w:trPr>
        <w:tc>
          <w:tcPr>
            <w:tcW w:w="2694" w:type="dxa"/>
            <w:shd w:val="clear" w:color="auto" w:fill="auto"/>
          </w:tcPr>
          <w:p w:rsidR="003945FB" w:rsidRPr="00E51C9D" w:rsidRDefault="003945FB" w:rsidP="00B03F4C">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Сенокошение</w:t>
            </w:r>
          </w:p>
        </w:tc>
        <w:tc>
          <w:tcPr>
            <w:tcW w:w="850" w:type="dxa"/>
            <w:shd w:val="clear" w:color="auto" w:fill="auto"/>
          </w:tcPr>
          <w:p w:rsidR="003945FB" w:rsidRPr="00E51C9D" w:rsidRDefault="003945FB" w:rsidP="00B03F4C">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1.19</w:t>
            </w:r>
          </w:p>
        </w:tc>
        <w:tc>
          <w:tcPr>
            <w:tcW w:w="1134" w:type="dxa"/>
            <w:vMerge w:val="restart"/>
          </w:tcPr>
          <w:p w:rsidR="003945FB" w:rsidRPr="00E51C9D" w:rsidRDefault="003945FB" w:rsidP="00B03F4C">
            <w:pPr>
              <w:pStyle w:val="aff1"/>
              <w:ind w:firstLine="0"/>
              <w:jc w:val="center"/>
              <w:rPr>
                <w:color w:val="auto"/>
              </w:rPr>
            </w:pPr>
            <w:r w:rsidRPr="00E51C9D">
              <w:rPr>
                <w:color w:val="auto"/>
              </w:rPr>
              <w:t>300/ 20000</w:t>
            </w:r>
          </w:p>
          <w:p w:rsidR="003945FB" w:rsidRPr="00E51C9D" w:rsidRDefault="003945FB" w:rsidP="00B03F4C">
            <w:pPr>
              <w:pStyle w:val="aff1"/>
              <w:ind w:firstLine="0"/>
              <w:jc w:val="center"/>
              <w:rPr>
                <w:color w:val="auto"/>
              </w:rPr>
            </w:pPr>
            <w:r w:rsidRPr="00E51C9D">
              <w:rPr>
                <w:color w:val="auto"/>
              </w:rPr>
              <w:t>кв.м</w:t>
            </w:r>
          </w:p>
        </w:tc>
        <w:tc>
          <w:tcPr>
            <w:tcW w:w="992" w:type="dxa"/>
            <w:vMerge w:val="restart"/>
          </w:tcPr>
          <w:p w:rsidR="003945FB" w:rsidRPr="00E51C9D" w:rsidRDefault="003945FB" w:rsidP="00EB49DE">
            <w:pPr>
              <w:pStyle w:val="aff1"/>
              <w:ind w:firstLine="0"/>
              <w:jc w:val="center"/>
              <w:rPr>
                <w:color w:val="auto"/>
              </w:rPr>
            </w:pPr>
            <w:r w:rsidRPr="00E51C9D">
              <w:rPr>
                <w:color w:val="auto"/>
              </w:rPr>
              <w:t xml:space="preserve">10 м </w:t>
            </w:r>
          </w:p>
        </w:tc>
        <w:tc>
          <w:tcPr>
            <w:tcW w:w="4341" w:type="dxa"/>
            <w:gridSpan w:val="9"/>
            <w:vMerge w:val="restart"/>
          </w:tcPr>
          <w:p w:rsidR="003945FB" w:rsidRPr="00E51C9D" w:rsidRDefault="003945FB" w:rsidP="00B03F4C">
            <w:pPr>
              <w:ind w:firstLine="0"/>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3945FB" w:rsidRPr="00E51C9D" w:rsidTr="00B03F4C">
        <w:trPr>
          <w:cantSplit/>
          <w:trHeight w:val="843"/>
          <w:jc w:val="center"/>
        </w:trPr>
        <w:tc>
          <w:tcPr>
            <w:tcW w:w="2694" w:type="dxa"/>
            <w:shd w:val="clear" w:color="auto" w:fill="auto"/>
          </w:tcPr>
          <w:p w:rsidR="003945FB" w:rsidRPr="00E51C9D" w:rsidRDefault="003945FB"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Выпас сельскохозяйственных животных*</w:t>
            </w:r>
          </w:p>
        </w:tc>
        <w:tc>
          <w:tcPr>
            <w:tcW w:w="850" w:type="dxa"/>
            <w:shd w:val="clear" w:color="auto" w:fill="auto"/>
          </w:tcPr>
          <w:p w:rsidR="003945FB" w:rsidRPr="00E51C9D" w:rsidRDefault="003945FB"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1.20</w:t>
            </w:r>
          </w:p>
        </w:tc>
        <w:tc>
          <w:tcPr>
            <w:tcW w:w="1134" w:type="dxa"/>
            <w:vMerge/>
          </w:tcPr>
          <w:p w:rsidR="003945FB" w:rsidRPr="00E51C9D" w:rsidRDefault="003945FB" w:rsidP="002946DF">
            <w:pPr>
              <w:pStyle w:val="aff1"/>
              <w:ind w:firstLine="0"/>
              <w:jc w:val="center"/>
              <w:rPr>
                <w:color w:val="auto"/>
              </w:rPr>
            </w:pPr>
          </w:p>
        </w:tc>
        <w:tc>
          <w:tcPr>
            <w:tcW w:w="992" w:type="dxa"/>
            <w:vMerge/>
          </w:tcPr>
          <w:p w:rsidR="003945FB" w:rsidRPr="00E51C9D" w:rsidRDefault="003945FB" w:rsidP="002946DF">
            <w:pPr>
              <w:pStyle w:val="aff1"/>
              <w:ind w:firstLine="0"/>
              <w:jc w:val="center"/>
              <w:rPr>
                <w:color w:val="auto"/>
              </w:rPr>
            </w:pPr>
          </w:p>
        </w:tc>
        <w:tc>
          <w:tcPr>
            <w:tcW w:w="4341" w:type="dxa"/>
            <w:gridSpan w:val="9"/>
            <w:vMerge/>
          </w:tcPr>
          <w:p w:rsidR="003945FB" w:rsidRPr="00E51C9D" w:rsidRDefault="003945FB" w:rsidP="002946DF">
            <w:pPr>
              <w:ind w:firstLine="0"/>
              <w:rPr>
                <w:rFonts w:ascii="Times New Roman" w:hAnsi="Times New Roman" w:cs="Times New Roman"/>
                <w:sz w:val="24"/>
                <w:szCs w:val="24"/>
              </w:rPr>
            </w:pPr>
          </w:p>
        </w:tc>
      </w:tr>
      <w:tr w:rsidR="003945FB" w:rsidRPr="00E51C9D" w:rsidTr="00B03F4C">
        <w:trPr>
          <w:cantSplit/>
          <w:trHeight w:val="843"/>
          <w:jc w:val="center"/>
        </w:trPr>
        <w:tc>
          <w:tcPr>
            <w:tcW w:w="2694" w:type="dxa"/>
            <w:shd w:val="clear" w:color="auto" w:fill="auto"/>
          </w:tcPr>
          <w:p w:rsidR="003945FB" w:rsidRPr="00B03F4C" w:rsidRDefault="003945FB" w:rsidP="00670E24">
            <w:pPr>
              <w:widowControl w:val="0"/>
              <w:ind w:firstLine="0"/>
              <w:rPr>
                <w:rFonts w:ascii="Times New Roman" w:hAnsi="Times New Roman" w:cs="Times New Roman"/>
                <w:sz w:val="24"/>
                <w:szCs w:val="24"/>
              </w:rPr>
            </w:pPr>
            <w:r>
              <w:rPr>
                <w:rFonts w:ascii="Times New Roman" w:hAnsi="Times New Roman" w:cs="Times New Roman"/>
                <w:sz w:val="24"/>
                <w:szCs w:val="24"/>
              </w:rPr>
              <w:t>Ведение огородничества *</w:t>
            </w:r>
          </w:p>
        </w:tc>
        <w:tc>
          <w:tcPr>
            <w:tcW w:w="850" w:type="dxa"/>
            <w:shd w:val="clear" w:color="auto" w:fill="auto"/>
          </w:tcPr>
          <w:p w:rsidR="003945FB" w:rsidRPr="00B03F4C" w:rsidRDefault="003945FB" w:rsidP="00670E24">
            <w:pPr>
              <w:widowControl w:val="0"/>
              <w:ind w:firstLine="0"/>
              <w:rPr>
                <w:rFonts w:ascii="Times New Roman" w:hAnsi="Times New Roman" w:cs="Times New Roman"/>
                <w:sz w:val="24"/>
                <w:szCs w:val="24"/>
              </w:rPr>
            </w:pPr>
            <w:r>
              <w:rPr>
                <w:rFonts w:ascii="Times New Roman" w:hAnsi="Times New Roman" w:cs="Times New Roman"/>
                <w:sz w:val="24"/>
                <w:szCs w:val="24"/>
              </w:rPr>
              <w:t>13.1</w:t>
            </w:r>
          </w:p>
        </w:tc>
        <w:tc>
          <w:tcPr>
            <w:tcW w:w="1134" w:type="dxa"/>
            <w:vMerge/>
          </w:tcPr>
          <w:p w:rsidR="003945FB" w:rsidRPr="00E51C9D" w:rsidRDefault="003945FB" w:rsidP="002946DF">
            <w:pPr>
              <w:pStyle w:val="aff1"/>
              <w:ind w:firstLine="0"/>
              <w:jc w:val="center"/>
              <w:rPr>
                <w:color w:val="auto"/>
              </w:rPr>
            </w:pPr>
          </w:p>
        </w:tc>
        <w:tc>
          <w:tcPr>
            <w:tcW w:w="992" w:type="dxa"/>
            <w:vMerge/>
          </w:tcPr>
          <w:p w:rsidR="003945FB" w:rsidRPr="00E51C9D" w:rsidRDefault="003945FB" w:rsidP="002946DF">
            <w:pPr>
              <w:pStyle w:val="aff1"/>
              <w:ind w:firstLine="0"/>
              <w:jc w:val="center"/>
              <w:rPr>
                <w:color w:val="auto"/>
              </w:rPr>
            </w:pPr>
          </w:p>
        </w:tc>
        <w:tc>
          <w:tcPr>
            <w:tcW w:w="4341" w:type="dxa"/>
            <w:gridSpan w:val="9"/>
            <w:vMerge/>
          </w:tcPr>
          <w:p w:rsidR="003945FB" w:rsidRPr="00E51C9D" w:rsidRDefault="003945FB" w:rsidP="002946DF">
            <w:pPr>
              <w:ind w:firstLine="0"/>
              <w:rPr>
                <w:rFonts w:ascii="Times New Roman" w:hAnsi="Times New Roman" w:cs="Times New Roman"/>
                <w:sz w:val="24"/>
                <w:szCs w:val="24"/>
              </w:rPr>
            </w:pPr>
          </w:p>
        </w:tc>
      </w:tr>
      <w:tr w:rsidR="003945FB" w:rsidRPr="00E51C9D" w:rsidTr="002946DF">
        <w:trPr>
          <w:cantSplit/>
          <w:trHeight w:val="843"/>
          <w:jc w:val="center"/>
        </w:trPr>
        <w:tc>
          <w:tcPr>
            <w:tcW w:w="10011" w:type="dxa"/>
            <w:gridSpan w:val="13"/>
            <w:shd w:val="clear" w:color="auto" w:fill="auto"/>
          </w:tcPr>
          <w:p w:rsidR="003945FB" w:rsidRPr="00E51C9D" w:rsidRDefault="003945FB" w:rsidP="002946DF">
            <w:pPr>
              <w:ind w:firstLine="34"/>
              <w:rPr>
                <w:rFonts w:ascii="Times New Roman" w:hAnsi="Times New Roman" w:cs="Times New Roman"/>
                <w:sz w:val="24"/>
                <w:szCs w:val="24"/>
              </w:rPr>
            </w:pPr>
            <w:r w:rsidRPr="00E51C9D">
              <w:rPr>
                <w:rFonts w:ascii="Times New Roman" w:hAnsi="Times New Roman" w:cs="Times New Roman"/>
                <w:sz w:val="24"/>
                <w:szCs w:val="24"/>
              </w:rPr>
              <w:t xml:space="preserve">*Образование земельных участков с данным видом разрешенного использования возможно только при соблюдении требований </w:t>
            </w:r>
            <w:proofErr w:type="spellStart"/>
            <w:r w:rsidRPr="00E51C9D">
              <w:rPr>
                <w:rFonts w:ascii="Times New Roman" w:hAnsi="Times New Roman" w:cs="Times New Roman"/>
                <w:sz w:val="24"/>
                <w:szCs w:val="24"/>
              </w:rPr>
              <w:t>водоохранного</w:t>
            </w:r>
            <w:proofErr w:type="spellEnd"/>
            <w:r w:rsidRPr="00E51C9D">
              <w:rPr>
                <w:rFonts w:ascii="Times New Roman" w:hAnsi="Times New Roman" w:cs="Times New Roman"/>
                <w:sz w:val="24"/>
                <w:szCs w:val="24"/>
              </w:rPr>
              <w:t xml:space="preserve"> законодательства в части запретов хозяйственной деятельности в границах прибрежных защитных полос водных объектов.</w:t>
            </w:r>
          </w:p>
        </w:tc>
      </w:tr>
      <w:tr w:rsidR="003945FB" w:rsidRPr="00E51C9D" w:rsidTr="00E91BFD">
        <w:trPr>
          <w:cantSplit/>
          <w:trHeight w:val="393"/>
          <w:jc w:val="center"/>
        </w:trPr>
        <w:tc>
          <w:tcPr>
            <w:tcW w:w="2694" w:type="dxa"/>
            <w:shd w:val="clear" w:color="auto" w:fill="auto"/>
          </w:tcPr>
          <w:p w:rsidR="003945FB" w:rsidRPr="00E51C9D" w:rsidRDefault="003945FB" w:rsidP="00FE118D">
            <w:pPr>
              <w:widowControl w:val="0"/>
              <w:ind w:left="31" w:firstLine="0"/>
              <w:rPr>
                <w:rFonts w:ascii="Times New Roman" w:hAnsi="Times New Roman" w:cs="Times New Roman"/>
                <w:sz w:val="24"/>
                <w:szCs w:val="24"/>
              </w:rPr>
            </w:pPr>
            <w:r w:rsidRPr="00E51C9D">
              <w:rPr>
                <w:rFonts w:ascii="Times New Roman" w:hAnsi="Times New Roman" w:cs="Times New Roman"/>
                <w:sz w:val="24"/>
                <w:szCs w:val="24"/>
              </w:rPr>
              <w:t>Причалы для маломерных судов</w:t>
            </w:r>
          </w:p>
        </w:tc>
        <w:tc>
          <w:tcPr>
            <w:tcW w:w="850" w:type="dxa"/>
            <w:shd w:val="clear" w:color="auto" w:fill="auto"/>
          </w:tcPr>
          <w:p w:rsidR="003945FB" w:rsidRPr="00E51C9D" w:rsidRDefault="003945FB" w:rsidP="00FE118D">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5.4</w:t>
            </w:r>
          </w:p>
        </w:tc>
        <w:tc>
          <w:tcPr>
            <w:tcW w:w="1134" w:type="dxa"/>
          </w:tcPr>
          <w:p w:rsidR="003945FB" w:rsidRPr="00E51C9D" w:rsidRDefault="003945FB" w:rsidP="00FE118D">
            <w:pPr>
              <w:pStyle w:val="aff1"/>
              <w:ind w:left="31" w:firstLine="0"/>
              <w:jc w:val="center"/>
              <w:rPr>
                <w:color w:val="auto"/>
              </w:rPr>
            </w:pPr>
            <w:r w:rsidRPr="00E51C9D">
              <w:rPr>
                <w:color w:val="auto"/>
              </w:rPr>
              <w:t>300/</w:t>
            </w:r>
          </w:p>
          <w:p w:rsidR="003945FB" w:rsidRPr="00E51C9D" w:rsidRDefault="003945FB" w:rsidP="00FE118D">
            <w:pPr>
              <w:pStyle w:val="aff1"/>
              <w:ind w:left="31" w:firstLine="0"/>
              <w:jc w:val="center"/>
              <w:rPr>
                <w:color w:val="auto"/>
              </w:rPr>
            </w:pPr>
            <w:r w:rsidRPr="00E51C9D">
              <w:rPr>
                <w:color w:val="auto"/>
              </w:rPr>
              <w:t>15000</w:t>
            </w:r>
          </w:p>
          <w:p w:rsidR="003945FB" w:rsidRPr="00E51C9D" w:rsidRDefault="003945FB" w:rsidP="00FE118D">
            <w:pPr>
              <w:pStyle w:val="aff1"/>
              <w:ind w:left="31" w:firstLine="0"/>
              <w:jc w:val="center"/>
              <w:rPr>
                <w:color w:val="auto"/>
              </w:rPr>
            </w:pPr>
            <w:r w:rsidRPr="00E51C9D">
              <w:rPr>
                <w:color w:val="auto"/>
              </w:rPr>
              <w:t>кв.м</w:t>
            </w:r>
          </w:p>
        </w:tc>
        <w:tc>
          <w:tcPr>
            <w:tcW w:w="992" w:type="dxa"/>
          </w:tcPr>
          <w:p w:rsidR="003945FB" w:rsidRPr="00E51C9D" w:rsidRDefault="003945FB" w:rsidP="00FE118D">
            <w:pPr>
              <w:pStyle w:val="aff1"/>
              <w:ind w:left="31" w:firstLine="0"/>
              <w:jc w:val="center"/>
              <w:rPr>
                <w:color w:val="auto"/>
              </w:rPr>
            </w:pPr>
            <w:r w:rsidRPr="00E51C9D">
              <w:rPr>
                <w:color w:val="auto"/>
              </w:rPr>
              <w:t>15 м</w:t>
            </w:r>
          </w:p>
        </w:tc>
        <w:tc>
          <w:tcPr>
            <w:tcW w:w="1140" w:type="dxa"/>
            <w:gridSpan w:val="2"/>
          </w:tcPr>
          <w:p w:rsidR="003945FB" w:rsidRPr="00E51C9D" w:rsidRDefault="003945FB" w:rsidP="00FE118D">
            <w:pPr>
              <w:pStyle w:val="aff1"/>
              <w:ind w:left="31" w:firstLine="0"/>
              <w:jc w:val="center"/>
              <w:rPr>
                <w:color w:val="auto"/>
              </w:rPr>
            </w:pPr>
            <w:r w:rsidRPr="00E51C9D">
              <w:rPr>
                <w:color w:val="auto"/>
              </w:rPr>
              <w:t>5 м</w:t>
            </w:r>
          </w:p>
        </w:tc>
        <w:tc>
          <w:tcPr>
            <w:tcW w:w="825" w:type="dxa"/>
            <w:gridSpan w:val="2"/>
          </w:tcPr>
          <w:p w:rsidR="003945FB" w:rsidRPr="00E51C9D" w:rsidRDefault="003945FB" w:rsidP="00FE118D">
            <w:pPr>
              <w:pStyle w:val="aff1"/>
              <w:ind w:left="31" w:firstLine="0"/>
              <w:jc w:val="center"/>
              <w:rPr>
                <w:color w:val="auto"/>
              </w:rPr>
            </w:pPr>
            <w:r w:rsidRPr="00E51C9D">
              <w:rPr>
                <w:color w:val="auto"/>
              </w:rPr>
              <w:t>3 м</w:t>
            </w:r>
          </w:p>
        </w:tc>
        <w:tc>
          <w:tcPr>
            <w:tcW w:w="855" w:type="dxa"/>
            <w:gridSpan w:val="2"/>
          </w:tcPr>
          <w:p w:rsidR="003945FB" w:rsidRPr="00E51C9D" w:rsidRDefault="003945FB" w:rsidP="00FE118D">
            <w:pPr>
              <w:pStyle w:val="aff1"/>
              <w:ind w:left="31" w:firstLine="0"/>
              <w:jc w:val="center"/>
              <w:rPr>
                <w:color w:val="auto"/>
              </w:rPr>
            </w:pPr>
            <w:r w:rsidRPr="00E51C9D">
              <w:rPr>
                <w:color w:val="auto"/>
              </w:rPr>
              <w:t>1</w:t>
            </w:r>
          </w:p>
        </w:tc>
        <w:tc>
          <w:tcPr>
            <w:tcW w:w="750" w:type="dxa"/>
            <w:gridSpan w:val="2"/>
          </w:tcPr>
          <w:p w:rsidR="003945FB" w:rsidRPr="00E51C9D" w:rsidRDefault="003945FB" w:rsidP="00FE118D">
            <w:pPr>
              <w:pStyle w:val="aff1"/>
              <w:ind w:left="31" w:firstLine="0"/>
              <w:jc w:val="center"/>
              <w:rPr>
                <w:color w:val="auto"/>
              </w:rPr>
            </w:pPr>
            <w:r w:rsidRPr="00E51C9D">
              <w:rPr>
                <w:color w:val="auto"/>
              </w:rPr>
              <w:t>3 м</w:t>
            </w:r>
          </w:p>
          <w:p w:rsidR="003945FB" w:rsidRPr="00E51C9D" w:rsidRDefault="003945FB" w:rsidP="00FE118D">
            <w:pPr>
              <w:pStyle w:val="aff1"/>
              <w:ind w:left="31" w:firstLine="0"/>
              <w:jc w:val="center"/>
              <w:rPr>
                <w:color w:val="auto"/>
              </w:rPr>
            </w:pPr>
          </w:p>
        </w:tc>
        <w:tc>
          <w:tcPr>
            <w:tcW w:w="771" w:type="dxa"/>
          </w:tcPr>
          <w:p w:rsidR="003945FB" w:rsidRPr="00E51C9D" w:rsidRDefault="003945FB" w:rsidP="00FE118D">
            <w:pPr>
              <w:pStyle w:val="aff1"/>
              <w:ind w:left="31" w:firstLine="0"/>
              <w:jc w:val="center"/>
              <w:rPr>
                <w:color w:val="auto"/>
              </w:rPr>
            </w:pPr>
            <w:r w:rsidRPr="00E51C9D">
              <w:rPr>
                <w:color w:val="auto"/>
              </w:rPr>
              <w:t>10%</w:t>
            </w:r>
          </w:p>
        </w:tc>
      </w:tr>
      <w:tr w:rsidR="003945FB" w:rsidRPr="00E51C9D" w:rsidTr="00E91BFD">
        <w:trPr>
          <w:cantSplit/>
          <w:trHeight w:val="393"/>
          <w:jc w:val="center"/>
        </w:trPr>
        <w:tc>
          <w:tcPr>
            <w:tcW w:w="2694" w:type="dxa"/>
            <w:shd w:val="clear" w:color="auto" w:fill="auto"/>
          </w:tcPr>
          <w:p w:rsidR="003945FB" w:rsidRPr="00E51C9D" w:rsidRDefault="003945FB" w:rsidP="00FE118D">
            <w:pPr>
              <w:widowControl w:val="0"/>
              <w:ind w:left="31" w:firstLine="0"/>
              <w:rPr>
                <w:rFonts w:ascii="Times New Roman" w:hAnsi="Times New Roman" w:cs="Times New Roman"/>
                <w:sz w:val="24"/>
                <w:szCs w:val="24"/>
              </w:rPr>
            </w:pPr>
            <w:r w:rsidRPr="00E51C9D">
              <w:rPr>
                <w:rFonts w:ascii="Times New Roman" w:hAnsi="Times New Roman" w:cs="Times New Roman"/>
                <w:sz w:val="24"/>
                <w:szCs w:val="24"/>
              </w:rPr>
              <w:t>Общее пользование водными объектами</w:t>
            </w:r>
          </w:p>
        </w:tc>
        <w:tc>
          <w:tcPr>
            <w:tcW w:w="850" w:type="dxa"/>
            <w:shd w:val="clear" w:color="auto" w:fill="auto"/>
          </w:tcPr>
          <w:p w:rsidR="003945FB" w:rsidRPr="00E51C9D" w:rsidRDefault="003945FB" w:rsidP="00FE118D">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11.1</w:t>
            </w:r>
          </w:p>
        </w:tc>
        <w:tc>
          <w:tcPr>
            <w:tcW w:w="1134" w:type="dxa"/>
          </w:tcPr>
          <w:p w:rsidR="003945FB" w:rsidRPr="00E51C9D" w:rsidRDefault="003945FB" w:rsidP="00FE118D">
            <w:pPr>
              <w:pStyle w:val="aff1"/>
              <w:ind w:left="31" w:firstLine="0"/>
              <w:jc w:val="center"/>
              <w:rPr>
                <w:rFonts w:eastAsiaTheme="minorHAnsi"/>
                <w:color w:val="auto"/>
                <w:lang w:eastAsia="en-US"/>
              </w:rPr>
            </w:pPr>
            <w:r w:rsidRPr="00E51C9D">
              <w:rPr>
                <w:rFonts w:eastAsiaTheme="minorHAnsi"/>
                <w:color w:val="auto"/>
                <w:lang w:eastAsia="en-US"/>
              </w:rPr>
              <w:t>300/</w:t>
            </w:r>
          </w:p>
          <w:p w:rsidR="003945FB" w:rsidRPr="00E51C9D" w:rsidRDefault="003945FB" w:rsidP="00FE118D">
            <w:pPr>
              <w:pStyle w:val="aff1"/>
              <w:ind w:left="31" w:firstLine="0"/>
              <w:jc w:val="center"/>
              <w:rPr>
                <w:rFonts w:eastAsiaTheme="minorHAnsi"/>
                <w:color w:val="auto"/>
                <w:lang w:eastAsia="en-US"/>
              </w:rPr>
            </w:pPr>
            <w:r w:rsidRPr="00E51C9D">
              <w:rPr>
                <w:rFonts w:eastAsiaTheme="minorHAnsi"/>
                <w:color w:val="auto"/>
                <w:lang w:eastAsia="en-US"/>
              </w:rPr>
              <w:t>15000</w:t>
            </w:r>
          </w:p>
          <w:p w:rsidR="003945FB" w:rsidRPr="00E51C9D" w:rsidRDefault="003945FB" w:rsidP="00FE118D">
            <w:pPr>
              <w:pStyle w:val="aff1"/>
              <w:ind w:left="31" w:firstLine="0"/>
              <w:jc w:val="center"/>
              <w:rPr>
                <w:rFonts w:eastAsiaTheme="minorHAnsi"/>
                <w:color w:val="auto"/>
                <w:lang w:eastAsia="en-US"/>
              </w:rPr>
            </w:pPr>
            <w:r w:rsidRPr="00E51C9D">
              <w:rPr>
                <w:rFonts w:eastAsiaTheme="minorHAnsi"/>
                <w:color w:val="auto"/>
                <w:lang w:eastAsia="en-US"/>
              </w:rPr>
              <w:t>кв.м</w:t>
            </w:r>
          </w:p>
        </w:tc>
        <w:tc>
          <w:tcPr>
            <w:tcW w:w="992" w:type="dxa"/>
          </w:tcPr>
          <w:p w:rsidR="003945FB" w:rsidRPr="00E51C9D" w:rsidRDefault="003945FB" w:rsidP="00FE118D">
            <w:pPr>
              <w:pStyle w:val="aff1"/>
              <w:ind w:left="31" w:firstLine="0"/>
              <w:jc w:val="center"/>
              <w:rPr>
                <w:rFonts w:eastAsiaTheme="minorHAnsi"/>
                <w:color w:val="auto"/>
                <w:lang w:eastAsia="en-US"/>
              </w:rPr>
            </w:pPr>
            <w:r w:rsidRPr="00E51C9D">
              <w:rPr>
                <w:rFonts w:eastAsiaTheme="minorHAnsi"/>
                <w:color w:val="auto"/>
                <w:lang w:eastAsia="en-US"/>
              </w:rPr>
              <w:t>15 м</w:t>
            </w:r>
          </w:p>
        </w:tc>
        <w:tc>
          <w:tcPr>
            <w:tcW w:w="1140" w:type="dxa"/>
            <w:gridSpan w:val="2"/>
          </w:tcPr>
          <w:p w:rsidR="003945FB" w:rsidRPr="00E51C9D" w:rsidRDefault="003945FB" w:rsidP="00FE118D">
            <w:pPr>
              <w:pStyle w:val="aff1"/>
              <w:ind w:left="31" w:firstLine="0"/>
              <w:jc w:val="center"/>
              <w:rPr>
                <w:rFonts w:eastAsiaTheme="minorHAnsi"/>
                <w:color w:val="auto"/>
                <w:lang w:eastAsia="en-US"/>
              </w:rPr>
            </w:pPr>
            <w:r w:rsidRPr="00E51C9D">
              <w:rPr>
                <w:rFonts w:eastAsiaTheme="minorHAnsi"/>
                <w:color w:val="auto"/>
                <w:lang w:eastAsia="en-US"/>
              </w:rPr>
              <w:t>5 м</w:t>
            </w:r>
          </w:p>
        </w:tc>
        <w:tc>
          <w:tcPr>
            <w:tcW w:w="825" w:type="dxa"/>
            <w:gridSpan w:val="2"/>
          </w:tcPr>
          <w:p w:rsidR="003945FB" w:rsidRPr="00E51C9D" w:rsidRDefault="003945FB" w:rsidP="00FE118D">
            <w:pPr>
              <w:pStyle w:val="aff1"/>
              <w:ind w:left="31" w:firstLine="0"/>
              <w:jc w:val="center"/>
              <w:rPr>
                <w:rFonts w:eastAsiaTheme="minorHAnsi"/>
                <w:color w:val="auto"/>
                <w:lang w:eastAsia="en-US"/>
              </w:rPr>
            </w:pPr>
            <w:r w:rsidRPr="00E51C9D">
              <w:rPr>
                <w:rFonts w:eastAsiaTheme="minorHAnsi"/>
                <w:color w:val="auto"/>
                <w:lang w:eastAsia="en-US"/>
              </w:rPr>
              <w:t>3 м</w:t>
            </w:r>
          </w:p>
        </w:tc>
        <w:tc>
          <w:tcPr>
            <w:tcW w:w="855" w:type="dxa"/>
            <w:gridSpan w:val="2"/>
          </w:tcPr>
          <w:p w:rsidR="003945FB" w:rsidRPr="00E51C9D" w:rsidRDefault="003945FB" w:rsidP="00FE118D">
            <w:pPr>
              <w:pStyle w:val="aff1"/>
              <w:ind w:left="31" w:firstLine="0"/>
              <w:jc w:val="center"/>
              <w:rPr>
                <w:rFonts w:eastAsiaTheme="minorHAnsi"/>
                <w:color w:val="auto"/>
                <w:lang w:eastAsia="en-US"/>
              </w:rPr>
            </w:pPr>
            <w:r w:rsidRPr="00E51C9D">
              <w:rPr>
                <w:rFonts w:eastAsiaTheme="minorHAnsi"/>
                <w:color w:val="auto"/>
                <w:lang w:eastAsia="en-US"/>
              </w:rPr>
              <w:t>1</w:t>
            </w:r>
          </w:p>
        </w:tc>
        <w:tc>
          <w:tcPr>
            <w:tcW w:w="750" w:type="dxa"/>
            <w:gridSpan w:val="2"/>
          </w:tcPr>
          <w:p w:rsidR="003945FB" w:rsidRPr="00E51C9D" w:rsidRDefault="003945FB" w:rsidP="00FE118D">
            <w:pPr>
              <w:pStyle w:val="aff1"/>
              <w:ind w:left="31" w:firstLine="0"/>
              <w:jc w:val="center"/>
              <w:rPr>
                <w:rFonts w:eastAsiaTheme="minorHAnsi"/>
                <w:color w:val="auto"/>
                <w:lang w:eastAsia="en-US"/>
              </w:rPr>
            </w:pPr>
            <w:r w:rsidRPr="00E51C9D">
              <w:rPr>
                <w:rFonts w:eastAsiaTheme="minorHAnsi"/>
                <w:color w:val="auto"/>
                <w:lang w:eastAsia="en-US"/>
              </w:rPr>
              <w:t>3 м</w:t>
            </w:r>
          </w:p>
          <w:p w:rsidR="003945FB" w:rsidRPr="00E51C9D" w:rsidRDefault="003945FB" w:rsidP="00FE118D">
            <w:pPr>
              <w:pStyle w:val="aff1"/>
              <w:ind w:left="31" w:firstLine="0"/>
              <w:jc w:val="center"/>
              <w:rPr>
                <w:rFonts w:eastAsiaTheme="minorHAnsi"/>
                <w:color w:val="auto"/>
                <w:lang w:eastAsia="en-US"/>
              </w:rPr>
            </w:pPr>
          </w:p>
        </w:tc>
        <w:tc>
          <w:tcPr>
            <w:tcW w:w="771" w:type="dxa"/>
          </w:tcPr>
          <w:p w:rsidR="003945FB" w:rsidRPr="00E51C9D" w:rsidRDefault="003945FB" w:rsidP="00FE118D">
            <w:pPr>
              <w:pStyle w:val="aff1"/>
              <w:ind w:left="31" w:firstLine="0"/>
              <w:jc w:val="center"/>
              <w:rPr>
                <w:rFonts w:eastAsiaTheme="minorHAnsi"/>
                <w:color w:val="auto"/>
                <w:lang w:eastAsia="en-US"/>
              </w:rPr>
            </w:pPr>
            <w:r w:rsidRPr="00E51C9D">
              <w:rPr>
                <w:rFonts w:eastAsiaTheme="minorHAnsi"/>
                <w:color w:val="auto"/>
                <w:lang w:eastAsia="en-US"/>
              </w:rPr>
              <w:t>10%</w:t>
            </w:r>
          </w:p>
        </w:tc>
      </w:tr>
      <w:tr w:rsidR="003945FB" w:rsidRPr="00E51C9D" w:rsidTr="004161C8">
        <w:trPr>
          <w:cantSplit/>
          <w:trHeight w:val="1030"/>
          <w:jc w:val="center"/>
        </w:trPr>
        <w:tc>
          <w:tcPr>
            <w:tcW w:w="2694" w:type="dxa"/>
            <w:shd w:val="clear" w:color="auto" w:fill="auto"/>
          </w:tcPr>
          <w:p w:rsidR="003945FB" w:rsidRPr="00E51C9D" w:rsidRDefault="003945FB" w:rsidP="002946DF">
            <w:pPr>
              <w:widowControl w:val="0"/>
              <w:ind w:firstLine="0"/>
              <w:rPr>
                <w:rFonts w:ascii="Times New Roman" w:eastAsia="SimSun" w:hAnsi="Times New Roman" w:cs="Times New Roman"/>
                <w:sz w:val="24"/>
                <w:szCs w:val="24"/>
                <w:lang w:eastAsia="zh-CN"/>
              </w:rPr>
            </w:pPr>
            <w:r w:rsidRPr="00E51C9D">
              <w:rPr>
                <w:rFonts w:ascii="Times New Roman" w:hAnsi="Times New Roman" w:cs="Times New Roman"/>
                <w:sz w:val="24"/>
                <w:szCs w:val="24"/>
              </w:rPr>
              <w:t>Предоставление коммунальных услуг</w:t>
            </w:r>
          </w:p>
        </w:tc>
        <w:tc>
          <w:tcPr>
            <w:tcW w:w="850" w:type="dxa"/>
            <w:shd w:val="clear" w:color="auto" w:fill="auto"/>
          </w:tcPr>
          <w:p w:rsidR="003945FB" w:rsidRPr="00E51C9D" w:rsidRDefault="003945FB" w:rsidP="002946DF">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3.1.1</w:t>
            </w:r>
          </w:p>
        </w:tc>
        <w:tc>
          <w:tcPr>
            <w:tcW w:w="1134" w:type="dxa"/>
          </w:tcPr>
          <w:p w:rsidR="003945FB" w:rsidRPr="00E51C9D" w:rsidRDefault="003945FB" w:rsidP="00E91BFD">
            <w:pPr>
              <w:pStyle w:val="aff1"/>
              <w:ind w:firstLine="0"/>
              <w:jc w:val="center"/>
              <w:rPr>
                <w:color w:val="auto"/>
              </w:rPr>
            </w:pPr>
            <w:r w:rsidRPr="00E51C9D">
              <w:rPr>
                <w:color w:val="auto"/>
              </w:rPr>
              <w:t>10/ 15000 кв.м</w:t>
            </w:r>
          </w:p>
        </w:tc>
        <w:tc>
          <w:tcPr>
            <w:tcW w:w="5333" w:type="dxa"/>
            <w:gridSpan w:val="10"/>
          </w:tcPr>
          <w:p w:rsidR="003945FB" w:rsidRPr="00E51C9D" w:rsidRDefault="003945FB" w:rsidP="002946DF">
            <w:pPr>
              <w:pStyle w:val="aff1"/>
              <w:ind w:firstLine="0"/>
              <w:jc w:val="center"/>
              <w:rPr>
                <w:color w:val="auto"/>
              </w:rPr>
            </w:pPr>
            <w:r w:rsidRPr="00E51C9D">
              <w:rPr>
                <w:color w:val="auto"/>
              </w:rPr>
              <w:t>Для линейных, головных и сопутствующих объектов инженерной инфраструктуры определяются в соответствии с техническими и санитарными нормами</w:t>
            </w:r>
          </w:p>
        </w:tc>
      </w:tr>
      <w:tr w:rsidR="003945FB" w:rsidRPr="00E51C9D" w:rsidTr="00EB49DE">
        <w:trPr>
          <w:cantSplit/>
          <w:trHeight w:val="843"/>
          <w:jc w:val="center"/>
        </w:trPr>
        <w:tc>
          <w:tcPr>
            <w:tcW w:w="2694" w:type="dxa"/>
            <w:shd w:val="clear" w:color="auto" w:fill="auto"/>
          </w:tcPr>
          <w:p w:rsidR="003945FB" w:rsidRPr="00E51C9D" w:rsidRDefault="003945FB" w:rsidP="00B03F4C">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Гидротехнические сооружения</w:t>
            </w:r>
          </w:p>
        </w:tc>
        <w:tc>
          <w:tcPr>
            <w:tcW w:w="850" w:type="dxa"/>
            <w:shd w:val="clear" w:color="auto" w:fill="auto"/>
          </w:tcPr>
          <w:p w:rsidR="003945FB" w:rsidRPr="00E51C9D" w:rsidRDefault="003945FB" w:rsidP="00B03F4C">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11.3</w:t>
            </w:r>
          </w:p>
        </w:tc>
        <w:tc>
          <w:tcPr>
            <w:tcW w:w="1134" w:type="dxa"/>
          </w:tcPr>
          <w:p w:rsidR="003945FB" w:rsidRPr="00E51C9D" w:rsidRDefault="003945FB" w:rsidP="00EB49DE">
            <w:pPr>
              <w:pStyle w:val="aff1"/>
              <w:ind w:firstLine="0"/>
              <w:jc w:val="center"/>
              <w:rPr>
                <w:color w:val="auto"/>
              </w:rPr>
            </w:pPr>
            <w:r w:rsidRPr="00E51C9D">
              <w:rPr>
                <w:color w:val="auto"/>
              </w:rPr>
              <w:t>300/ 20000</w:t>
            </w:r>
          </w:p>
          <w:p w:rsidR="003945FB" w:rsidRPr="00E51C9D" w:rsidRDefault="003945FB" w:rsidP="00EB49DE">
            <w:pPr>
              <w:pStyle w:val="aff1"/>
              <w:ind w:firstLine="0"/>
              <w:jc w:val="center"/>
              <w:rPr>
                <w:color w:val="auto"/>
              </w:rPr>
            </w:pPr>
            <w:r w:rsidRPr="00E51C9D">
              <w:rPr>
                <w:color w:val="auto"/>
              </w:rPr>
              <w:t>кв.м</w:t>
            </w:r>
          </w:p>
        </w:tc>
        <w:tc>
          <w:tcPr>
            <w:tcW w:w="5333" w:type="dxa"/>
            <w:gridSpan w:val="10"/>
          </w:tcPr>
          <w:p w:rsidR="003945FB" w:rsidRPr="00E51C9D" w:rsidRDefault="003945FB" w:rsidP="00EB49DE">
            <w:pPr>
              <w:pStyle w:val="aff1"/>
              <w:ind w:firstLine="0"/>
              <w:jc w:val="center"/>
              <w:rPr>
                <w:color w:val="auto"/>
              </w:rPr>
            </w:pPr>
            <w:r w:rsidRPr="00E51C9D">
              <w:rPr>
                <w:color w:val="auto"/>
              </w:rPr>
              <w:t>Не подлежат установлению.</w:t>
            </w:r>
          </w:p>
          <w:p w:rsidR="003945FB" w:rsidRPr="00E51C9D" w:rsidRDefault="003945FB" w:rsidP="00B03F4C">
            <w:pPr>
              <w:pStyle w:val="aff1"/>
              <w:ind w:firstLine="0"/>
              <w:jc w:val="center"/>
              <w:rPr>
                <w:color w:val="auto"/>
              </w:rPr>
            </w:pPr>
            <w:r w:rsidRPr="00E51C9D">
              <w:rPr>
                <w:color w:val="auto"/>
              </w:rPr>
              <w:t>Без права возведения нелинейных объектов капитального строительства</w:t>
            </w:r>
          </w:p>
        </w:tc>
      </w:tr>
      <w:tr w:rsidR="003945FB" w:rsidRPr="00E51C9D" w:rsidTr="00EB49DE">
        <w:trPr>
          <w:cantSplit/>
          <w:trHeight w:val="843"/>
          <w:jc w:val="center"/>
        </w:trPr>
        <w:tc>
          <w:tcPr>
            <w:tcW w:w="2694" w:type="dxa"/>
            <w:shd w:val="clear" w:color="auto" w:fill="auto"/>
          </w:tcPr>
          <w:p w:rsidR="003945FB" w:rsidRPr="00E51C9D" w:rsidRDefault="003945FB" w:rsidP="00B03F4C">
            <w:pPr>
              <w:widowControl w:val="0"/>
              <w:ind w:firstLine="0"/>
              <w:rPr>
                <w:rFonts w:ascii="Times New Roman" w:hAnsi="Times New Roman" w:cs="Times New Roman"/>
                <w:sz w:val="24"/>
                <w:szCs w:val="24"/>
              </w:rPr>
            </w:pPr>
            <w:r w:rsidRPr="00E51C9D">
              <w:rPr>
                <w:rFonts w:ascii="Times New Roman" w:hAnsi="Times New Roman" w:cs="Times New Roman"/>
                <w:sz w:val="24"/>
                <w:szCs w:val="24"/>
              </w:rPr>
              <w:lastRenderedPageBreak/>
              <w:t>Запас</w:t>
            </w:r>
          </w:p>
        </w:tc>
        <w:tc>
          <w:tcPr>
            <w:tcW w:w="850" w:type="dxa"/>
            <w:shd w:val="clear" w:color="auto" w:fill="auto"/>
          </w:tcPr>
          <w:p w:rsidR="003945FB" w:rsidRPr="00E51C9D" w:rsidRDefault="003945FB" w:rsidP="00B03F4C">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12.3</w:t>
            </w:r>
          </w:p>
        </w:tc>
        <w:tc>
          <w:tcPr>
            <w:tcW w:w="1134" w:type="dxa"/>
          </w:tcPr>
          <w:p w:rsidR="003945FB" w:rsidRPr="00E51C9D" w:rsidRDefault="003945FB" w:rsidP="00EB49DE">
            <w:pPr>
              <w:pStyle w:val="aff1"/>
              <w:ind w:firstLine="0"/>
              <w:jc w:val="center"/>
              <w:rPr>
                <w:color w:val="auto"/>
              </w:rPr>
            </w:pPr>
            <w:r w:rsidRPr="00E51C9D">
              <w:rPr>
                <w:color w:val="auto"/>
              </w:rPr>
              <w:t>300/ 20000</w:t>
            </w:r>
          </w:p>
          <w:p w:rsidR="003945FB" w:rsidRPr="00E51C9D" w:rsidRDefault="003945FB" w:rsidP="00EB49DE">
            <w:pPr>
              <w:pStyle w:val="aff1"/>
              <w:ind w:firstLine="0"/>
              <w:jc w:val="center"/>
              <w:rPr>
                <w:color w:val="auto"/>
              </w:rPr>
            </w:pPr>
            <w:r w:rsidRPr="00E51C9D">
              <w:rPr>
                <w:color w:val="auto"/>
              </w:rPr>
              <w:t>кв.м</w:t>
            </w:r>
          </w:p>
        </w:tc>
        <w:tc>
          <w:tcPr>
            <w:tcW w:w="5333" w:type="dxa"/>
            <w:gridSpan w:val="10"/>
          </w:tcPr>
          <w:p w:rsidR="003945FB" w:rsidRPr="00E51C9D" w:rsidRDefault="003945FB" w:rsidP="00EB49DE">
            <w:pPr>
              <w:pStyle w:val="aff1"/>
              <w:ind w:firstLine="0"/>
              <w:jc w:val="center"/>
              <w:rPr>
                <w:color w:val="auto"/>
              </w:rPr>
            </w:pPr>
            <w:r w:rsidRPr="00E51C9D">
              <w:rPr>
                <w:color w:val="auto"/>
              </w:rPr>
              <w:t>Не подлежат установлению.</w:t>
            </w:r>
          </w:p>
          <w:p w:rsidR="003945FB" w:rsidRPr="00E51C9D" w:rsidRDefault="003945FB" w:rsidP="00B03F4C">
            <w:pPr>
              <w:pStyle w:val="aff1"/>
              <w:ind w:firstLine="0"/>
              <w:jc w:val="center"/>
              <w:rPr>
                <w:color w:val="auto"/>
              </w:rPr>
            </w:pPr>
            <w:r w:rsidRPr="00E51C9D">
              <w:rPr>
                <w:color w:val="auto"/>
              </w:rPr>
              <w:t>Без права возведения объектов капитального строительства</w:t>
            </w:r>
          </w:p>
        </w:tc>
      </w:tr>
      <w:tr w:rsidR="003945FB" w:rsidRPr="00E51C9D" w:rsidTr="004161C8">
        <w:trPr>
          <w:cantSplit/>
          <w:trHeight w:val="810"/>
          <w:jc w:val="center"/>
        </w:trPr>
        <w:tc>
          <w:tcPr>
            <w:tcW w:w="2694" w:type="dxa"/>
            <w:shd w:val="clear" w:color="auto" w:fill="auto"/>
          </w:tcPr>
          <w:p w:rsidR="003945FB" w:rsidRPr="00E51C9D" w:rsidRDefault="003945FB" w:rsidP="00B03F4C">
            <w:pPr>
              <w:pStyle w:val="aff1"/>
              <w:ind w:firstLine="0"/>
              <w:rPr>
                <w:color w:val="auto"/>
              </w:rPr>
            </w:pPr>
            <w:r w:rsidRPr="00E51C9D">
              <w:rPr>
                <w:color w:val="auto"/>
              </w:rPr>
              <w:t>Земельные участки (территории) общего пользования</w:t>
            </w:r>
          </w:p>
        </w:tc>
        <w:tc>
          <w:tcPr>
            <w:tcW w:w="850" w:type="dxa"/>
            <w:shd w:val="clear" w:color="auto" w:fill="auto"/>
          </w:tcPr>
          <w:p w:rsidR="003945FB" w:rsidRPr="00E51C9D" w:rsidRDefault="003945FB" w:rsidP="00B03F4C">
            <w:pPr>
              <w:pStyle w:val="aff1"/>
              <w:ind w:firstLine="0"/>
              <w:jc w:val="center"/>
              <w:rPr>
                <w:color w:val="auto"/>
              </w:rPr>
            </w:pPr>
            <w:r w:rsidRPr="00E51C9D">
              <w:rPr>
                <w:color w:val="auto"/>
              </w:rPr>
              <w:t>12.0</w:t>
            </w:r>
          </w:p>
        </w:tc>
        <w:tc>
          <w:tcPr>
            <w:tcW w:w="6467" w:type="dxa"/>
            <w:gridSpan w:val="11"/>
            <w:vMerge w:val="restart"/>
            <w:vAlign w:val="center"/>
          </w:tcPr>
          <w:p w:rsidR="003945FB" w:rsidRPr="00E51C9D" w:rsidRDefault="003945FB" w:rsidP="004161C8">
            <w:pPr>
              <w:pStyle w:val="aff1"/>
              <w:ind w:firstLine="0"/>
              <w:jc w:val="center"/>
              <w:rPr>
                <w:color w:val="auto"/>
              </w:rPr>
            </w:pPr>
            <w:r w:rsidRPr="00E51C9D">
              <w:rPr>
                <w:color w:val="auto"/>
              </w:rPr>
              <w:t>Не подлежат установлению</w:t>
            </w:r>
          </w:p>
          <w:p w:rsidR="003945FB" w:rsidRPr="00E51C9D" w:rsidRDefault="003945FB" w:rsidP="004161C8">
            <w:pPr>
              <w:pStyle w:val="aff1"/>
              <w:ind w:firstLine="0"/>
              <w:jc w:val="center"/>
              <w:rPr>
                <w:color w:val="auto"/>
              </w:rPr>
            </w:pPr>
          </w:p>
        </w:tc>
      </w:tr>
      <w:tr w:rsidR="003945FB" w:rsidRPr="00E51C9D" w:rsidTr="004161C8">
        <w:trPr>
          <w:cantSplit/>
          <w:trHeight w:val="285"/>
          <w:jc w:val="center"/>
        </w:trPr>
        <w:tc>
          <w:tcPr>
            <w:tcW w:w="2694" w:type="dxa"/>
            <w:shd w:val="clear" w:color="auto" w:fill="auto"/>
          </w:tcPr>
          <w:p w:rsidR="003945FB" w:rsidRPr="00E51C9D" w:rsidRDefault="003945FB" w:rsidP="0098155E">
            <w:pPr>
              <w:pStyle w:val="aff1"/>
              <w:ind w:firstLine="0"/>
              <w:rPr>
                <w:color w:val="auto"/>
              </w:rPr>
            </w:pPr>
            <w:r w:rsidRPr="00E51C9D">
              <w:rPr>
                <w:color w:val="auto"/>
              </w:rPr>
              <w:t>Улично-дорожная сеть</w:t>
            </w:r>
          </w:p>
        </w:tc>
        <w:tc>
          <w:tcPr>
            <w:tcW w:w="850" w:type="dxa"/>
            <w:shd w:val="clear" w:color="auto" w:fill="auto"/>
          </w:tcPr>
          <w:p w:rsidR="003945FB" w:rsidRPr="00E51C9D" w:rsidRDefault="003945FB" w:rsidP="0098155E">
            <w:pPr>
              <w:pStyle w:val="aff1"/>
              <w:ind w:firstLine="0"/>
              <w:jc w:val="center"/>
              <w:rPr>
                <w:color w:val="auto"/>
              </w:rPr>
            </w:pPr>
            <w:r w:rsidRPr="00E51C9D">
              <w:rPr>
                <w:color w:val="auto"/>
              </w:rPr>
              <w:t>12.0.1</w:t>
            </w:r>
          </w:p>
        </w:tc>
        <w:tc>
          <w:tcPr>
            <w:tcW w:w="6467" w:type="dxa"/>
            <w:gridSpan w:val="11"/>
            <w:vMerge/>
          </w:tcPr>
          <w:p w:rsidR="003945FB" w:rsidRPr="00E51C9D" w:rsidRDefault="003945FB" w:rsidP="00B03F4C">
            <w:pPr>
              <w:pStyle w:val="aff1"/>
              <w:ind w:firstLine="0"/>
              <w:jc w:val="center"/>
              <w:rPr>
                <w:color w:val="auto"/>
              </w:rPr>
            </w:pPr>
          </w:p>
        </w:tc>
      </w:tr>
      <w:tr w:rsidR="003945FB" w:rsidRPr="00E51C9D" w:rsidTr="004161C8">
        <w:trPr>
          <w:cantSplit/>
          <w:trHeight w:val="276"/>
          <w:jc w:val="center"/>
        </w:trPr>
        <w:tc>
          <w:tcPr>
            <w:tcW w:w="2694" w:type="dxa"/>
            <w:shd w:val="clear" w:color="auto" w:fill="auto"/>
          </w:tcPr>
          <w:p w:rsidR="003945FB" w:rsidRPr="00E51C9D" w:rsidRDefault="003945FB" w:rsidP="0098155E">
            <w:pPr>
              <w:pStyle w:val="aff1"/>
              <w:ind w:firstLine="0"/>
              <w:rPr>
                <w:color w:val="auto"/>
              </w:rPr>
            </w:pPr>
            <w:r w:rsidRPr="00E51C9D">
              <w:rPr>
                <w:color w:val="auto"/>
              </w:rPr>
              <w:t>Благоустройство территории</w:t>
            </w:r>
          </w:p>
        </w:tc>
        <w:tc>
          <w:tcPr>
            <w:tcW w:w="850" w:type="dxa"/>
            <w:shd w:val="clear" w:color="auto" w:fill="auto"/>
          </w:tcPr>
          <w:p w:rsidR="003945FB" w:rsidRPr="00E51C9D" w:rsidRDefault="003945FB" w:rsidP="0098155E">
            <w:pPr>
              <w:pStyle w:val="aff1"/>
              <w:ind w:firstLine="0"/>
              <w:jc w:val="center"/>
              <w:rPr>
                <w:color w:val="auto"/>
              </w:rPr>
            </w:pPr>
            <w:r w:rsidRPr="00E51C9D">
              <w:rPr>
                <w:color w:val="auto"/>
              </w:rPr>
              <w:t>12.0.2</w:t>
            </w:r>
          </w:p>
        </w:tc>
        <w:tc>
          <w:tcPr>
            <w:tcW w:w="6467" w:type="dxa"/>
            <w:gridSpan w:val="11"/>
            <w:vMerge/>
          </w:tcPr>
          <w:p w:rsidR="003945FB" w:rsidRPr="00E51C9D" w:rsidRDefault="003945FB" w:rsidP="00B03F4C">
            <w:pPr>
              <w:pStyle w:val="aff1"/>
              <w:ind w:firstLine="0"/>
              <w:jc w:val="center"/>
              <w:rPr>
                <w:color w:val="auto"/>
              </w:rPr>
            </w:pPr>
          </w:p>
        </w:tc>
      </w:tr>
      <w:tr w:rsidR="003945FB" w:rsidRPr="00E51C9D" w:rsidTr="00B03F4C">
        <w:trPr>
          <w:cantSplit/>
          <w:trHeight w:val="411"/>
          <w:jc w:val="center"/>
        </w:trPr>
        <w:tc>
          <w:tcPr>
            <w:tcW w:w="2694" w:type="dxa"/>
            <w:shd w:val="clear" w:color="auto" w:fill="auto"/>
          </w:tcPr>
          <w:p w:rsidR="003945FB" w:rsidRPr="00E51C9D" w:rsidRDefault="003945FB" w:rsidP="00B03F4C">
            <w:pPr>
              <w:pStyle w:val="aff1"/>
              <w:ind w:firstLine="0"/>
              <w:rPr>
                <w:color w:val="auto"/>
              </w:rPr>
            </w:pPr>
            <w:r w:rsidRPr="00E51C9D">
              <w:rPr>
                <w:color w:val="auto"/>
              </w:rPr>
              <w:t>Историко-культурная деятельность</w:t>
            </w:r>
          </w:p>
        </w:tc>
        <w:tc>
          <w:tcPr>
            <w:tcW w:w="850" w:type="dxa"/>
            <w:shd w:val="clear" w:color="auto" w:fill="auto"/>
          </w:tcPr>
          <w:p w:rsidR="003945FB" w:rsidRPr="00E51C9D" w:rsidRDefault="003945FB" w:rsidP="00B03F4C">
            <w:pPr>
              <w:pStyle w:val="aff1"/>
              <w:ind w:firstLine="0"/>
              <w:rPr>
                <w:color w:val="auto"/>
              </w:rPr>
            </w:pPr>
            <w:r w:rsidRPr="00E51C9D">
              <w:rPr>
                <w:color w:val="auto"/>
              </w:rPr>
              <w:t>9.3</w:t>
            </w:r>
          </w:p>
        </w:tc>
        <w:tc>
          <w:tcPr>
            <w:tcW w:w="6467" w:type="dxa"/>
            <w:gridSpan w:val="11"/>
            <w:vMerge/>
          </w:tcPr>
          <w:p w:rsidR="003945FB" w:rsidRPr="00E51C9D" w:rsidRDefault="003945FB" w:rsidP="00B03F4C">
            <w:pPr>
              <w:pStyle w:val="aff1"/>
              <w:ind w:firstLine="0"/>
              <w:jc w:val="center"/>
              <w:rPr>
                <w:color w:val="auto"/>
              </w:rPr>
            </w:pPr>
          </w:p>
        </w:tc>
      </w:tr>
    </w:tbl>
    <w:p w:rsidR="00B03F4C" w:rsidRPr="00E51C9D" w:rsidRDefault="00B03F4C" w:rsidP="00B03F4C">
      <w:pPr>
        <w:rPr>
          <w:rFonts w:ascii="Times New Roman" w:eastAsia="SimSun" w:hAnsi="Times New Roman" w:cs="Times New Roman"/>
          <w:sz w:val="24"/>
          <w:szCs w:val="24"/>
          <w:lang w:eastAsia="zh-CN"/>
        </w:rPr>
      </w:pPr>
    </w:p>
    <w:p w:rsidR="00B03F4C" w:rsidRPr="00E51C9D" w:rsidRDefault="00B03F4C" w:rsidP="00B03F4C">
      <w:pPr>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1.2. Условно разрешенные виды использования земельных участков и объектов капитального строительства: </w:t>
      </w:r>
    </w:p>
    <w:tbl>
      <w:tblPr>
        <w:tblW w:w="10207"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68"/>
        <w:gridCol w:w="850"/>
        <w:gridCol w:w="1134"/>
        <w:gridCol w:w="851"/>
        <w:gridCol w:w="1485"/>
        <w:gridCol w:w="993"/>
        <w:gridCol w:w="708"/>
        <w:gridCol w:w="709"/>
        <w:gridCol w:w="709"/>
      </w:tblGrid>
      <w:tr w:rsidR="00B03F4C" w:rsidRPr="00E51C9D" w:rsidTr="00EB49DE">
        <w:trPr>
          <w:cantSplit/>
          <w:trHeight w:val="896"/>
        </w:trPr>
        <w:tc>
          <w:tcPr>
            <w:tcW w:w="2768" w:type="dxa"/>
            <w:vMerge w:val="restart"/>
            <w:shd w:val="clear" w:color="auto" w:fill="auto"/>
            <w:vAlign w:val="center"/>
          </w:tcPr>
          <w:p w:rsidR="00B03F4C" w:rsidRPr="00E51C9D" w:rsidRDefault="00B03F4C" w:rsidP="00EB49DE">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850" w:type="dxa"/>
            <w:vMerge w:val="restart"/>
            <w:shd w:val="clear" w:color="auto" w:fill="auto"/>
            <w:vAlign w:val="center"/>
          </w:tcPr>
          <w:p w:rsidR="00B03F4C" w:rsidRPr="00E51C9D" w:rsidRDefault="00B03F4C" w:rsidP="00EB49DE">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589" w:type="dxa"/>
            <w:gridSpan w:val="7"/>
            <w:vAlign w:val="center"/>
          </w:tcPr>
          <w:p w:rsidR="00B03F4C" w:rsidRPr="00E51C9D" w:rsidRDefault="00B03F4C" w:rsidP="00EB49DE">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B03F4C" w:rsidRPr="00E51C9D" w:rsidTr="00EB49DE">
        <w:trPr>
          <w:cantSplit/>
          <w:trHeight w:val="4037"/>
        </w:trPr>
        <w:tc>
          <w:tcPr>
            <w:tcW w:w="2768" w:type="dxa"/>
            <w:vMerge/>
            <w:shd w:val="clear" w:color="auto" w:fill="auto"/>
          </w:tcPr>
          <w:p w:rsidR="00B03F4C" w:rsidRPr="00E51C9D" w:rsidRDefault="00B03F4C" w:rsidP="00EB49DE">
            <w:pPr>
              <w:widowControl w:val="0"/>
              <w:ind w:firstLine="0"/>
              <w:jc w:val="center"/>
              <w:rPr>
                <w:rFonts w:ascii="Times New Roman" w:eastAsia="SimSun" w:hAnsi="Times New Roman" w:cs="Times New Roman"/>
                <w:sz w:val="24"/>
                <w:szCs w:val="24"/>
                <w:lang w:eastAsia="zh-CN"/>
              </w:rPr>
            </w:pPr>
          </w:p>
        </w:tc>
        <w:tc>
          <w:tcPr>
            <w:tcW w:w="850" w:type="dxa"/>
            <w:vMerge/>
            <w:shd w:val="clear" w:color="auto" w:fill="auto"/>
          </w:tcPr>
          <w:p w:rsidR="00B03F4C" w:rsidRPr="00E51C9D" w:rsidRDefault="00B03F4C" w:rsidP="00EB49DE">
            <w:pPr>
              <w:widowControl w:val="0"/>
              <w:ind w:firstLine="0"/>
              <w:jc w:val="center"/>
              <w:rPr>
                <w:rFonts w:ascii="Times New Roman" w:eastAsia="SimSun" w:hAnsi="Times New Roman" w:cs="Times New Roman"/>
                <w:sz w:val="24"/>
                <w:szCs w:val="24"/>
                <w:lang w:eastAsia="zh-CN"/>
              </w:rPr>
            </w:pPr>
          </w:p>
        </w:tc>
        <w:tc>
          <w:tcPr>
            <w:tcW w:w="1134" w:type="dxa"/>
            <w:textDirection w:val="btLr"/>
            <w:vAlign w:val="center"/>
          </w:tcPr>
          <w:p w:rsidR="00B03F4C" w:rsidRPr="00E51C9D" w:rsidRDefault="00B03F4C" w:rsidP="00EB49DE">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51" w:type="dxa"/>
            <w:textDirection w:val="btLr"/>
            <w:vAlign w:val="center"/>
          </w:tcPr>
          <w:p w:rsidR="00B03F4C" w:rsidRPr="00E51C9D" w:rsidRDefault="00B03F4C" w:rsidP="004A511D">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 xml:space="preserve">Минимальная </w:t>
            </w:r>
            <w:r w:rsidR="004A511D" w:rsidRPr="00E51C9D">
              <w:rPr>
                <w:rFonts w:ascii="Times New Roman" w:hAnsi="Times New Roman" w:cs="Times New Roman"/>
                <w:sz w:val="24"/>
                <w:szCs w:val="24"/>
              </w:rPr>
              <w:t xml:space="preserve"> </w:t>
            </w:r>
            <w:r w:rsidRPr="00E51C9D">
              <w:rPr>
                <w:rFonts w:ascii="Times New Roman" w:hAnsi="Times New Roman" w:cs="Times New Roman"/>
                <w:sz w:val="24"/>
                <w:szCs w:val="24"/>
              </w:rPr>
              <w:t>ширина земельных участков вдоль фронта улиц и проездов</w:t>
            </w:r>
          </w:p>
        </w:tc>
        <w:tc>
          <w:tcPr>
            <w:tcW w:w="1485" w:type="dxa"/>
            <w:textDirection w:val="btLr"/>
            <w:vAlign w:val="center"/>
          </w:tcPr>
          <w:p w:rsidR="00B03F4C" w:rsidRPr="00E51C9D" w:rsidRDefault="00B03F4C" w:rsidP="00EB49DE">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сооружений, строений и сооружений от границы, отделяющей земельный участок от территории общего пользования  </w:t>
            </w:r>
          </w:p>
        </w:tc>
        <w:tc>
          <w:tcPr>
            <w:tcW w:w="993" w:type="dxa"/>
            <w:textDirection w:val="btLr"/>
            <w:vAlign w:val="center"/>
          </w:tcPr>
          <w:p w:rsidR="00B03F4C" w:rsidRPr="00E51C9D" w:rsidRDefault="00B03F4C" w:rsidP="00EB49DE">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 смежных земельных участков</w:t>
            </w:r>
          </w:p>
        </w:tc>
        <w:tc>
          <w:tcPr>
            <w:tcW w:w="708" w:type="dxa"/>
            <w:textDirection w:val="btLr"/>
            <w:vAlign w:val="center"/>
          </w:tcPr>
          <w:p w:rsidR="00B03F4C" w:rsidRPr="00E51C9D" w:rsidRDefault="00B03F4C" w:rsidP="00EB49DE">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709" w:type="dxa"/>
            <w:textDirection w:val="btLr"/>
            <w:vAlign w:val="center"/>
          </w:tcPr>
          <w:p w:rsidR="00B03F4C" w:rsidRPr="00E51C9D" w:rsidRDefault="00B03F4C" w:rsidP="00EB49DE">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709" w:type="dxa"/>
            <w:textDirection w:val="btLr"/>
            <w:vAlign w:val="center"/>
          </w:tcPr>
          <w:p w:rsidR="00B03F4C" w:rsidRPr="00E51C9D" w:rsidRDefault="00B03F4C" w:rsidP="00EB49DE">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B03F4C" w:rsidRPr="00E51C9D" w:rsidTr="00EB49DE">
        <w:trPr>
          <w:cantSplit/>
          <w:trHeight w:val="169"/>
        </w:trPr>
        <w:tc>
          <w:tcPr>
            <w:tcW w:w="2768" w:type="dxa"/>
            <w:shd w:val="clear" w:color="auto" w:fill="auto"/>
            <w:vAlign w:val="center"/>
          </w:tcPr>
          <w:p w:rsidR="00B03F4C" w:rsidRPr="00E51C9D" w:rsidRDefault="00B03F4C" w:rsidP="00EB49DE">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850" w:type="dxa"/>
            <w:shd w:val="clear" w:color="auto" w:fill="auto"/>
            <w:vAlign w:val="center"/>
          </w:tcPr>
          <w:p w:rsidR="00B03F4C" w:rsidRPr="00E51C9D" w:rsidRDefault="00B03F4C" w:rsidP="00EB49DE">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1134" w:type="dxa"/>
            <w:vAlign w:val="center"/>
          </w:tcPr>
          <w:p w:rsidR="00B03F4C" w:rsidRPr="00E51C9D" w:rsidRDefault="00B03F4C" w:rsidP="00EB49DE">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1" w:type="dxa"/>
            <w:vAlign w:val="center"/>
          </w:tcPr>
          <w:p w:rsidR="00B03F4C" w:rsidRPr="00E51C9D" w:rsidRDefault="00B03F4C" w:rsidP="00EB49DE">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485" w:type="dxa"/>
            <w:vAlign w:val="center"/>
          </w:tcPr>
          <w:p w:rsidR="00B03F4C" w:rsidRPr="00E51C9D" w:rsidRDefault="00B03F4C" w:rsidP="00EB49DE">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993" w:type="dxa"/>
            <w:vAlign w:val="center"/>
          </w:tcPr>
          <w:p w:rsidR="00B03F4C" w:rsidRPr="00E51C9D" w:rsidRDefault="00B03F4C" w:rsidP="00EB49DE">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708" w:type="dxa"/>
            <w:vAlign w:val="center"/>
          </w:tcPr>
          <w:p w:rsidR="00B03F4C" w:rsidRPr="00E51C9D" w:rsidRDefault="00B03F4C" w:rsidP="00EB49DE">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709" w:type="dxa"/>
            <w:vAlign w:val="center"/>
          </w:tcPr>
          <w:p w:rsidR="00B03F4C" w:rsidRPr="00E51C9D" w:rsidRDefault="00B03F4C" w:rsidP="00EB49DE">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709" w:type="dxa"/>
            <w:vAlign w:val="center"/>
          </w:tcPr>
          <w:p w:rsidR="00B03F4C" w:rsidRPr="00E51C9D" w:rsidRDefault="00B03F4C" w:rsidP="00EB49DE">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EB49DE" w:rsidRPr="00E51C9D" w:rsidTr="00EB49DE">
        <w:tc>
          <w:tcPr>
            <w:tcW w:w="2768" w:type="dxa"/>
            <w:shd w:val="clear" w:color="auto" w:fill="auto"/>
          </w:tcPr>
          <w:p w:rsidR="00EB49DE" w:rsidRPr="00E51C9D" w:rsidRDefault="00EB49DE" w:rsidP="00EB49DE">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Пчеловодство</w:t>
            </w:r>
          </w:p>
        </w:tc>
        <w:tc>
          <w:tcPr>
            <w:tcW w:w="850" w:type="dxa"/>
            <w:shd w:val="clear" w:color="auto" w:fill="auto"/>
          </w:tcPr>
          <w:p w:rsidR="00EB49DE" w:rsidRPr="00E51C9D" w:rsidRDefault="00EB49DE" w:rsidP="00EB49DE">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1.12</w:t>
            </w:r>
          </w:p>
        </w:tc>
        <w:tc>
          <w:tcPr>
            <w:tcW w:w="1134" w:type="dxa"/>
          </w:tcPr>
          <w:p w:rsidR="00EB49DE" w:rsidRPr="00E51C9D" w:rsidRDefault="00EB49DE" w:rsidP="00EB49DE">
            <w:pPr>
              <w:pStyle w:val="aff1"/>
              <w:ind w:firstLine="0"/>
              <w:jc w:val="center"/>
              <w:rPr>
                <w:color w:val="auto"/>
              </w:rPr>
            </w:pPr>
            <w:r w:rsidRPr="00E51C9D">
              <w:rPr>
                <w:color w:val="auto"/>
              </w:rPr>
              <w:t>300/ 20000 кв.м</w:t>
            </w:r>
          </w:p>
        </w:tc>
        <w:tc>
          <w:tcPr>
            <w:tcW w:w="851" w:type="dxa"/>
          </w:tcPr>
          <w:p w:rsidR="00EB49DE" w:rsidRPr="00E51C9D" w:rsidRDefault="00EB49DE" w:rsidP="00EB49DE">
            <w:pPr>
              <w:pStyle w:val="aff1"/>
              <w:ind w:firstLine="0"/>
              <w:jc w:val="center"/>
              <w:rPr>
                <w:color w:val="auto"/>
              </w:rPr>
            </w:pPr>
            <w:r w:rsidRPr="00E51C9D">
              <w:rPr>
                <w:color w:val="auto"/>
              </w:rPr>
              <w:t>12 м</w:t>
            </w:r>
          </w:p>
        </w:tc>
        <w:tc>
          <w:tcPr>
            <w:tcW w:w="1485" w:type="dxa"/>
          </w:tcPr>
          <w:p w:rsidR="00EB49DE" w:rsidRPr="00E51C9D" w:rsidRDefault="00EB49DE" w:rsidP="00EB49DE">
            <w:pPr>
              <w:pStyle w:val="aff1"/>
              <w:ind w:firstLine="0"/>
              <w:jc w:val="center"/>
              <w:rPr>
                <w:color w:val="auto"/>
              </w:rPr>
            </w:pPr>
            <w:r w:rsidRPr="00E51C9D">
              <w:rPr>
                <w:color w:val="auto"/>
              </w:rPr>
              <w:t>3 м</w:t>
            </w:r>
          </w:p>
        </w:tc>
        <w:tc>
          <w:tcPr>
            <w:tcW w:w="993" w:type="dxa"/>
          </w:tcPr>
          <w:p w:rsidR="00EB49DE" w:rsidRPr="00E51C9D" w:rsidRDefault="00EB49DE" w:rsidP="00EB49DE">
            <w:pPr>
              <w:pStyle w:val="aff1"/>
              <w:ind w:firstLine="0"/>
              <w:jc w:val="center"/>
              <w:rPr>
                <w:color w:val="auto"/>
              </w:rPr>
            </w:pPr>
            <w:r w:rsidRPr="00E51C9D">
              <w:rPr>
                <w:color w:val="auto"/>
              </w:rPr>
              <w:t>3 м</w:t>
            </w:r>
          </w:p>
        </w:tc>
        <w:tc>
          <w:tcPr>
            <w:tcW w:w="708" w:type="dxa"/>
          </w:tcPr>
          <w:p w:rsidR="00EB49DE" w:rsidRPr="00E51C9D" w:rsidRDefault="00EB49DE" w:rsidP="00EB49DE">
            <w:pPr>
              <w:pStyle w:val="aff1"/>
              <w:ind w:firstLine="0"/>
              <w:jc w:val="center"/>
              <w:rPr>
                <w:color w:val="auto"/>
              </w:rPr>
            </w:pPr>
            <w:r w:rsidRPr="00E51C9D">
              <w:rPr>
                <w:color w:val="auto"/>
              </w:rPr>
              <w:t>1</w:t>
            </w:r>
          </w:p>
        </w:tc>
        <w:tc>
          <w:tcPr>
            <w:tcW w:w="709" w:type="dxa"/>
          </w:tcPr>
          <w:p w:rsidR="00EB49DE" w:rsidRPr="00E51C9D" w:rsidRDefault="00EB49DE" w:rsidP="00EB49DE">
            <w:pPr>
              <w:pStyle w:val="aff1"/>
              <w:ind w:firstLine="0"/>
              <w:jc w:val="center"/>
              <w:rPr>
                <w:color w:val="auto"/>
              </w:rPr>
            </w:pPr>
            <w:r w:rsidRPr="00E51C9D">
              <w:rPr>
                <w:color w:val="auto"/>
              </w:rPr>
              <w:t>3</w:t>
            </w:r>
          </w:p>
        </w:tc>
        <w:tc>
          <w:tcPr>
            <w:tcW w:w="709" w:type="dxa"/>
          </w:tcPr>
          <w:p w:rsidR="00EB49DE" w:rsidRPr="00E51C9D" w:rsidRDefault="00EB49DE" w:rsidP="00EB49DE">
            <w:pPr>
              <w:pStyle w:val="aff1"/>
              <w:ind w:firstLine="0"/>
              <w:jc w:val="center"/>
              <w:rPr>
                <w:color w:val="auto"/>
              </w:rPr>
            </w:pPr>
            <w:r w:rsidRPr="00E51C9D">
              <w:rPr>
                <w:color w:val="auto"/>
              </w:rPr>
              <w:t>60%</w:t>
            </w:r>
          </w:p>
        </w:tc>
      </w:tr>
      <w:tr w:rsidR="00EB49DE" w:rsidRPr="00E51C9D" w:rsidTr="00EB49DE">
        <w:tc>
          <w:tcPr>
            <w:tcW w:w="2768" w:type="dxa"/>
            <w:shd w:val="clear" w:color="auto" w:fill="auto"/>
          </w:tcPr>
          <w:p w:rsidR="00EB49DE" w:rsidRPr="00E51C9D" w:rsidRDefault="00EB49DE" w:rsidP="00EB49DE">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Природно-познавательный туризм</w:t>
            </w:r>
          </w:p>
        </w:tc>
        <w:tc>
          <w:tcPr>
            <w:tcW w:w="850" w:type="dxa"/>
            <w:shd w:val="clear" w:color="auto" w:fill="auto"/>
          </w:tcPr>
          <w:p w:rsidR="00EB49DE" w:rsidRPr="00E51C9D" w:rsidRDefault="00EB49DE"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5.2</w:t>
            </w:r>
          </w:p>
        </w:tc>
        <w:tc>
          <w:tcPr>
            <w:tcW w:w="1134" w:type="dxa"/>
          </w:tcPr>
          <w:p w:rsidR="00EB49DE" w:rsidRPr="00E51C9D" w:rsidRDefault="00EB49DE" w:rsidP="00EB49DE">
            <w:pPr>
              <w:ind w:firstLine="0"/>
              <w:jc w:val="center"/>
            </w:pPr>
            <w:r w:rsidRPr="00E51C9D">
              <w:rPr>
                <w:rFonts w:ascii="Times New Roman" w:hAnsi="Times New Roman" w:cs="Times New Roman"/>
                <w:sz w:val="24"/>
                <w:szCs w:val="24"/>
              </w:rPr>
              <w:t>300/ 20000 кв.м</w:t>
            </w:r>
          </w:p>
        </w:tc>
        <w:tc>
          <w:tcPr>
            <w:tcW w:w="851" w:type="dxa"/>
          </w:tcPr>
          <w:p w:rsidR="00EB49DE" w:rsidRPr="00E51C9D" w:rsidRDefault="004A511D" w:rsidP="00EB49DE">
            <w:pPr>
              <w:pStyle w:val="aff1"/>
              <w:ind w:firstLine="0"/>
              <w:jc w:val="center"/>
              <w:rPr>
                <w:color w:val="auto"/>
              </w:rPr>
            </w:pPr>
            <w:r w:rsidRPr="00E51C9D">
              <w:rPr>
                <w:color w:val="auto"/>
              </w:rPr>
              <w:t>12</w:t>
            </w:r>
            <w:r w:rsidR="00EB49DE" w:rsidRPr="00E51C9D">
              <w:rPr>
                <w:color w:val="auto"/>
              </w:rPr>
              <w:t xml:space="preserve"> м</w:t>
            </w:r>
          </w:p>
        </w:tc>
        <w:tc>
          <w:tcPr>
            <w:tcW w:w="1485" w:type="dxa"/>
          </w:tcPr>
          <w:p w:rsidR="00EB49DE" w:rsidRPr="00E51C9D" w:rsidRDefault="00EB49DE" w:rsidP="00EB49DE">
            <w:pPr>
              <w:pStyle w:val="aff1"/>
              <w:ind w:firstLine="0"/>
              <w:jc w:val="center"/>
              <w:rPr>
                <w:color w:val="auto"/>
              </w:rPr>
            </w:pPr>
            <w:r w:rsidRPr="00E51C9D">
              <w:rPr>
                <w:color w:val="auto"/>
              </w:rPr>
              <w:t>5 м</w:t>
            </w:r>
          </w:p>
        </w:tc>
        <w:tc>
          <w:tcPr>
            <w:tcW w:w="993" w:type="dxa"/>
          </w:tcPr>
          <w:p w:rsidR="00EB49DE" w:rsidRPr="00E51C9D" w:rsidRDefault="00EB49DE" w:rsidP="00EB49DE">
            <w:pPr>
              <w:pStyle w:val="aff1"/>
              <w:ind w:firstLine="0"/>
              <w:jc w:val="center"/>
              <w:rPr>
                <w:color w:val="auto"/>
              </w:rPr>
            </w:pPr>
            <w:r w:rsidRPr="00E51C9D">
              <w:rPr>
                <w:color w:val="auto"/>
              </w:rPr>
              <w:t>3 м</w:t>
            </w:r>
          </w:p>
        </w:tc>
        <w:tc>
          <w:tcPr>
            <w:tcW w:w="708" w:type="dxa"/>
          </w:tcPr>
          <w:p w:rsidR="00EB49DE" w:rsidRPr="00E51C9D" w:rsidRDefault="00EB49DE" w:rsidP="00EB49DE">
            <w:pPr>
              <w:pStyle w:val="aff1"/>
              <w:ind w:firstLine="0"/>
              <w:jc w:val="center"/>
              <w:rPr>
                <w:color w:val="auto"/>
              </w:rPr>
            </w:pPr>
            <w:r w:rsidRPr="00E51C9D">
              <w:rPr>
                <w:color w:val="auto"/>
              </w:rPr>
              <w:t xml:space="preserve">1 </w:t>
            </w:r>
          </w:p>
        </w:tc>
        <w:tc>
          <w:tcPr>
            <w:tcW w:w="709" w:type="dxa"/>
          </w:tcPr>
          <w:p w:rsidR="00EB49DE" w:rsidRPr="00E51C9D" w:rsidRDefault="00EB49DE" w:rsidP="00EB49DE">
            <w:pPr>
              <w:pStyle w:val="aff1"/>
              <w:ind w:firstLine="0"/>
              <w:jc w:val="center"/>
              <w:rPr>
                <w:color w:val="auto"/>
              </w:rPr>
            </w:pPr>
            <w:r w:rsidRPr="00E51C9D">
              <w:rPr>
                <w:color w:val="auto"/>
              </w:rPr>
              <w:t>3 м</w:t>
            </w:r>
          </w:p>
        </w:tc>
        <w:tc>
          <w:tcPr>
            <w:tcW w:w="709" w:type="dxa"/>
          </w:tcPr>
          <w:p w:rsidR="00EB49DE" w:rsidRPr="00E51C9D" w:rsidRDefault="00EB49DE" w:rsidP="00EB49DE">
            <w:pPr>
              <w:pStyle w:val="aff1"/>
              <w:ind w:firstLine="0"/>
              <w:jc w:val="center"/>
              <w:rPr>
                <w:color w:val="auto"/>
              </w:rPr>
            </w:pPr>
            <w:r w:rsidRPr="00E51C9D">
              <w:rPr>
                <w:color w:val="auto"/>
              </w:rPr>
              <w:t>10%</w:t>
            </w:r>
          </w:p>
        </w:tc>
      </w:tr>
      <w:tr w:rsidR="00EB49DE" w:rsidRPr="00E51C9D" w:rsidTr="00EB49DE">
        <w:tc>
          <w:tcPr>
            <w:tcW w:w="2768" w:type="dxa"/>
            <w:shd w:val="clear" w:color="auto" w:fill="auto"/>
          </w:tcPr>
          <w:p w:rsidR="00EB49DE" w:rsidRPr="00E51C9D" w:rsidRDefault="00EB49DE" w:rsidP="00EB49DE">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Охота и рыбалка</w:t>
            </w:r>
          </w:p>
        </w:tc>
        <w:tc>
          <w:tcPr>
            <w:tcW w:w="850" w:type="dxa"/>
            <w:shd w:val="clear" w:color="auto" w:fill="auto"/>
          </w:tcPr>
          <w:p w:rsidR="00EB49DE" w:rsidRPr="00E51C9D" w:rsidRDefault="00EB49DE" w:rsidP="00EB49D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5.3</w:t>
            </w:r>
          </w:p>
        </w:tc>
        <w:tc>
          <w:tcPr>
            <w:tcW w:w="1134" w:type="dxa"/>
          </w:tcPr>
          <w:p w:rsidR="00EB49DE" w:rsidRPr="00E51C9D" w:rsidRDefault="00EB49DE" w:rsidP="00EB49DE">
            <w:pPr>
              <w:pStyle w:val="aff1"/>
              <w:ind w:firstLine="0"/>
              <w:jc w:val="center"/>
              <w:rPr>
                <w:color w:val="auto"/>
              </w:rPr>
            </w:pPr>
            <w:r w:rsidRPr="00E51C9D">
              <w:rPr>
                <w:color w:val="auto"/>
              </w:rPr>
              <w:t>300/ 20000 кв.м</w:t>
            </w:r>
          </w:p>
        </w:tc>
        <w:tc>
          <w:tcPr>
            <w:tcW w:w="851" w:type="dxa"/>
          </w:tcPr>
          <w:p w:rsidR="00EB49DE" w:rsidRPr="00E51C9D" w:rsidRDefault="004A511D" w:rsidP="00EB49DE">
            <w:pPr>
              <w:pStyle w:val="aff1"/>
              <w:ind w:firstLine="0"/>
              <w:jc w:val="center"/>
              <w:rPr>
                <w:color w:val="auto"/>
              </w:rPr>
            </w:pPr>
            <w:r w:rsidRPr="00E51C9D">
              <w:rPr>
                <w:color w:val="auto"/>
              </w:rPr>
              <w:t>12</w:t>
            </w:r>
            <w:r w:rsidR="00EB49DE" w:rsidRPr="00E51C9D">
              <w:rPr>
                <w:color w:val="auto"/>
              </w:rPr>
              <w:t xml:space="preserve"> м</w:t>
            </w:r>
          </w:p>
        </w:tc>
        <w:tc>
          <w:tcPr>
            <w:tcW w:w="1485" w:type="dxa"/>
          </w:tcPr>
          <w:p w:rsidR="00EB49DE" w:rsidRPr="00E51C9D" w:rsidRDefault="00EB49DE" w:rsidP="00EB49DE">
            <w:pPr>
              <w:pStyle w:val="aff1"/>
              <w:ind w:firstLine="0"/>
              <w:jc w:val="center"/>
              <w:rPr>
                <w:color w:val="auto"/>
              </w:rPr>
            </w:pPr>
            <w:r w:rsidRPr="00E51C9D">
              <w:rPr>
                <w:color w:val="auto"/>
              </w:rPr>
              <w:t>5 м</w:t>
            </w:r>
          </w:p>
        </w:tc>
        <w:tc>
          <w:tcPr>
            <w:tcW w:w="993" w:type="dxa"/>
          </w:tcPr>
          <w:p w:rsidR="00EB49DE" w:rsidRPr="00E51C9D" w:rsidRDefault="00EB49DE" w:rsidP="00EB49DE">
            <w:pPr>
              <w:pStyle w:val="aff1"/>
              <w:ind w:firstLine="0"/>
              <w:jc w:val="center"/>
              <w:rPr>
                <w:color w:val="auto"/>
              </w:rPr>
            </w:pPr>
            <w:r w:rsidRPr="00E51C9D">
              <w:rPr>
                <w:color w:val="auto"/>
              </w:rPr>
              <w:t>3 м</w:t>
            </w:r>
          </w:p>
        </w:tc>
        <w:tc>
          <w:tcPr>
            <w:tcW w:w="708" w:type="dxa"/>
          </w:tcPr>
          <w:p w:rsidR="00EB49DE" w:rsidRPr="00E51C9D" w:rsidRDefault="00EB49DE" w:rsidP="00EB49DE">
            <w:pPr>
              <w:pStyle w:val="aff1"/>
              <w:ind w:firstLine="0"/>
              <w:jc w:val="center"/>
              <w:rPr>
                <w:color w:val="auto"/>
              </w:rPr>
            </w:pPr>
            <w:r w:rsidRPr="00E51C9D">
              <w:rPr>
                <w:color w:val="auto"/>
              </w:rPr>
              <w:t xml:space="preserve">1 </w:t>
            </w:r>
          </w:p>
        </w:tc>
        <w:tc>
          <w:tcPr>
            <w:tcW w:w="709" w:type="dxa"/>
          </w:tcPr>
          <w:p w:rsidR="00EB49DE" w:rsidRPr="00E51C9D" w:rsidRDefault="00EB49DE" w:rsidP="00EB49DE">
            <w:pPr>
              <w:pStyle w:val="aff1"/>
              <w:ind w:firstLine="0"/>
              <w:jc w:val="center"/>
              <w:rPr>
                <w:color w:val="auto"/>
              </w:rPr>
            </w:pPr>
            <w:r w:rsidRPr="00E51C9D">
              <w:rPr>
                <w:color w:val="auto"/>
              </w:rPr>
              <w:t>3 м</w:t>
            </w:r>
          </w:p>
        </w:tc>
        <w:tc>
          <w:tcPr>
            <w:tcW w:w="709" w:type="dxa"/>
          </w:tcPr>
          <w:p w:rsidR="00EB49DE" w:rsidRPr="00E51C9D" w:rsidRDefault="00EB49DE" w:rsidP="00EB49DE">
            <w:pPr>
              <w:pStyle w:val="aff1"/>
              <w:ind w:firstLine="0"/>
              <w:jc w:val="center"/>
              <w:rPr>
                <w:color w:val="auto"/>
              </w:rPr>
            </w:pPr>
            <w:r w:rsidRPr="00E51C9D">
              <w:rPr>
                <w:color w:val="auto"/>
              </w:rPr>
              <w:t>10%</w:t>
            </w:r>
          </w:p>
        </w:tc>
      </w:tr>
      <w:tr w:rsidR="00EB49DE" w:rsidRPr="00E51C9D" w:rsidTr="00EB49DE">
        <w:tc>
          <w:tcPr>
            <w:tcW w:w="2768" w:type="dxa"/>
            <w:shd w:val="clear" w:color="auto" w:fill="auto"/>
          </w:tcPr>
          <w:p w:rsidR="00EB49DE" w:rsidRPr="00E51C9D" w:rsidRDefault="00EB49DE" w:rsidP="00B03F4C">
            <w:pPr>
              <w:pStyle w:val="aff1"/>
              <w:ind w:firstLine="0"/>
              <w:rPr>
                <w:color w:val="auto"/>
              </w:rPr>
            </w:pPr>
            <w:r w:rsidRPr="00E51C9D">
              <w:rPr>
                <w:color w:val="auto"/>
              </w:rPr>
              <w:t>Связь</w:t>
            </w:r>
          </w:p>
        </w:tc>
        <w:tc>
          <w:tcPr>
            <w:tcW w:w="850" w:type="dxa"/>
            <w:shd w:val="clear" w:color="auto" w:fill="auto"/>
          </w:tcPr>
          <w:p w:rsidR="00EB49DE" w:rsidRPr="00E51C9D" w:rsidRDefault="00EB49DE" w:rsidP="00B03F4C">
            <w:pPr>
              <w:pStyle w:val="aff1"/>
              <w:ind w:firstLine="0"/>
              <w:jc w:val="center"/>
              <w:rPr>
                <w:color w:val="auto"/>
              </w:rPr>
            </w:pPr>
            <w:r w:rsidRPr="00E51C9D">
              <w:rPr>
                <w:color w:val="auto"/>
              </w:rPr>
              <w:t>6.8</w:t>
            </w:r>
          </w:p>
        </w:tc>
        <w:tc>
          <w:tcPr>
            <w:tcW w:w="6589" w:type="dxa"/>
            <w:gridSpan w:val="7"/>
          </w:tcPr>
          <w:p w:rsidR="00EB49DE" w:rsidRPr="00E51C9D" w:rsidRDefault="00EB49DE" w:rsidP="00B03F4C">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определяются в соответствии с техническими и санитарными нормами</w:t>
            </w:r>
          </w:p>
        </w:tc>
      </w:tr>
    </w:tbl>
    <w:p w:rsidR="00B03F4C" w:rsidRPr="00E51C9D" w:rsidRDefault="00B03F4C" w:rsidP="00B03F4C">
      <w:pPr>
        <w:ind w:firstLine="426"/>
        <w:rPr>
          <w:rFonts w:ascii="Times New Roman" w:eastAsia="SimSun" w:hAnsi="Times New Roman" w:cs="Times New Roman"/>
          <w:sz w:val="24"/>
          <w:szCs w:val="24"/>
          <w:lang w:eastAsia="zh-CN"/>
        </w:rPr>
      </w:pPr>
    </w:p>
    <w:p w:rsidR="00B03F4C" w:rsidRPr="00E51C9D" w:rsidRDefault="00EB49DE" w:rsidP="00B03F4C">
      <w:pPr>
        <w:widowControl w:val="0"/>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w:t>
      </w:r>
      <w:r w:rsidR="00B03F4C" w:rsidRPr="00E51C9D">
        <w:rPr>
          <w:rFonts w:ascii="Times New Roman" w:eastAsia="SimSun" w:hAnsi="Times New Roman" w:cs="Times New Roman"/>
          <w:sz w:val="24"/>
          <w:szCs w:val="24"/>
          <w:lang w:eastAsia="zh-CN"/>
        </w:rPr>
        <w:t>.3. Вспомогательные виды использования земельных участков и объектов капитального строительства:</w:t>
      </w: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7"/>
        <w:gridCol w:w="6094"/>
      </w:tblGrid>
      <w:tr w:rsidR="00B03F4C" w:rsidRPr="00E51C9D" w:rsidTr="00EB49DE">
        <w:trPr>
          <w:trHeight w:val="552"/>
        </w:trPr>
        <w:tc>
          <w:tcPr>
            <w:tcW w:w="4537" w:type="dxa"/>
            <w:vAlign w:val="center"/>
          </w:tcPr>
          <w:p w:rsidR="00B03F4C" w:rsidRPr="00E51C9D" w:rsidRDefault="00B03F4C" w:rsidP="00EB49DE">
            <w:pPr>
              <w:tabs>
                <w:tab w:val="left" w:pos="0"/>
                <w:tab w:val="left" w:pos="2520"/>
              </w:tabs>
              <w:ind w:firstLine="34"/>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Виды использования</w:t>
            </w:r>
          </w:p>
        </w:tc>
        <w:tc>
          <w:tcPr>
            <w:tcW w:w="6094" w:type="dxa"/>
            <w:vAlign w:val="center"/>
          </w:tcPr>
          <w:p w:rsidR="00B03F4C" w:rsidRPr="00E51C9D" w:rsidRDefault="00B03F4C" w:rsidP="00EB49DE">
            <w:pPr>
              <w:tabs>
                <w:tab w:val="left" w:pos="0"/>
                <w:tab w:val="left" w:pos="2520"/>
              </w:tabs>
              <w:ind w:firstLine="34"/>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Предельные размеры земельных участков и предельные параметры разрешенного строительства</w:t>
            </w:r>
          </w:p>
        </w:tc>
      </w:tr>
      <w:tr w:rsidR="00B03F4C" w:rsidRPr="00E51C9D" w:rsidTr="00EB49DE">
        <w:tc>
          <w:tcPr>
            <w:tcW w:w="4537" w:type="dxa"/>
          </w:tcPr>
          <w:p w:rsidR="00B03F4C" w:rsidRPr="00E51C9D" w:rsidRDefault="00B03F4C" w:rsidP="00EB49DE">
            <w:pPr>
              <w:tabs>
                <w:tab w:val="left" w:pos="0"/>
              </w:tabs>
              <w:ind w:firstLine="34"/>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объекты благоустройства, колодцы, пруды</w:t>
            </w:r>
          </w:p>
          <w:p w:rsidR="00B03F4C" w:rsidRPr="00E51C9D" w:rsidRDefault="00B03F4C" w:rsidP="00EB49DE">
            <w:pPr>
              <w:tabs>
                <w:tab w:val="left" w:pos="0"/>
              </w:tabs>
              <w:ind w:firstLine="34"/>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площадки для отдыха</w:t>
            </w:r>
          </w:p>
          <w:p w:rsidR="00B03F4C" w:rsidRPr="00E51C9D" w:rsidRDefault="00B03F4C" w:rsidP="00EB49DE">
            <w:pPr>
              <w:tabs>
                <w:tab w:val="left" w:pos="0"/>
              </w:tabs>
              <w:ind w:firstLine="34"/>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 стоянки для автомобилей наземные открытого, гаражи для индивидуального </w:t>
            </w:r>
            <w:r w:rsidRPr="00E51C9D">
              <w:rPr>
                <w:rFonts w:ascii="Times New Roman" w:eastAsia="SimSun" w:hAnsi="Times New Roman" w:cs="Times New Roman"/>
                <w:sz w:val="24"/>
                <w:szCs w:val="24"/>
                <w:lang w:eastAsia="zh-CN"/>
              </w:rPr>
              <w:lastRenderedPageBreak/>
              <w:t xml:space="preserve">автотранспорта </w:t>
            </w:r>
          </w:p>
          <w:p w:rsidR="00B03F4C" w:rsidRPr="00E51C9D" w:rsidRDefault="00B03F4C" w:rsidP="00EB49DE">
            <w:pPr>
              <w:tabs>
                <w:tab w:val="left" w:pos="0"/>
              </w:tabs>
              <w:ind w:firstLine="34"/>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площадки для сбора твердых бытовых отходов</w:t>
            </w:r>
          </w:p>
          <w:p w:rsidR="00B03F4C" w:rsidRPr="00E51C9D" w:rsidRDefault="00B03F4C" w:rsidP="00EB49DE">
            <w:pPr>
              <w:tabs>
                <w:tab w:val="left" w:pos="0"/>
              </w:tabs>
              <w:ind w:firstLine="34"/>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 бытовки для жизнеобеспечения ведущих хозяйство: защиты от непогоды, приема пищи, отдыха </w:t>
            </w:r>
          </w:p>
          <w:p w:rsidR="00B03F4C" w:rsidRPr="00E51C9D" w:rsidRDefault="00B03F4C" w:rsidP="00EB49DE">
            <w:pPr>
              <w:tabs>
                <w:tab w:val="left" w:pos="0"/>
              </w:tabs>
              <w:ind w:firstLine="34"/>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загоны, навесы, кровли для скота</w:t>
            </w:r>
          </w:p>
          <w:p w:rsidR="00B03F4C" w:rsidRPr="00E51C9D" w:rsidRDefault="00B03F4C" w:rsidP="00EB49DE">
            <w:pPr>
              <w:tabs>
                <w:tab w:val="left" w:pos="0"/>
              </w:tabs>
              <w:ind w:firstLine="34"/>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гидротехнические и мелиоративные сооружения для осуществления искусственного орошения</w:t>
            </w:r>
          </w:p>
          <w:p w:rsidR="00B03F4C" w:rsidRPr="00E51C9D" w:rsidRDefault="00B03F4C" w:rsidP="00EB49DE">
            <w:pPr>
              <w:tabs>
                <w:tab w:val="left" w:pos="0"/>
              </w:tabs>
              <w:ind w:firstLine="34"/>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сопутствующие объекты инженерной инфраструктуры</w:t>
            </w:r>
          </w:p>
          <w:p w:rsidR="00B03F4C" w:rsidRPr="00E51C9D" w:rsidRDefault="00B03F4C" w:rsidP="00EB49DE">
            <w:pPr>
              <w:tabs>
                <w:tab w:val="left" w:pos="0"/>
              </w:tabs>
              <w:ind w:firstLine="34"/>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хозяйственные постройки для хранения инвентаря и других хозяйственных нужд</w:t>
            </w:r>
            <w:r w:rsidRPr="00E51C9D">
              <w:rPr>
                <w:rFonts w:ascii="Times New Roman" w:hAnsi="Times New Roman" w:cs="Times New Roman"/>
                <w:sz w:val="24"/>
                <w:szCs w:val="24"/>
                <w:lang w:eastAsia="ru-RU"/>
              </w:rPr>
              <w:t xml:space="preserve"> </w:t>
            </w:r>
          </w:p>
        </w:tc>
        <w:tc>
          <w:tcPr>
            <w:tcW w:w="6094" w:type="dxa"/>
          </w:tcPr>
          <w:p w:rsidR="00B03F4C" w:rsidRPr="00E51C9D" w:rsidRDefault="00B03F4C" w:rsidP="00EB49DE">
            <w:pPr>
              <w:tabs>
                <w:tab w:val="left" w:pos="0"/>
              </w:tabs>
              <w:ind w:firstLine="34"/>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 xml:space="preserve">Максимальное количество этажей - 1 </w:t>
            </w:r>
            <w:proofErr w:type="spellStart"/>
            <w:r w:rsidRPr="00E51C9D">
              <w:rPr>
                <w:rFonts w:ascii="Times New Roman" w:eastAsia="SimSun" w:hAnsi="Times New Roman" w:cs="Times New Roman"/>
                <w:sz w:val="24"/>
                <w:szCs w:val="24"/>
                <w:lang w:eastAsia="zh-CN"/>
              </w:rPr>
              <w:t>эт</w:t>
            </w:r>
            <w:proofErr w:type="spellEnd"/>
            <w:r w:rsidRPr="00E51C9D">
              <w:rPr>
                <w:rFonts w:ascii="Times New Roman" w:eastAsia="SimSun" w:hAnsi="Times New Roman" w:cs="Times New Roman"/>
                <w:sz w:val="24"/>
                <w:szCs w:val="24"/>
                <w:lang w:eastAsia="zh-CN"/>
              </w:rPr>
              <w:t>.</w:t>
            </w:r>
          </w:p>
          <w:p w:rsidR="00B03F4C" w:rsidRPr="00E51C9D" w:rsidRDefault="00B03F4C" w:rsidP="00EB49DE">
            <w:pPr>
              <w:tabs>
                <w:tab w:val="left" w:pos="0"/>
              </w:tabs>
              <w:ind w:firstLine="34"/>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Максимальная высота –3 м</w:t>
            </w:r>
          </w:p>
          <w:p w:rsidR="00B03F4C" w:rsidRPr="00E51C9D" w:rsidRDefault="00B03F4C" w:rsidP="00EB49DE">
            <w:pPr>
              <w:tabs>
                <w:tab w:val="left" w:pos="0"/>
              </w:tabs>
              <w:ind w:firstLine="34"/>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Минимальные расстояния от строений до границ смежного участка - 3 м</w:t>
            </w:r>
          </w:p>
          <w:p w:rsidR="00B03F4C" w:rsidRPr="00E51C9D" w:rsidRDefault="00B03F4C" w:rsidP="00EB49DE">
            <w:pPr>
              <w:tabs>
                <w:tab w:val="left" w:pos="0"/>
              </w:tabs>
              <w:ind w:firstLine="34"/>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Минимальное расстояние от строений до красных линий </w:t>
            </w:r>
            <w:r w:rsidRPr="00E51C9D">
              <w:rPr>
                <w:rFonts w:ascii="Times New Roman" w:eastAsia="SimSun" w:hAnsi="Times New Roman" w:cs="Times New Roman"/>
                <w:sz w:val="24"/>
                <w:szCs w:val="24"/>
                <w:lang w:eastAsia="zh-CN"/>
              </w:rPr>
              <w:lastRenderedPageBreak/>
              <w:t>улиц и проездов - 5 м.</w:t>
            </w:r>
          </w:p>
          <w:p w:rsidR="00B03F4C" w:rsidRPr="00E51C9D" w:rsidRDefault="00B03F4C" w:rsidP="00EB49DE">
            <w:pPr>
              <w:tabs>
                <w:tab w:val="left" w:pos="0"/>
              </w:tabs>
              <w:ind w:firstLine="34"/>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Размещаются в соответствии с санитарно-эпидемиологическими нормами</w:t>
            </w:r>
          </w:p>
        </w:tc>
      </w:tr>
    </w:tbl>
    <w:p w:rsidR="00B03F4C" w:rsidRPr="00E51C9D" w:rsidRDefault="00B03F4C" w:rsidP="00B03F4C"/>
    <w:p w:rsidR="002365E6" w:rsidRPr="00E51C9D" w:rsidRDefault="002365E6" w:rsidP="00EB49DE">
      <w:pPr>
        <w:ind w:firstLine="0"/>
        <w:outlineLvl w:val="0"/>
        <w:rPr>
          <w:rFonts w:ascii="Times New Roman" w:hAnsi="Times New Roman" w:cs="Times New Roman"/>
          <w:b/>
          <w:sz w:val="24"/>
          <w:szCs w:val="24"/>
          <w:u w:val="single"/>
        </w:rPr>
        <w:sectPr w:rsidR="002365E6" w:rsidRPr="00E51C9D" w:rsidSect="0015613C">
          <w:pgSz w:w="11906" w:h="16838"/>
          <w:pgMar w:top="567" w:right="709" w:bottom="709" w:left="1134" w:header="720" w:footer="283" w:gutter="0"/>
          <w:cols w:space="720"/>
          <w:docGrid w:linePitch="360"/>
        </w:sectPr>
      </w:pPr>
      <w:bookmarkStart w:id="485" w:name="_Toc470251929"/>
      <w:bookmarkStart w:id="486" w:name="_Toc479729831"/>
      <w:bookmarkStart w:id="487" w:name="_Toc485899834"/>
      <w:bookmarkStart w:id="488" w:name="_Toc485902074"/>
      <w:bookmarkStart w:id="489" w:name="_Toc489630321"/>
      <w:bookmarkStart w:id="490" w:name="_Toc489643411"/>
      <w:bookmarkStart w:id="491" w:name="_Toc536808526"/>
      <w:bookmarkStart w:id="492" w:name="_Toc2770879"/>
      <w:bookmarkStart w:id="493" w:name="_Toc2849304"/>
      <w:bookmarkStart w:id="494" w:name="_Toc3399232"/>
      <w:bookmarkStart w:id="495" w:name="_Toc7446260"/>
      <w:bookmarkStart w:id="496" w:name="_Toc7446413"/>
    </w:p>
    <w:p w:rsidR="00D34C51" w:rsidRPr="00E51C9D" w:rsidRDefault="00EB49DE" w:rsidP="00EB49DE">
      <w:pPr>
        <w:ind w:firstLine="0"/>
        <w:outlineLvl w:val="0"/>
        <w:rPr>
          <w:rFonts w:ascii="Times New Roman" w:hAnsi="Times New Roman" w:cs="Times New Roman"/>
          <w:b/>
          <w:sz w:val="24"/>
          <w:szCs w:val="24"/>
          <w:u w:val="single"/>
        </w:rPr>
      </w:pPr>
      <w:r w:rsidRPr="00E51C9D">
        <w:rPr>
          <w:rFonts w:ascii="Times New Roman" w:hAnsi="Times New Roman" w:cs="Times New Roman"/>
          <w:b/>
          <w:sz w:val="24"/>
          <w:szCs w:val="24"/>
          <w:u w:val="single"/>
        </w:rPr>
        <w:lastRenderedPageBreak/>
        <w:t>2</w:t>
      </w:r>
      <w:r w:rsidR="00D34C51" w:rsidRPr="00E51C9D">
        <w:rPr>
          <w:rFonts w:ascii="Times New Roman" w:hAnsi="Times New Roman" w:cs="Times New Roman"/>
          <w:b/>
          <w:sz w:val="24"/>
          <w:szCs w:val="24"/>
          <w:u w:val="single"/>
        </w:rPr>
        <w:t>) Зона озеленения общего пользования</w:t>
      </w:r>
      <w:bookmarkEnd w:id="485"/>
      <w:bookmarkEnd w:id="486"/>
      <w:bookmarkEnd w:id="487"/>
      <w:bookmarkEnd w:id="488"/>
      <w:bookmarkEnd w:id="489"/>
      <w:bookmarkEnd w:id="490"/>
      <w:bookmarkEnd w:id="491"/>
      <w:bookmarkEnd w:id="492"/>
      <w:bookmarkEnd w:id="493"/>
      <w:bookmarkEnd w:id="494"/>
      <w:r w:rsidRPr="00E51C9D">
        <w:rPr>
          <w:rFonts w:ascii="Times New Roman" w:hAnsi="Times New Roman" w:cs="Times New Roman"/>
          <w:b/>
          <w:sz w:val="24"/>
          <w:szCs w:val="24"/>
          <w:u w:val="single"/>
        </w:rPr>
        <w:t xml:space="preserve"> (Р-1)</w:t>
      </w:r>
      <w:bookmarkEnd w:id="495"/>
      <w:bookmarkEnd w:id="496"/>
    </w:p>
    <w:p w:rsidR="00D34C51" w:rsidRPr="00E51C9D" w:rsidRDefault="00EB49DE" w:rsidP="00EB49DE">
      <w:pPr>
        <w:tabs>
          <w:tab w:val="left" w:pos="2520"/>
        </w:tabs>
        <w:ind w:firstLine="0"/>
        <w:outlineLvl w:val="0"/>
        <w:rPr>
          <w:rFonts w:ascii="Times New Roman" w:hAnsi="Times New Roman" w:cs="Times New Roman"/>
          <w:sz w:val="24"/>
          <w:szCs w:val="24"/>
        </w:rPr>
      </w:pPr>
      <w:bookmarkStart w:id="497" w:name="_Toc470251930"/>
      <w:bookmarkStart w:id="498" w:name="_Toc479729832"/>
      <w:bookmarkStart w:id="499" w:name="_Toc485899835"/>
      <w:bookmarkStart w:id="500" w:name="_Toc485902075"/>
      <w:bookmarkStart w:id="501" w:name="_Toc489630322"/>
      <w:bookmarkStart w:id="502" w:name="_Toc489643412"/>
      <w:bookmarkStart w:id="503" w:name="_Toc536808527"/>
      <w:bookmarkStart w:id="504" w:name="_Toc2770880"/>
      <w:bookmarkStart w:id="505" w:name="_Toc2849305"/>
      <w:bookmarkStart w:id="506" w:name="_Toc3399233"/>
      <w:bookmarkStart w:id="507" w:name="_Toc7446261"/>
      <w:bookmarkStart w:id="508" w:name="_Toc7446414"/>
      <w:r w:rsidRPr="00E51C9D">
        <w:rPr>
          <w:rFonts w:ascii="Times New Roman" w:hAnsi="Times New Roman" w:cs="Times New Roman"/>
          <w:sz w:val="24"/>
          <w:szCs w:val="24"/>
        </w:rPr>
        <w:t>2</w:t>
      </w:r>
      <w:r w:rsidR="00D34C51" w:rsidRPr="00E51C9D">
        <w:rPr>
          <w:rFonts w:ascii="Times New Roman" w:hAnsi="Times New Roman" w:cs="Times New Roman"/>
          <w:sz w:val="24"/>
          <w:szCs w:val="24"/>
        </w:rPr>
        <w:t>.1) Основные виды и параметры разрешенного использования земельных участков и объектов капитального строительства</w:t>
      </w:r>
      <w:bookmarkEnd w:id="497"/>
      <w:bookmarkEnd w:id="498"/>
      <w:bookmarkEnd w:id="499"/>
      <w:bookmarkEnd w:id="500"/>
      <w:bookmarkEnd w:id="501"/>
      <w:bookmarkEnd w:id="502"/>
      <w:bookmarkEnd w:id="503"/>
      <w:bookmarkEnd w:id="504"/>
      <w:bookmarkEnd w:id="505"/>
      <w:bookmarkEnd w:id="506"/>
      <w:r w:rsidRPr="00E51C9D">
        <w:rPr>
          <w:rFonts w:ascii="Times New Roman" w:hAnsi="Times New Roman" w:cs="Times New Roman"/>
          <w:sz w:val="24"/>
          <w:szCs w:val="24"/>
        </w:rPr>
        <w:t>:</w:t>
      </w:r>
      <w:bookmarkEnd w:id="507"/>
      <w:bookmarkEnd w:id="508"/>
    </w:p>
    <w:tbl>
      <w:tblPr>
        <w:tblW w:w="9778"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851"/>
        <w:gridCol w:w="1134"/>
        <w:gridCol w:w="847"/>
        <w:gridCol w:w="1134"/>
        <w:gridCol w:w="850"/>
        <w:gridCol w:w="709"/>
        <w:gridCol w:w="709"/>
        <w:gridCol w:w="850"/>
      </w:tblGrid>
      <w:tr w:rsidR="00EB49DE" w:rsidRPr="00E51C9D" w:rsidTr="00EB49DE">
        <w:trPr>
          <w:cantSplit/>
          <w:trHeight w:val="798"/>
          <w:jc w:val="center"/>
        </w:trPr>
        <w:tc>
          <w:tcPr>
            <w:tcW w:w="2694" w:type="dxa"/>
            <w:vMerge w:val="restart"/>
            <w:shd w:val="clear" w:color="auto" w:fill="auto"/>
            <w:vAlign w:val="center"/>
          </w:tcPr>
          <w:p w:rsidR="00EB49DE" w:rsidRPr="00E51C9D" w:rsidRDefault="00EB49DE" w:rsidP="00EB49DE">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851" w:type="dxa"/>
            <w:vMerge w:val="restart"/>
            <w:shd w:val="clear" w:color="auto" w:fill="auto"/>
            <w:vAlign w:val="center"/>
          </w:tcPr>
          <w:p w:rsidR="00EB49DE" w:rsidRPr="00E51C9D" w:rsidRDefault="00EB49DE" w:rsidP="00EB49DE">
            <w:pPr>
              <w:widowControl w:val="0"/>
              <w:ind w:left="31"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233" w:type="dxa"/>
            <w:gridSpan w:val="7"/>
            <w:vAlign w:val="center"/>
          </w:tcPr>
          <w:p w:rsidR="00EB49DE" w:rsidRPr="00E51C9D" w:rsidRDefault="00EB49DE" w:rsidP="00EB49DE">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EB49DE" w:rsidRPr="00E51C9D" w:rsidTr="00EB49DE">
        <w:trPr>
          <w:cantSplit/>
          <w:trHeight w:val="4450"/>
          <w:jc w:val="center"/>
        </w:trPr>
        <w:tc>
          <w:tcPr>
            <w:tcW w:w="2694" w:type="dxa"/>
            <w:vMerge/>
            <w:shd w:val="clear" w:color="auto" w:fill="auto"/>
          </w:tcPr>
          <w:p w:rsidR="00EB49DE" w:rsidRPr="00E51C9D" w:rsidRDefault="00EB49DE" w:rsidP="00EB49DE">
            <w:pPr>
              <w:widowControl w:val="0"/>
              <w:ind w:left="31" w:firstLine="0"/>
              <w:jc w:val="center"/>
              <w:rPr>
                <w:rFonts w:ascii="Times New Roman" w:eastAsia="SimSun" w:hAnsi="Times New Roman" w:cs="Times New Roman"/>
                <w:sz w:val="24"/>
                <w:szCs w:val="24"/>
                <w:lang w:eastAsia="zh-CN"/>
              </w:rPr>
            </w:pPr>
          </w:p>
        </w:tc>
        <w:tc>
          <w:tcPr>
            <w:tcW w:w="851" w:type="dxa"/>
            <w:vMerge/>
            <w:shd w:val="clear" w:color="auto" w:fill="auto"/>
          </w:tcPr>
          <w:p w:rsidR="00EB49DE" w:rsidRPr="00E51C9D" w:rsidRDefault="00EB49DE" w:rsidP="00EB49DE">
            <w:pPr>
              <w:widowControl w:val="0"/>
              <w:ind w:left="31" w:firstLine="0"/>
              <w:jc w:val="center"/>
              <w:rPr>
                <w:rFonts w:ascii="Times New Roman" w:eastAsia="SimSun" w:hAnsi="Times New Roman" w:cs="Times New Roman"/>
                <w:sz w:val="24"/>
                <w:szCs w:val="24"/>
                <w:lang w:eastAsia="zh-CN"/>
              </w:rPr>
            </w:pPr>
          </w:p>
        </w:tc>
        <w:tc>
          <w:tcPr>
            <w:tcW w:w="1134" w:type="dxa"/>
            <w:textDirection w:val="btLr"/>
            <w:vAlign w:val="center"/>
          </w:tcPr>
          <w:p w:rsidR="00EB49DE" w:rsidRPr="00E51C9D" w:rsidRDefault="00EB49DE" w:rsidP="00EB49DE">
            <w:pPr>
              <w:widowControl w:val="0"/>
              <w:ind w:left="31"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47" w:type="dxa"/>
            <w:textDirection w:val="btLr"/>
            <w:vAlign w:val="center"/>
          </w:tcPr>
          <w:p w:rsidR="00EB49DE" w:rsidRPr="00E51C9D" w:rsidRDefault="00EB49DE" w:rsidP="00EB49DE">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134" w:type="dxa"/>
            <w:textDirection w:val="btLr"/>
            <w:vAlign w:val="center"/>
          </w:tcPr>
          <w:p w:rsidR="00EB49DE" w:rsidRPr="00E51C9D" w:rsidRDefault="00EB49DE" w:rsidP="00EB49DE">
            <w:pPr>
              <w:widowControl w:val="0"/>
              <w:ind w:left="31"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строений и сооружений от границы, отделяющей земельный участок от территории общего пользования  </w:t>
            </w:r>
          </w:p>
        </w:tc>
        <w:tc>
          <w:tcPr>
            <w:tcW w:w="850" w:type="dxa"/>
            <w:textDirection w:val="btLr"/>
            <w:vAlign w:val="center"/>
          </w:tcPr>
          <w:p w:rsidR="00EB49DE" w:rsidRPr="00E51C9D" w:rsidRDefault="00EB49DE" w:rsidP="00EB49DE">
            <w:pPr>
              <w:widowControl w:val="0"/>
              <w:ind w:left="31"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строений и сооружений от границ смежных земельных участков</w:t>
            </w:r>
          </w:p>
        </w:tc>
        <w:tc>
          <w:tcPr>
            <w:tcW w:w="709" w:type="dxa"/>
            <w:textDirection w:val="btLr"/>
            <w:vAlign w:val="center"/>
          </w:tcPr>
          <w:p w:rsidR="00EB49DE" w:rsidRPr="00E51C9D" w:rsidRDefault="00EB49DE" w:rsidP="00EB49DE">
            <w:pPr>
              <w:widowControl w:val="0"/>
              <w:ind w:left="31"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709" w:type="dxa"/>
            <w:textDirection w:val="btLr"/>
            <w:vAlign w:val="center"/>
          </w:tcPr>
          <w:p w:rsidR="00EB49DE" w:rsidRPr="00E51C9D" w:rsidRDefault="00EB49DE" w:rsidP="00EB49DE">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850" w:type="dxa"/>
            <w:textDirection w:val="btLr"/>
            <w:vAlign w:val="center"/>
          </w:tcPr>
          <w:p w:rsidR="00EB49DE" w:rsidRPr="00E51C9D" w:rsidRDefault="00EB49DE" w:rsidP="00EB49DE">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EB49DE" w:rsidRPr="00E51C9D" w:rsidTr="00EB49DE">
        <w:trPr>
          <w:cantSplit/>
          <w:trHeight w:val="237"/>
          <w:jc w:val="center"/>
        </w:trPr>
        <w:tc>
          <w:tcPr>
            <w:tcW w:w="2694" w:type="dxa"/>
            <w:shd w:val="clear" w:color="auto" w:fill="auto"/>
            <w:vAlign w:val="center"/>
          </w:tcPr>
          <w:p w:rsidR="00EB49DE" w:rsidRPr="00E51C9D" w:rsidRDefault="00EB49DE" w:rsidP="00EB49DE">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851" w:type="dxa"/>
            <w:shd w:val="clear" w:color="auto" w:fill="auto"/>
            <w:vAlign w:val="center"/>
          </w:tcPr>
          <w:p w:rsidR="00EB49DE" w:rsidRPr="00E51C9D" w:rsidRDefault="00EB49DE" w:rsidP="00EB49DE">
            <w:pPr>
              <w:widowControl w:val="0"/>
              <w:ind w:left="31"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1134" w:type="dxa"/>
            <w:vAlign w:val="center"/>
          </w:tcPr>
          <w:p w:rsidR="00EB49DE" w:rsidRPr="00E51C9D" w:rsidRDefault="00EB49DE" w:rsidP="00EB49DE">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47" w:type="dxa"/>
            <w:vAlign w:val="center"/>
          </w:tcPr>
          <w:p w:rsidR="00EB49DE" w:rsidRPr="00E51C9D" w:rsidRDefault="00EB49DE" w:rsidP="00EB49DE">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134" w:type="dxa"/>
            <w:vAlign w:val="center"/>
          </w:tcPr>
          <w:p w:rsidR="00EB49DE" w:rsidRPr="00E51C9D" w:rsidRDefault="00EB49DE" w:rsidP="00EB49DE">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850" w:type="dxa"/>
            <w:vAlign w:val="center"/>
          </w:tcPr>
          <w:p w:rsidR="00EB49DE" w:rsidRPr="00E51C9D" w:rsidRDefault="00EB49DE" w:rsidP="00EB49DE">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709" w:type="dxa"/>
            <w:vAlign w:val="center"/>
          </w:tcPr>
          <w:p w:rsidR="00EB49DE" w:rsidRPr="00E51C9D" w:rsidRDefault="00EB49DE" w:rsidP="00EB49DE">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709" w:type="dxa"/>
            <w:vAlign w:val="center"/>
          </w:tcPr>
          <w:p w:rsidR="00EB49DE" w:rsidRPr="00E51C9D" w:rsidRDefault="00EB49DE" w:rsidP="00EB49DE">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850" w:type="dxa"/>
            <w:vAlign w:val="center"/>
          </w:tcPr>
          <w:p w:rsidR="00EB49DE" w:rsidRPr="00E51C9D" w:rsidRDefault="00EB49DE" w:rsidP="00EB49DE">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4161C8" w:rsidRPr="00E51C9D" w:rsidTr="004161C8">
        <w:trPr>
          <w:cantSplit/>
          <w:trHeight w:val="810"/>
          <w:jc w:val="center"/>
        </w:trPr>
        <w:tc>
          <w:tcPr>
            <w:tcW w:w="2694" w:type="dxa"/>
            <w:shd w:val="clear" w:color="auto" w:fill="auto"/>
          </w:tcPr>
          <w:p w:rsidR="004161C8" w:rsidRPr="00E51C9D" w:rsidRDefault="004161C8" w:rsidP="00EB49DE">
            <w:pPr>
              <w:pStyle w:val="aff1"/>
              <w:ind w:left="31" w:firstLine="0"/>
              <w:rPr>
                <w:color w:val="auto"/>
              </w:rPr>
            </w:pPr>
            <w:r w:rsidRPr="00E51C9D">
              <w:rPr>
                <w:color w:val="auto"/>
              </w:rPr>
              <w:t>Земельные участки (территории) общего пользования</w:t>
            </w:r>
          </w:p>
        </w:tc>
        <w:tc>
          <w:tcPr>
            <w:tcW w:w="851" w:type="dxa"/>
            <w:shd w:val="clear" w:color="auto" w:fill="auto"/>
          </w:tcPr>
          <w:p w:rsidR="004161C8" w:rsidRPr="00E51C9D" w:rsidRDefault="004161C8" w:rsidP="00EB49DE">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12.0</w:t>
            </w:r>
          </w:p>
        </w:tc>
        <w:tc>
          <w:tcPr>
            <w:tcW w:w="6233" w:type="dxa"/>
            <w:gridSpan w:val="7"/>
            <w:vMerge w:val="restart"/>
            <w:vAlign w:val="center"/>
          </w:tcPr>
          <w:p w:rsidR="004161C8" w:rsidRPr="00E51C9D" w:rsidRDefault="004161C8" w:rsidP="004161C8">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w:t>
            </w:r>
          </w:p>
        </w:tc>
      </w:tr>
      <w:tr w:rsidR="004161C8" w:rsidRPr="00E51C9D" w:rsidTr="004161C8">
        <w:trPr>
          <w:cantSplit/>
          <w:trHeight w:val="287"/>
          <w:jc w:val="center"/>
        </w:trPr>
        <w:tc>
          <w:tcPr>
            <w:tcW w:w="2694" w:type="dxa"/>
            <w:shd w:val="clear" w:color="auto" w:fill="auto"/>
          </w:tcPr>
          <w:p w:rsidR="004161C8" w:rsidRPr="00E51C9D" w:rsidRDefault="004161C8" w:rsidP="0098155E">
            <w:pPr>
              <w:pStyle w:val="aff1"/>
              <w:ind w:firstLine="0"/>
              <w:rPr>
                <w:color w:val="auto"/>
              </w:rPr>
            </w:pPr>
            <w:r w:rsidRPr="00E51C9D">
              <w:rPr>
                <w:color w:val="auto"/>
              </w:rPr>
              <w:t>Улично-дорожная сеть</w:t>
            </w:r>
          </w:p>
        </w:tc>
        <w:tc>
          <w:tcPr>
            <w:tcW w:w="851" w:type="dxa"/>
            <w:shd w:val="clear" w:color="auto" w:fill="auto"/>
          </w:tcPr>
          <w:p w:rsidR="004161C8" w:rsidRPr="00E51C9D" w:rsidRDefault="004161C8" w:rsidP="0098155E">
            <w:pPr>
              <w:pStyle w:val="aff1"/>
              <w:ind w:firstLine="0"/>
              <w:jc w:val="center"/>
              <w:rPr>
                <w:color w:val="auto"/>
              </w:rPr>
            </w:pPr>
            <w:r w:rsidRPr="00E51C9D">
              <w:rPr>
                <w:color w:val="auto"/>
              </w:rPr>
              <w:t>12.0.1</w:t>
            </w:r>
          </w:p>
        </w:tc>
        <w:tc>
          <w:tcPr>
            <w:tcW w:w="6233" w:type="dxa"/>
            <w:gridSpan w:val="7"/>
            <w:vMerge/>
          </w:tcPr>
          <w:p w:rsidR="004161C8" w:rsidRPr="00E51C9D" w:rsidRDefault="004161C8" w:rsidP="00EB49DE">
            <w:pPr>
              <w:widowControl w:val="0"/>
              <w:ind w:left="31" w:firstLine="0"/>
              <w:jc w:val="center"/>
              <w:rPr>
                <w:rFonts w:ascii="Times New Roman" w:hAnsi="Times New Roman" w:cs="Times New Roman"/>
                <w:sz w:val="24"/>
                <w:szCs w:val="24"/>
              </w:rPr>
            </w:pPr>
          </w:p>
        </w:tc>
      </w:tr>
      <w:tr w:rsidR="004161C8" w:rsidRPr="00E51C9D" w:rsidTr="004161C8">
        <w:trPr>
          <w:cantSplit/>
          <w:trHeight w:val="330"/>
          <w:jc w:val="center"/>
        </w:trPr>
        <w:tc>
          <w:tcPr>
            <w:tcW w:w="2694" w:type="dxa"/>
            <w:shd w:val="clear" w:color="auto" w:fill="auto"/>
          </w:tcPr>
          <w:p w:rsidR="004161C8" w:rsidRPr="00E51C9D" w:rsidRDefault="004161C8" w:rsidP="0098155E">
            <w:pPr>
              <w:pStyle w:val="aff1"/>
              <w:ind w:firstLine="0"/>
              <w:rPr>
                <w:color w:val="auto"/>
              </w:rPr>
            </w:pPr>
            <w:r w:rsidRPr="00E51C9D">
              <w:rPr>
                <w:color w:val="auto"/>
              </w:rPr>
              <w:t>Благоустройство территории</w:t>
            </w:r>
          </w:p>
        </w:tc>
        <w:tc>
          <w:tcPr>
            <w:tcW w:w="851" w:type="dxa"/>
            <w:shd w:val="clear" w:color="auto" w:fill="auto"/>
          </w:tcPr>
          <w:p w:rsidR="004161C8" w:rsidRPr="00E51C9D" w:rsidRDefault="004161C8" w:rsidP="0098155E">
            <w:pPr>
              <w:pStyle w:val="aff1"/>
              <w:ind w:firstLine="0"/>
              <w:jc w:val="center"/>
              <w:rPr>
                <w:color w:val="auto"/>
              </w:rPr>
            </w:pPr>
            <w:r w:rsidRPr="00E51C9D">
              <w:rPr>
                <w:color w:val="auto"/>
              </w:rPr>
              <w:t>12.0.2</w:t>
            </w:r>
          </w:p>
        </w:tc>
        <w:tc>
          <w:tcPr>
            <w:tcW w:w="6233" w:type="dxa"/>
            <w:gridSpan w:val="7"/>
            <w:vMerge/>
          </w:tcPr>
          <w:p w:rsidR="004161C8" w:rsidRPr="00E51C9D" w:rsidRDefault="004161C8" w:rsidP="00EB49DE">
            <w:pPr>
              <w:widowControl w:val="0"/>
              <w:ind w:left="31" w:firstLine="0"/>
              <w:jc w:val="center"/>
              <w:rPr>
                <w:rFonts w:ascii="Times New Roman" w:hAnsi="Times New Roman" w:cs="Times New Roman"/>
                <w:sz w:val="24"/>
                <w:szCs w:val="24"/>
              </w:rPr>
            </w:pPr>
          </w:p>
        </w:tc>
      </w:tr>
      <w:tr w:rsidR="002365E6" w:rsidRPr="00E51C9D" w:rsidTr="002365E6">
        <w:trPr>
          <w:cantSplit/>
          <w:trHeight w:val="385"/>
          <w:jc w:val="center"/>
        </w:trPr>
        <w:tc>
          <w:tcPr>
            <w:tcW w:w="2694" w:type="dxa"/>
            <w:shd w:val="clear" w:color="auto" w:fill="auto"/>
          </w:tcPr>
          <w:p w:rsidR="002365E6" w:rsidRPr="00E51C9D" w:rsidRDefault="002365E6" w:rsidP="00673E8F">
            <w:pPr>
              <w:widowControl w:val="0"/>
              <w:ind w:left="31" w:firstLine="0"/>
              <w:rPr>
                <w:rFonts w:ascii="Times New Roman" w:hAnsi="Times New Roman" w:cs="Times New Roman"/>
                <w:sz w:val="24"/>
                <w:szCs w:val="24"/>
              </w:rPr>
            </w:pPr>
            <w:r w:rsidRPr="00E51C9D">
              <w:rPr>
                <w:rFonts w:ascii="Times New Roman" w:hAnsi="Times New Roman" w:cs="Times New Roman"/>
                <w:sz w:val="24"/>
                <w:szCs w:val="24"/>
              </w:rPr>
              <w:t>Парки культуры и отдыха</w:t>
            </w:r>
          </w:p>
        </w:tc>
        <w:tc>
          <w:tcPr>
            <w:tcW w:w="851" w:type="dxa"/>
            <w:shd w:val="clear" w:color="auto" w:fill="auto"/>
          </w:tcPr>
          <w:p w:rsidR="002365E6" w:rsidRPr="00E51C9D" w:rsidRDefault="002365E6" w:rsidP="00673E8F">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3.6.2</w:t>
            </w:r>
          </w:p>
        </w:tc>
        <w:tc>
          <w:tcPr>
            <w:tcW w:w="1134" w:type="dxa"/>
            <w:vMerge w:val="restart"/>
          </w:tcPr>
          <w:p w:rsidR="002365E6" w:rsidRPr="00E51C9D" w:rsidRDefault="002365E6" w:rsidP="00617F7E">
            <w:pPr>
              <w:pStyle w:val="aff1"/>
              <w:ind w:left="31" w:firstLine="0"/>
              <w:jc w:val="center"/>
              <w:rPr>
                <w:color w:val="auto"/>
              </w:rPr>
            </w:pPr>
            <w:r w:rsidRPr="00E51C9D">
              <w:rPr>
                <w:color w:val="auto"/>
              </w:rPr>
              <w:t>300/</w:t>
            </w:r>
          </w:p>
          <w:p w:rsidR="002365E6" w:rsidRPr="00E51C9D" w:rsidRDefault="002365E6" w:rsidP="00617F7E">
            <w:pPr>
              <w:pStyle w:val="aff1"/>
              <w:ind w:left="31" w:firstLine="0"/>
              <w:jc w:val="center"/>
              <w:rPr>
                <w:color w:val="auto"/>
              </w:rPr>
            </w:pPr>
            <w:r w:rsidRPr="00E51C9D">
              <w:rPr>
                <w:color w:val="auto"/>
              </w:rPr>
              <w:t>100000</w:t>
            </w:r>
          </w:p>
          <w:p w:rsidR="002365E6" w:rsidRPr="00E51C9D" w:rsidRDefault="002365E6" w:rsidP="00617F7E">
            <w:pPr>
              <w:pStyle w:val="aff1"/>
              <w:ind w:left="31" w:firstLine="0"/>
              <w:jc w:val="center"/>
              <w:rPr>
                <w:color w:val="auto"/>
              </w:rPr>
            </w:pPr>
            <w:r w:rsidRPr="00E51C9D">
              <w:rPr>
                <w:color w:val="auto"/>
              </w:rPr>
              <w:t>кв.м</w:t>
            </w:r>
          </w:p>
        </w:tc>
        <w:tc>
          <w:tcPr>
            <w:tcW w:w="847" w:type="dxa"/>
            <w:vMerge w:val="restart"/>
          </w:tcPr>
          <w:p w:rsidR="002365E6" w:rsidRPr="00E51C9D" w:rsidRDefault="002365E6" w:rsidP="00617F7E">
            <w:pPr>
              <w:pStyle w:val="aff1"/>
              <w:ind w:left="31" w:firstLine="0"/>
              <w:jc w:val="center"/>
              <w:rPr>
                <w:color w:val="auto"/>
              </w:rPr>
            </w:pPr>
            <w:r w:rsidRPr="00E51C9D">
              <w:rPr>
                <w:color w:val="auto"/>
              </w:rPr>
              <w:t>15 м</w:t>
            </w:r>
          </w:p>
          <w:p w:rsidR="002365E6" w:rsidRPr="00E51C9D" w:rsidRDefault="002365E6" w:rsidP="00FE118D">
            <w:pPr>
              <w:pStyle w:val="aff1"/>
              <w:ind w:left="31" w:firstLine="0"/>
              <w:jc w:val="center"/>
              <w:rPr>
                <w:color w:val="auto"/>
              </w:rPr>
            </w:pPr>
          </w:p>
        </w:tc>
        <w:tc>
          <w:tcPr>
            <w:tcW w:w="1134" w:type="dxa"/>
            <w:vMerge w:val="restart"/>
          </w:tcPr>
          <w:p w:rsidR="002365E6" w:rsidRPr="00E51C9D" w:rsidRDefault="002365E6" w:rsidP="00617F7E">
            <w:pPr>
              <w:pStyle w:val="aff1"/>
              <w:ind w:left="31" w:firstLine="0"/>
              <w:jc w:val="center"/>
              <w:rPr>
                <w:color w:val="auto"/>
              </w:rPr>
            </w:pPr>
            <w:r w:rsidRPr="00E51C9D">
              <w:rPr>
                <w:color w:val="auto"/>
              </w:rPr>
              <w:t>5 м</w:t>
            </w:r>
          </w:p>
        </w:tc>
        <w:tc>
          <w:tcPr>
            <w:tcW w:w="850" w:type="dxa"/>
            <w:vMerge w:val="restart"/>
          </w:tcPr>
          <w:p w:rsidR="002365E6" w:rsidRPr="00E51C9D" w:rsidRDefault="002365E6" w:rsidP="00617F7E">
            <w:pPr>
              <w:pStyle w:val="aff1"/>
              <w:ind w:left="31" w:firstLine="0"/>
              <w:jc w:val="center"/>
              <w:rPr>
                <w:color w:val="auto"/>
              </w:rPr>
            </w:pPr>
            <w:r w:rsidRPr="00E51C9D">
              <w:rPr>
                <w:color w:val="auto"/>
              </w:rPr>
              <w:t>3 м</w:t>
            </w:r>
          </w:p>
        </w:tc>
        <w:tc>
          <w:tcPr>
            <w:tcW w:w="709" w:type="dxa"/>
            <w:vMerge w:val="restart"/>
          </w:tcPr>
          <w:p w:rsidR="002365E6" w:rsidRPr="00E51C9D" w:rsidRDefault="002365E6" w:rsidP="00617F7E">
            <w:pPr>
              <w:pStyle w:val="aff1"/>
              <w:ind w:left="31" w:firstLine="0"/>
              <w:jc w:val="center"/>
              <w:rPr>
                <w:color w:val="auto"/>
              </w:rPr>
            </w:pPr>
            <w:r w:rsidRPr="00E51C9D">
              <w:rPr>
                <w:color w:val="auto"/>
              </w:rPr>
              <w:t>1</w:t>
            </w:r>
          </w:p>
        </w:tc>
        <w:tc>
          <w:tcPr>
            <w:tcW w:w="709" w:type="dxa"/>
            <w:vMerge w:val="restart"/>
          </w:tcPr>
          <w:p w:rsidR="002365E6" w:rsidRPr="00E51C9D" w:rsidRDefault="002365E6" w:rsidP="00617F7E">
            <w:pPr>
              <w:pStyle w:val="aff1"/>
              <w:ind w:left="31" w:firstLine="0"/>
              <w:jc w:val="center"/>
              <w:rPr>
                <w:color w:val="auto"/>
              </w:rPr>
            </w:pPr>
            <w:r w:rsidRPr="00E51C9D">
              <w:rPr>
                <w:color w:val="auto"/>
              </w:rPr>
              <w:t>3 м</w:t>
            </w:r>
          </w:p>
          <w:p w:rsidR="002365E6" w:rsidRPr="00E51C9D" w:rsidRDefault="002365E6" w:rsidP="00617F7E">
            <w:pPr>
              <w:pStyle w:val="aff1"/>
              <w:ind w:left="31" w:firstLine="0"/>
              <w:jc w:val="center"/>
              <w:rPr>
                <w:color w:val="auto"/>
              </w:rPr>
            </w:pPr>
          </w:p>
        </w:tc>
        <w:tc>
          <w:tcPr>
            <w:tcW w:w="850" w:type="dxa"/>
            <w:vMerge w:val="restart"/>
          </w:tcPr>
          <w:p w:rsidR="002365E6" w:rsidRPr="00E51C9D" w:rsidRDefault="002365E6" w:rsidP="00617F7E">
            <w:pPr>
              <w:pStyle w:val="aff1"/>
              <w:ind w:left="31" w:firstLine="0"/>
              <w:jc w:val="center"/>
              <w:rPr>
                <w:color w:val="auto"/>
              </w:rPr>
            </w:pPr>
            <w:r w:rsidRPr="00E51C9D">
              <w:rPr>
                <w:color w:val="auto"/>
              </w:rPr>
              <w:t>10%</w:t>
            </w:r>
          </w:p>
        </w:tc>
      </w:tr>
      <w:tr w:rsidR="002365E6" w:rsidRPr="00E51C9D" w:rsidTr="002365E6">
        <w:trPr>
          <w:cantSplit/>
          <w:trHeight w:val="480"/>
          <w:jc w:val="center"/>
        </w:trPr>
        <w:tc>
          <w:tcPr>
            <w:tcW w:w="2694" w:type="dxa"/>
            <w:shd w:val="clear" w:color="auto" w:fill="auto"/>
          </w:tcPr>
          <w:p w:rsidR="002365E6" w:rsidRPr="00E51C9D" w:rsidRDefault="002365E6" w:rsidP="00673E8F">
            <w:pPr>
              <w:widowControl w:val="0"/>
              <w:ind w:left="31" w:firstLine="0"/>
              <w:rPr>
                <w:rFonts w:ascii="Times New Roman" w:hAnsi="Times New Roman" w:cs="Times New Roman"/>
                <w:sz w:val="24"/>
                <w:szCs w:val="24"/>
              </w:rPr>
            </w:pPr>
            <w:r w:rsidRPr="00E51C9D">
              <w:rPr>
                <w:rFonts w:ascii="Times New Roman" w:hAnsi="Times New Roman" w:cs="Times New Roman"/>
                <w:sz w:val="24"/>
                <w:szCs w:val="24"/>
              </w:rPr>
              <w:t>Площадки для занятий спортом</w:t>
            </w:r>
          </w:p>
        </w:tc>
        <w:tc>
          <w:tcPr>
            <w:tcW w:w="851" w:type="dxa"/>
            <w:shd w:val="clear" w:color="auto" w:fill="auto"/>
          </w:tcPr>
          <w:p w:rsidR="002365E6" w:rsidRPr="00E51C9D" w:rsidRDefault="002365E6" w:rsidP="00673E8F">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5.1.3</w:t>
            </w:r>
          </w:p>
        </w:tc>
        <w:tc>
          <w:tcPr>
            <w:tcW w:w="1134" w:type="dxa"/>
            <w:vMerge/>
          </w:tcPr>
          <w:p w:rsidR="002365E6" w:rsidRPr="00E51C9D" w:rsidRDefault="002365E6" w:rsidP="00617F7E">
            <w:pPr>
              <w:pStyle w:val="aff1"/>
              <w:ind w:left="31" w:firstLine="0"/>
              <w:jc w:val="center"/>
              <w:rPr>
                <w:color w:val="auto"/>
              </w:rPr>
            </w:pPr>
          </w:p>
        </w:tc>
        <w:tc>
          <w:tcPr>
            <w:tcW w:w="847" w:type="dxa"/>
            <w:vMerge/>
          </w:tcPr>
          <w:p w:rsidR="002365E6" w:rsidRPr="00E51C9D" w:rsidRDefault="002365E6" w:rsidP="00FE118D">
            <w:pPr>
              <w:pStyle w:val="aff1"/>
              <w:ind w:left="31" w:firstLine="0"/>
              <w:jc w:val="center"/>
              <w:rPr>
                <w:color w:val="auto"/>
              </w:rPr>
            </w:pPr>
          </w:p>
        </w:tc>
        <w:tc>
          <w:tcPr>
            <w:tcW w:w="1134" w:type="dxa"/>
            <w:vMerge/>
          </w:tcPr>
          <w:p w:rsidR="002365E6" w:rsidRPr="00E51C9D" w:rsidRDefault="002365E6" w:rsidP="00617F7E">
            <w:pPr>
              <w:pStyle w:val="aff1"/>
              <w:ind w:left="31" w:firstLine="0"/>
              <w:jc w:val="center"/>
              <w:rPr>
                <w:color w:val="auto"/>
              </w:rPr>
            </w:pPr>
          </w:p>
        </w:tc>
        <w:tc>
          <w:tcPr>
            <w:tcW w:w="850" w:type="dxa"/>
            <w:vMerge/>
          </w:tcPr>
          <w:p w:rsidR="002365E6" w:rsidRPr="00E51C9D" w:rsidRDefault="002365E6" w:rsidP="00617F7E">
            <w:pPr>
              <w:pStyle w:val="aff1"/>
              <w:ind w:left="31" w:firstLine="0"/>
              <w:jc w:val="center"/>
              <w:rPr>
                <w:color w:val="auto"/>
              </w:rPr>
            </w:pPr>
          </w:p>
        </w:tc>
        <w:tc>
          <w:tcPr>
            <w:tcW w:w="709" w:type="dxa"/>
            <w:vMerge/>
          </w:tcPr>
          <w:p w:rsidR="002365E6" w:rsidRPr="00E51C9D" w:rsidRDefault="002365E6" w:rsidP="00617F7E">
            <w:pPr>
              <w:pStyle w:val="aff1"/>
              <w:ind w:left="31" w:firstLine="0"/>
              <w:jc w:val="center"/>
              <w:rPr>
                <w:color w:val="auto"/>
              </w:rPr>
            </w:pPr>
          </w:p>
        </w:tc>
        <w:tc>
          <w:tcPr>
            <w:tcW w:w="709" w:type="dxa"/>
            <w:vMerge/>
          </w:tcPr>
          <w:p w:rsidR="002365E6" w:rsidRPr="00E51C9D" w:rsidRDefault="002365E6" w:rsidP="00617F7E">
            <w:pPr>
              <w:pStyle w:val="aff1"/>
              <w:ind w:left="31" w:firstLine="0"/>
              <w:jc w:val="center"/>
              <w:rPr>
                <w:color w:val="auto"/>
              </w:rPr>
            </w:pPr>
          </w:p>
        </w:tc>
        <w:tc>
          <w:tcPr>
            <w:tcW w:w="850" w:type="dxa"/>
            <w:vMerge/>
          </w:tcPr>
          <w:p w:rsidR="002365E6" w:rsidRPr="00E51C9D" w:rsidRDefault="002365E6" w:rsidP="00617F7E">
            <w:pPr>
              <w:pStyle w:val="aff1"/>
              <w:ind w:left="31" w:firstLine="0"/>
              <w:jc w:val="center"/>
              <w:rPr>
                <w:color w:val="auto"/>
              </w:rPr>
            </w:pPr>
          </w:p>
        </w:tc>
      </w:tr>
      <w:tr w:rsidR="002365E6" w:rsidRPr="00E51C9D" w:rsidTr="00EB49DE">
        <w:trPr>
          <w:cantSplit/>
          <w:trHeight w:val="348"/>
          <w:jc w:val="center"/>
        </w:trPr>
        <w:tc>
          <w:tcPr>
            <w:tcW w:w="2694" w:type="dxa"/>
            <w:shd w:val="clear" w:color="auto" w:fill="auto"/>
          </w:tcPr>
          <w:p w:rsidR="002365E6" w:rsidRPr="00E51C9D" w:rsidRDefault="002365E6" w:rsidP="00673E8F">
            <w:pPr>
              <w:widowControl w:val="0"/>
              <w:ind w:left="31" w:firstLine="0"/>
              <w:rPr>
                <w:rFonts w:ascii="Times New Roman" w:hAnsi="Times New Roman" w:cs="Times New Roman"/>
                <w:sz w:val="24"/>
                <w:szCs w:val="24"/>
              </w:rPr>
            </w:pPr>
            <w:r w:rsidRPr="00E51C9D">
              <w:rPr>
                <w:rFonts w:ascii="Times New Roman" w:hAnsi="Times New Roman" w:cs="Times New Roman"/>
                <w:sz w:val="24"/>
                <w:szCs w:val="24"/>
              </w:rPr>
              <w:t>Оборудованные площадки для занятий спортом</w:t>
            </w:r>
          </w:p>
        </w:tc>
        <w:tc>
          <w:tcPr>
            <w:tcW w:w="851" w:type="dxa"/>
            <w:shd w:val="clear" w:color="auto" w:fill="auto"/>
          </w:tcPr>
          <w:p w:rsidR="002365E6" w:rsidRPr="00E51C9D" w:rsidRDefault="002365E6" w:rsidP="00673E8F">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5.1.4</w:t>
            </w:r>
          </w:p>
        </w:tc>
        <w:tc>
          <w:tcPr>
            <w:tcW w:w="1134" w:type="dxa"/>
            <w:vMerge/>
          </w:tcPr>
          <w:p w:rsidR="002365E6" w:rsidRPr="00E51C9D" w:rsidRDefault="002365E6" w:rsidP="00617F7E">
            <w:pPr>
              <w:pStyle w:val="aff1"/>
              <w:ind w:left="31" w:firstLine="0"/>
              <w:jc w:val="center"/>
              <w:rPr>
                <w:color w:val="auto"/>
              </w:rPr>
            </w:pPr>
          </w:p>
        </w:tc>
        <w:tc>
          <w:tcPr>
            <w:tcW w:w="847" w:type="dxa"/>
            <w:vMerge/>
          </w:tcPr>
          <w:p w:rsidR="002365E6" w:rsidRPr="00E51C9D" w:rsidRDefault="002365E6" w:rsidP="00FE118D">
            <w:pPr>
              <w:pStyle w:val="aff1"/>
              <w:ind w:left="31" w:firstLine="0"/>
              <w:jc w:val="center"/>
              <w:rPr>
                <w:color w:val="auto"/>
              </w:rPr>
            </w:pPr>
          </w:p>
        </w:tc>
        <w:tc>
          <w:tcPr>
            <w:tcW w:w="1134" w:type="dxa"/>
            <w:vMerge/>
          </w:tcPr>
          <w:p w:rsidR="002365E6" w:rsidRPr="00E51C9D" w:rsidRDefault="002365E6" w:rsidP="00617F7E">
            <w:pPr>
              <w:pStyle w:val="aff1"/>
              <w:ind w:left="31" w:firstLine="0"/>
              <w:jc w:val="center"/>
              <w:rPr>
                <w:color w:val="auto"/>
              </w:rPr>
            </w:pPr>
          </w:p>
        </w:tc>
        <w:tc>
          <w:tcPr>
            <w:tcW w:w="850" w:type="dxa"/>
            <w:vMerge/>
          </w:tcPr>
          <w:p w:rsidR="002365E6" w:rsidRPr="00E51C9D" w:rsidRDefault="002365E6" w:rsidP="00617F7E">
            <w:pPr>
              <w:pStyle w:val="aff1"/>
              <w:ind w:left="31" w:firstLine="0"/>
              <w:jc w:val="center"/>
              <w:rPr>
                <w:color w:val="auto"/>
              </w:rPr>
            </w:pPr>
          </w:p>
        </w:tc>
        <w:tc>
          <w:tcPr>
            <w:tcW w:w="709" w:type="dxa"/>
            <w:vMerge/>
          </w:tcPr>
          <w:p w:rsidR="002365E6" w:rsidRPr="00E51C9D" w:rsidRDefault="002365E6" w:rsidP="00617F7E">
            <w:pPr>
              <w:pStyle w:val="aff1"/>
              <w:ind w:left="31" w:firstLine="0"/>
              <w:jc w:val="center"/>
              <w:rPr>
                <w:color w:val="auto"/>
              </w:rPr>
            </w:pPr>
          </w:p>
        </w:tc>
        <w:tc>
          <w:tcPr>
            <w:tcW w:w="709" w:type="dxa"/>
            <w:vMerge/>
          </w:tcPr>
          <w:p w:rsidR="002365E6" w:rsidRPr="00E51C9D" w:rsidRDefault="002365E6" w:rsidP="00617F7E">
            <w:pPr>
              <w:pStyle w:val="aff1"/>
              <w:ind w:left="31" w:firstLine="0"/>
              <w:jc w:val="center"/>
              <w:rPr>
                <w:color w:val="auto"/>
              </w:rPr>
            </w:pPr>
          </w:p>
        </w:tc>
        <w:tc>
          <w:tcPr>
            <w:tcW w:w="850" w:type="dxa"/>
            <w:vMerge/>
          </w:tcPr>
          <w:p w:rsidR="002365E6" w:rsidRPr="00E51C9D" w:rsidRDefault="002365E6" w:rsidP="00617F7E">
            <w:pPr>
              <w:pStyle w:val="aff1"/>
              <w:ind w:left="31" w:firstLine="0"/>
              <w:jc w:val="center"/>
              <w:rPr>
                <w:color w:val="auto"/>
              </w:rPr>
            </w:pPr>
          </w:p>
        </w:tc>
      </w:tr>
      <w:tr w:rsidR="002365E6" w:rsidRPr="00E51C9D" w:rsidTr="002365E6">
        <w:trPr>
          <w:cantSplit/>
          <w:trHeight w:val="272"/>
          <w:jc w:val="center"/>
        </w:trPr>
        <w:tc>
          <w:tcPr>
            <w:tcW w:w="2694" w:type="dxa"/>
            <w:shd w:val="clear" w:color="auto" w:fill="auto"/>
          </w:tcPr>
          <w:p w:rsidR="002365E6" w:rsidRPr="00E51C9D" w:rsidRDefault="002365E6" w:rsidP="00EB49DE">
            <w:pPr>
              <w:widowControl w:val="0"/>
              <w:ind w:left="31" w:firstLine="0"/>
              <w:rPr>
                <w:rFonts w:ascii="Times New Roman" w:hAnsi="Times New Roman" w:cs="Times New Roman"/>
                <w:sz w:val="24"/>
                <w:szCs w:val="24"/>
              </w:rPr>
            </w:pPr>
            <w:r w:rsidRPr="00E51C9D">
              <w:rPr>
                <w:rFonts w:ascii="Times New Roman" w:hAnsi="Times New Roman" w:cs="Times New Roman"/>
                <w:sz w:val="24"/>
                <w:szCs w:val="24"/>
              </w:rPr>
              <w:t>Охота и рыбалка</w:t>
            </w:r>
          </w:p>
        </w:tc>
        <w:tc>
          <w:tcPr>
            <w:tcW w:w="851" w:type="dxa"/>
            <w:shd w:val="clear" w:color="auto" w:fill="auto"/>
          </w:tcPr>
          <w:p w:rsidR="002365E6" w:rsidRPr="00E51C9D" w:rsidRDefault="002365E6" w:rsidP="00EB49DE">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5.3</w:t>
            </w:r>
          </w:p>
        </w:tc>
        <w:tc>
          <w:tcPr>
            <w:tcW w:w="1134" w:type="dxa"/>
            <w:vMerge/>
          </w:tcPr>
          <w:p w:rsidR="002365E6" w:rsidRPr="00E51C9D" w:rsidRDefault="002365E6" w:rsidP="00617F7E">
            <w:pPr>
              <w:pStyle w:val="aff1"/>
              <w:ind w:left="31" w:firstLine="0"/>
              <w:jc w:val="center"/>
              <w:rPr>
                <w:color w:val="auto"/>
              </w:rPr>
            </w:pPr>
          </w:p>
        </w:tc>
        <w:tc>
          <w:tcPr>
            <w:tcW w:w="847" w:type="dxa"/>
            <w:vMerge/>
          </w:tcPr>
          <w:p w:rsidR="002365E6" w:rsidRPr="00E51C9D" w:rsidRDefault="002365E6" w:rsidP="00FE118D">
            <w:pPr>
              <w:pStyle w:val="aff1"/>
              <w:ind w:left="31" w:firstLine="0"/>
              <w:jc w:val="center"/>
              <w:rPr>
                <w:color w:val="auto"/>
              </w:rPr>
            </w:pPr>
          </w:p>
        </w:tc>
        <w:tc>
          <w:tcPr>
            <w:tcW w:w="1134" w:type="dxa"/>
            <w:vMerge/>
          </w:tcPr>
          <w:p w:rsidR="002365E6" w:rsidRPr="00E51C9D" w:rsidRDefault="002365E6" w:rsidP="00617F7E">
            <w:pPr>
              <w:pStyle w:val="aff1"/>
              <w:ind w:left="31" w:firstLine="0"/>
              <w:jc w:val="center"/>
              <w:rPr>
                <w:color w:val="auto"/>
              </w:rPr>
            </w:pPr>
          </w:p>
        </w:tc>
        <w:tc>
          <w:tcPr>
            <w:tcW w:w="850" w:type="dxa"/>
            <w:vMerge/>
          </w:tcPr>
          <w:p w:rsidR="002365E6" w:rsidRPr="00E51C9D" w:rsidRDefault="002365E6" w:rsidP="00617F7E">
            <w:pPr>
              <w:pStyle w:val="aff1"/>
              <w:ind w:left="31" w:firstLine="0"/>
              <w:jc w:val="center"/>
              <w:rPr>
                <w:color w:val="auto"/>
              </w:rPr>
            </w:pPr>
          </w:p>
        </w:tc>
        <w:tc>
          <w:tcPr>
            <w:tcW w:w="709" w:type="dxa"/>
            <w:vMerge/>
          </w:tcPr>
          <w:p w:rsidR="002365E6" w:rsidRPr="00E51C9D" w:rsidRDefault="002365E6" w:rsidP="00617F7E">
            <w:pPr>
              <w:pStyle w:val="aff1"/>
              <w:ind w:left="31" w:firstLine="0"/>
              <w:jc w:val="center"/>
              <w:rPr>
                <w:color w:val="auto"/>
              </w:rPr>
            </w:pPr>
          </w:p>
        </w:tc>
        <w:tc>
          <w:tcPr>
            <w:tcW w:w="709" w:type="dxa"/>
            <w:vMerge/>
          </w:tcPr>
          <w:p w:rsidR="002365E6" w:rsidRPr="00E51C9D" w:rsidRDefault="002365E6" w:rsidP="00617F7E">
            <w:pPr>
              <w:pStyle w:val="aff1"/>
              <w:ind w:left="31" w:firstLine="0"/>
              <w:jc w:val="center"/>
              <w:rPr>
                <w:color w:val="auto"/>
              </w:rPr>
            </w:pPr>
          </w:p>
        </w:tc>
        <w:tc>
          <w:tcPr>
            <w:tcW w:w="850" w:type="dxa"/>
            <w:vMerge/>
          </w:tcPr>
          <w:p w:rsidR="002365E6" w:rsidRPr="00E51C9D" w:rsidRDefault="002365E6" w:rsidP="00617F7E">
            <w:pPr>
              <w:pStyle w:val="aff1"/>
              <w:ind w:left="31" w:firstLine="0"/>
              <w:jc w:val="center"/>
              <w:rPr>
                <w:color w:val="auto"/>
              </w:rPr>
            </w:pPr>
          </w:p>
        </w:tc>
      </w:tr>
      <w:tr w:rsidR="002365E6" w:rsidRPr="00E51C9D" w:rsidTr="002365E6">
        <w:trPr>
          <w:cantSplit/>
          <w:trHeight w:val="545"/>
          <w:jc w:val="center"/>
        </w:trPr>
        <w:tc>
          <w:tcPr>
            <w:tcW w:w="2694" w:type="dxa"/>
            <w:shd w:val="clear" w:color="auto" w:fill="auto"/>
          </w:tcPr>
          <w:p w:rsidR="002365E6" w:rsidRPr="00E51C9D" w:rsidRDefault="002365E6" w:rsidP="00EB49DE">
            <w:pPr>
              <w:widowControl w:val="0"/>
              <w:ind w:left="31" w:firstLine="0"/>
              <w:rPr>
                <w:rFonts w:ascii="Times New Roman" w:hAnsi="Times New Roman" w:cs="Times New Roman"/>
                <w:sz w:val="24"/>
                <w:szCs w:val="24"/>
              </w:rPr>
            </w:pPr>
            <w:r w:rsidRPr="00E51C9D">
              <w:rPr>
                <w:rFonts w:ascii="Times New Roman" w:hAnsi="Times New Roman" w:cs="Times New Roman"/>
                <w:sz w:val="24"/>
                <w:szCs w:val="24"/>
              </w:rPr>
              <w:t>Причалы для маломерных судов</w:t>
            </w:r>
          </w:p>
        </w:tc>
        <w:tc>
          <w:tcPr>
            <w:tcW w:w="851" w:type="dxa"/>
            <w:shd w:val="clear" w:color="auto" w:fill="auto"/>
          </w:tcPr>
          <w:p w:rsidR="002365E6" w:rsidRPr="00E51C9D" w:rsidRDefault="002365E6" w:rsidP="00EB49DE">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5.4</w:t>
            </w:r>
          </w:p>
        </w:tc>
        <w:tc>
          <w:tcPr>
            <w:tcW w:w="1134" w:type="dxa"/>
            <w:vMerge/>
          </w:tcPr>
          <w:p w:rsidR="002365E6" w:rsidRPr="00E51C9D" w:rsidRDefault="002365E6" w:rsidP="00617F7E">
            <w:pPr>
              <w:pStyle w:val="aff1"/>
              <w:ind w:left="31" w:firstLine="0"/>
              <w:jc w:val="center"/>
              <w:rPr>
                <w:color w:val="auto"/>
              </w:rPr>
            </w:pPr>
          </w:p>
        </w:tc>
        <w:tc>
          <w:tcPr>
            <w:tcW w:w="847" w:type="dxa"/>
            <w:vMerge/>
          </w:tcPr>
          <w:p w:rsidR="002365E6" w:rsidRPr="00E51C9D" w:rsidRDefault="002365E6" w:rsidP="00FE118D">
            <w:pPr>
              <w:pStyle w:val="aff1"/>
              <w:ind w:left="31" w:firstLine="0"/>
              <w:jc w:val="center"/>
              <w:rPr>
                <w:color w:val="auto"/>
              </w:rPr>
            </w:pPr>
          </w:p>
        </w:tc>
        <w:tc>
          <w:tcPr>
            <w:tcW w:w="1134" w:type="dxa"/>
            <w:vMerge/>
          </w:tcPr>
          <w:p w:rsidR="002365E6" w:rsidRPr="00E51C9D" w:rsidRDefault="002365E6" w:rsidP="00617F7E">
            <w:pPr>
              <w:pStyle w:val="aff1"/>
              <w:ind w:left="31" w:firstLine="0"/>
              <w:jc w:val="center"/>
              <w:rPr>
                <w:color w:val="auto"/>
              </w:rPr>
            </w:pPr>
          </w:p>
        </w:tc>
        <w:tc>
          <w:tcPr>
            <w:tcW w:w="850" w:type="dxa"/>
            <w:vMerge/>
          </w:tcPr>
          <w:p w:rsidR="002365E6" w:rsidRPr="00E51C9D" w:rsidRDefault="002365E6" w:rsidP="00617F7E">
            <w:pPr>
              <w:pStyle w:val="aff1"/>
              <w:ind w:left="31" w:firstLine="0"/>
              <w:jc w:val="center"/>
              <w:rPr>
                <w:color w:val="auto"/>
              </w:rPr>
            </w:pPr>
          </w:p>
        </w:tc>
        <w:tc>
          <w:tcPr>
            <w:tcW w:w="709" w:type="dxa"/>
            <w:vMerge/>
          </w:tcPr>
          <w:p w:rsidR="002365E6" w:rsidRPr="00E51C9D" w:rsidRDefault="002365E6" w:rsidP="00617F7E">
            <w:pPr>
              <w:pStyle w:val="aff1"/>
              <w:ind w:left="31" w:firstLine="0"/>
              <w:jc w:val="center"/>
              <w:rPr>
                <w:color w:val="auto"/>
              </w:rPr>
            </w:pPr>
          </w:p>
        </w:tc>
        <w:tc>
          <w:tcPr>
            <w:tcW w:w="709" w:type="dxa"/>
            <w:vMerge/>
          </w:tcPr>
          <w:p w:rsidR="002365E6" w:rsidRPr="00E51C9D" w:rsidRDefault="002365E6" w:rsidP="00617F7E">
            <w:pPr>
              <w:pStyle w:val="aff1"/>
              <w:ind w:left="31" w:firstLine="0"/>
              <w:jc w:val="center"/>
              <w:rPr>
                <w:color w:val="auto"/>
              </w:rPr>
            </w:pPr>
          </w:p>
        </w:tc>
        <w:tc>
          <w:tcPr>
            <w:tcW w:w="850" w:type="dxa"/>
            <w:vMerge/>
          </w:tcPr>
          <w:p w:rsidR="002365E6" w:rsidRPr="00E51C9D" w:rsidRDefault="002365E6" w:rsidP="00617F7E">
            <w:pPr>
              <w:pStyle w:val="aff1"/>
              <w:ind w:left="31" w:firstLine="0"/>
              <w:jc w:val="center"/>
              <w:rPr>
                <w:color w:val="auto"/>
              </w:rPr>
            </w:pPr>
          </w:p>
        </w:tc>
      </w:tr>
      <w:tr w:rsidR="002365E6" w:rsidRPr="00E51C9D" w:rsidTr="002365E6">
        <w:trPr>
          <w:cantSplit/>
          <w:trHeight w:val="283"/>
          <w:jc w:val="center"/>
        </w:trPr>
        <w:tc>
          <w:tcPr>
            <w:tcW w:w="2694" w:type="dxa"/>
            <w:shd w:val="clear" w:color="auto" w:fill="auto"/>
          </w:tcPr>
          <w:p w:rsidR="002365E6" w:rsidRPr="00E51C9D" w:rsidRDefault="002365E6" w:rsidP="00673E8F">
            <w:pPr>
              <w:widowControl w:val="0"/>
              <w:ind w:left="31" w:firstLine="0"/>
              <w:rPr>
                <w:rFonts w:ascii="Times New Roman" w:hAnsi="Times New Roman" w:cs="Times New Roman"/>
                <w:sz w:val="24"/>
                <w:szCs w:val="24"/>
              </w:rPr>
            </w:pPr>
            <w:r w:rsidRPr="00E51C9D">
              <w:rPr>
                <w:rFonts w:ascii="Times New Roman" w:hAnsi="Times New Roman" w:cs="Times New Roman"/>
                <w:sz w:val="24"/>
                <w:szCs w:val="24"/>
              </w:rPr>
              <w:t>Развлекательные мероприятия</w:t>
            </w:r>
          </w:p>
        </w:tc>
        <w:tc>
          <w:tcPr>
            <w:tcW w:w="851" w:type="dxa"/>
            <w:shd w:val="clear" w:color="auto" w:fill="auto"/>
          </w:tcPr>
          <w:p w:rsidR="002365E6" w:rsidRPr="00E51C9D" w:rsidRDefault="002365E6" w:rsidP="00673E8F">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4.8.1</w:t>
            </w:r>
          </w:p>
        </w:tc>
        <w:tc>
          <w:tcPr>
            <w:tcW w:w="1134" w:type="dxa"/>
            <w:vMerge/>
          </w:tcPr>
          <w:p w:rsidR="002365E6" w:rsidRPr="00E51C9D" w:rsidRDefault="002365E6" w:rsidP="00EB49DE">
            <w:pPr>
              <w:pStyle w:val="aff1"/>
              <w:ind w:left="31" w:firstLine="0"/>
              <w:jc w:val="center"/>
              <w:rPr>
                <w:color w:val="auto"/>
              </w:rPr>
            </w:pPr>
          </w:p>
        </w:tc>
        <w:tc>
          <w:tcPr>
            <w:tcW w:w="847" w:type="dxa"/>
            <w:vMerge/>
          </w:tcPr>
          <w:p w:rsidR="002365E6" w:rsidRPr="00E51C9D" w:rsidRDefault="002365E6" w:rsidP="00FE118D">
            <w:pPr>
              <w:pStyle w:val="aff1"/>
              <w:ind w:left="31" w:firstLine="0"/>
              <w:jc w:val="center"/>
              <w:rPr>
                <w:color w:val="auto"/>
              </w:rPr>
            </w:pPr>
          </w:p>
        </w:tc>
        <w:tc>
          <w:tcPr>
            <w:tcW w:w="1134" w:type="dxa"/>
            <w:vMerge/>
          </w:tcPr>
          <w:p w:rsidR="002365E6" w:rsidRPr="00E51C9D" w:rsidRDefault="002365E6" w:rsidP="00EB49DE">
            <w:pPr>
              <w:pStyle w:val="aff1"/>
              <w:ind w:left="31" w:firstLine="0"/>
              <w:jc w:val="center"/>
              <w:rPr>
                <w:color w:val="auto"/>
              </w:rPr>
            </w:pPr>
          </w:p>
        </w:tc>
        <w:tc>
          <w:tcPr>
            <w:tcW w:w="850" w:type="dxa"/>
            <w:vMerge/>
          </w:tcPr>
          <w:p w:rsidR="002365E6" w:rsidRPr="00E51C9D" w:rsidRDefault="002365E6" w:rsidP="00EB49DE">
            <w:pPr>
              <w:pStyle w:val="aff1"/>
              <w:ind w:left="31" w:firstLine="0"/>
              <w:jc w:val="center"/>
              <w:rPr>
                <w:color w:val="auto"/>
              </w:rPr>
            </w:pPr>
          </w:p>
        </w:tc>
        <w:tc>
          <w:tcPr>
            <w:tcW w:w="709" w:type="dxa"/>
            <w:vMerge/>
          </w:tcPr>
          <w:p w:rsidR="002365E6" w:rsidRPr="00E51C9D" w:rsidRDefault="002365E6" w:rsidP="00EB49DE">
            <w:pPr>
              <w:pStyle w:val="aff1"/>
              <w:ind w:left="31" w:firstLine="0"/>
              <w:jc w:val="center"/>
              <w:rPr>
                <w:color w:val="auto"/>
              </w:rPr>
            </w:pPr>
          </w:p>
        </w:tc>
        <w:tc>
          <w:tcPr>
            <w:tcW w:w="709" w:type="dxa"/>
            <w:vMerge/>
          </w:tcPr>
          <w:p w:rsidR="002365E6" w:rsidRPr="00E51C9D" w:rsidRDefault="002365E6" w:rsidP="00EB49DE">
            <w:pPr>
              <w:pStyle w:val="aff1"/>
              <w:ind w:left="31" w:firstLine="0"/>
              <w:jc w:val="center"/>
              <w:rPr>
                <w:color w:val="auto"/>
              </w:rPr>
            </w:pPr>
          </w:p>
        </w:tc>
        <w:tc>
          <w:tcPr>
            <w:tcW w:w="850" w:type="dxa"/>
            <w:vMerge/>
          </w:tcPr>
          <w:p w:rsidR="002365E6" w:rsidRPr="00E51C9D" w:rsidRDefault="002365E6" w:rsidP="00EB49DE">
            <w:pPr>
              <w:pStyle w:val="aff1"/>
              <w:ind w:left="31" w:firstLine="0"/>
              <w:jc w:val="center"/>
              <w:rPr>
                <w:color w:val="auto"/>
              </w:rPr>
            </w:pPr>
          </w:p>
        </w:tc>
      </w:tr>
      <w:tr w:rsidR="002365E6" w:rsidRPr="00E51C9D" w:rsidTr="00EB49DE">
        <w:trPr>
          <w:cantSplit/>
          <w:trHeight w:val="843"/>
          <w:jc w:val="center"/>
        </w:trPr>
        <w:tc>
          <w:tcPr>
            <w:tcW w:w="2694" w:type="dxa"/>
            <w:shd w:val="clear" w:color="auto" w:fill="auto"/>
          </w:tcPr>
          <w:p w:rsidR="002365E6" w:rsidRPr="00E51C9D" w:rsidRDefault="002365E6" w:rsidP="00EB49DE">
            <w:pPr>
              <w:widowControl w:val="0"/>
              <w:ind w:left="31" w:firstLine="0"/>
              <w:rPr>
                <w:rFonts w:ascii="Times New Roman" w:hAnsi="Times New Roman" w:cs="Times New Roman"/>
                <w:sz w:val="24"/>
                <w:szCs w:val="24"/>
              </w:rPr>
            </w:pPr>
            <w:r w:rsidRPr="00E51C9D">
              <w:rPr>
                <w:rFonts w:ascii="Times New Roman" w:hAnsi="Times New Roman" w:cs="Times New Roman"/>
                <w:sz w:val="24"/>
                <w:szCs w:val="24"/>
              </w:rPr>
              <w:t>Общее пользование водными объектами</w:t>
            </w:r>
          </w:p>
        </w:tc>
        <w:tc>
          <w:tcPr>
            <w:tcW w:w="851" w:type="dxa"/>
            <w:shd w:val="clear" w:color="auto" w:fill="auto"/>
          </w:tcPr>
          <w:p w:rsidR="002365E6" w:rsidRPr="00E51C9D" w:rsidRDefault="002365E6" w:rsidP="00EB49DE">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11.1</w:t>
            </w:r>
          </w:p>
        </w:tc>
        <w:tc>
          <w:tcPr>
            <w:tcW w:w="1134" w:type="dxa"/>
            <w:vMerge/>
          </w:tcPr>
          <w:p w:rsidR="002365E6" w:rsidRPr="00E51C9D" w:rsidRDefault="002365E6" w:rsidP="00FE118D">
            <w:pPr>
              <w:pStyle w:val="aff1"/>
              <w:ind w:left="31" w:firstLine="0"/>
              <w:jc w:val="center"/>
              <w:rPr>
                <w:rFonts w:eastAsiaTheme="minorHAnsi"/>
                <w:color w:val="auto"/>
                <w:lang w:eastAsia="en-US"/>
              </w:rPr>
            </w:pPr>
          </w:p>
        </w:tc>
        <w:tc>
          <w:tcPr>
            <w:tcW w:w="847" w:type="dxa"/>
            <w:vMerge/>
          </w:tcPr>
          <w:p w:rsidR="002365E6" w:rsidRPr="00E51C9D" w:rsidRDefault="002365E6" w:rsidP="00FE118D">
            <w:pPr>
              <w:pStyle w:val="aff1"/>
              <w:ind w:left="31" w:firstLine="0"/>
              <w:jc w:val="center"/>
              <w:rPr>
                <w:rFonts w:eastAsiaTheme="minorHAnsi"/>
                <w:color w:val="auto"/>
                <w:lang w:eastAsia="en-US"/>
              </w:rPr>
            </w:pPr>
          </w:p>
        </w:tc>
        <w:tc>
          <w:tcPr>
            <w:tcW w:w="1134" w:type="dxa"/>
            <w:vMerge/>
          </w:tcPr>
          <w:p w:rsidR="002365E6" w:rsidRPr="00E51C9D" w:rsidRDefault="002365E6" w:rsidP="00FE118D">
            <w:pPr>
              <w:pStyle w:val="aff1"/>
              <w:ind w:left="31" w:firstLine="0"/>
              <w:jc w:val="center"/>
              <w:rPr>
                <w:rFonts w:eastAsiaTheme="minorHAnsi"/>
                <w:color w:val="auto"/>
                <w:lang w:eastAsia="en-US"/>
              </w:rPr>
            </w:pPr>
          </w:p>
        </w:tc>
        <w:tc>
          <w:tcPr>
            <w:tcW w:w="850" w:type="dxa"/>
            <w:vMerge/>
          </w:tcPr>
          <w:p w:rsidR="002365E6" w:rsidRPr="00E51C9D" w:rsidRDefault="002365E6" w:rsidP="00FE118D">
            <w:pPr>
              <w:pStyle w:val="aff1"/>
              <w:ind w:left="31" w:firstLine="0"/>
              <w:jc w:val="center"/>
              <w:rPr>
                <w:rFonts w:eastAsiaTheme="minorHAnsi"/>
                <w:color w:val="auto"/>
                <w:lang w:eastAsia="en-US"/>
              </w:rPr>
            </w:pPr>
          </w:p>
        </w:tc>
        <w:tc>
          <w:tcPr>
            <w:tcW w:w="709" w:type="dxa"/>
            <w:vMerge/>
          </w:tcPr>
          <w:p w:rsidR="002365E6" w:rsidRPr="00E51C9D" w:rsidRDefault="002365E6" w:rsidP="00FE118D">
            <w:pPr>
              <w:pStyle w:val="aff1"/>
              <w:ind w:left="31" w:firstLine="0"/>
              <w:jc w:val="center"/>
              <w:rPr>
                <w:rFonts w:eastAsiaTheme="minorHAnsi"/>
                <w:color w:val="auto"/>
                <w:lang w:eastAsia="en-US"/>
              </w:rPr>
            </w:pPr>
          </w:p>
        </w:tc>
        <w:tc>
          <w:tcPr>
            <w:tcW w:w="709" w:type="dxa"/>
            <w:vMerge/>
          </w:tcPr>
          <w:p w:rsidR="002365E6" w:rsidRPr="00E51C9D" w:rsidRDefault="002365E6" w:rsidP="00FE118D">
            <w:pPr>
              <w:pStyle w:val="aff1"/>
              <w:ind w:left="31" w:firstLine="0"/>
              <w:jc w:val="center"/>
              <w:rPr>
                <w:rFonts w:eastAsiaTheme="minorHAnsi"/>
                <w:color w:val="auto"/>
                <w:lang w:eastAsia="en-US"/>
              </w:rPr>
            </w:pPr>
          </w:p>
        </w:tc>
        <w:tc>
          <w:tcPr>
            <w:tcW w:w="850" w:type="dxa"/>
            <w:vMerge/>
          </w:tcPr>
          <w:p w:rsidR="002365E6" w:rsidRPr="00E51C9D" w:rsidRDefault="002365E6" w:rsidP="00FE118D">
            <w:pPr>
              <w:pStyle w:val="aff1"/>
              <w:ind w:left="31" w:firstLine="0"/>
              <w:jc w:val="center"/>
              <w:rPr>
                <w:rFonts w:eastAsiaTheme="minorHAnsi"/>
                <w:color w:val="auto"/>
                <w:lang w:eastAsia="en-US"/>
              </w:rPr>
            </w:pPr>
          </w:p>
        </w:tc>
      </w:tr>
      <w:tr w:rsidR="002365E6" w:rsidRPr="00E51C9D" w:rsidTr="002365E6">
        <w:trPr>
          <w:cantSplit/>
          <w:trHeight w:val="999"/>
          <w:jc w:val="center"/>
        </w:trPr>
        <w:tc>
          <w:tcPr>
            <w:tcW w:w="2694" w:type="dxa"/>
            <w:shd w:val="clear" w:color="auto" w:fill="auto"/>
          </w:tcPr>
          <w:p w:rsidR="002365E6" w:rsidRPr="00E51C9D" w:rsidRDefault="002365E6" w:rsidP="00673E8F">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Предоставление коммунальных услуг</w:t>
            </w:r>
          </w:p>
        </w:tc>
        <w:tc>
          <w:tcPr>
            <w:tcW w:w="851" w:type="dxa"/>
            <w:shd w:val="clear" w:color="auto" w:fill="auto"/>
          </w:tcPr>
          <w:p w:rsidR="002365E6" w:rsidRPr="00E51C9D" w:rsidRDefault="002365E6" w:rsidP="00673E8F">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3.1.1</w:t>
            </w:r>
          </w:p>
        </w:tc>
        <w:tc>
          <w:tcPr>
            <w:tcW w:w="1134" w:type="dxa"/>
          </w:tcPr>
          <w:p w:rsidR="002365E6" w:rsidRPr="00E51C9D" w:rsidRDefault="002365E6" w:rsidP="002946D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p w:rsidR="002365E6" w:rsidRPr="00E51C9D" w:rsidRDefault="002365E6" w:rsidP="002946D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15000</w:t>
            </w:r>
          </w:p>
          <w:p w:rsidR="002365E6" w:rsidRPr="00E51C9D" w:rsidRDefault="002365E6" w:rsidP="002946DF">
            <w:pPr>
              <w:pStyle w:val="aff1"/>
              <w:ind w:firstLine="0"/>
              <w:jc w:val="center"/>
              <w:rPr>
                <w:color w:val="auto"/>
              </w:rPr>
            </w:pPr>
            <w:r w:rsidRPr="00E51C9D">
              <w:rPr>
                <w:color w:val="auto"/>
              </w:rPr>
              <w:t>кв.м</w:t>
            </w:r>
          </w:p>
        </w:tc>
        <w:tc>
          <w:tcPr>
            <w:tcW w:w="5099" w:type="dxa"/>
            <w:gridSpan w:val="6"/>
          </w:tcPr>
          <w:p w:rsidR="002365E6" w:rsidRPr="00E51C9D" w:rsidRDefault="002365E6" w:rsidP="002946DF">
            <w:pPr>
              <w:pStyle w:val="aff1"/>
              <w:ind w:firstLine="0"/>
              <w:jc w:val="center"/>
              <w:rPr>
                <w:color w:val="auto"/>
              </w:rPr>
            </w:pPr>
            <w:r w:rsidRPr="00E51C9D">
              <w:rPr>
                <w:color w:val="auto"/>
              </w:rPr>
              <w:t>Для линейных, головных и сопутствующих объектов инженерной инфраструктуры определяются в соответствии с техническими и санитарными нормами</w:t>
            </w:r>
          </w:p>
        </w:tc>
      </w:tr>
      <w:tr w:rsidR="002365E6" w:rsidRPr="00E51C9D" w:rsidTr="00EB49DE">
        <w:trPr>
          <w:cantSplit/>
          <w:trHeight w:val="414"/>
          <w:jc w:val="center"/>
        </w:trPr>
        <w:tc>
          <w:tcPr>
            <w:tcW w:w="2694" w:type="dxa"/>
            <w:shd w:val="clear" w:color="auto" w:fill="auto"/>
          </w:tcPr>
          <w:p w:rsidR="002365E6" w:rsidRPr="00E51C9D" w:rsidRDefault="002365E6" w:rsidP="00EB49DE">
            <w:pPr>
              <w:widowControl w:val="0"/>
              <w:ind w:left="31" w:firstLine="0"/>
              <w:rPr>
                <w:rFonts w:ascii="Times New Roman" w:hAnsi="Times New Roman" w:cs="Times New Roman"/>
                <w:sz w:val="24"/>
                <w:szCs w:val="24"/>
              </w:rPr>
            </w:pPr>
            <w:r w:rsidRPr="00E51C9D">
              <w:rPr>
                <w:rFonts w:ascii="Times New Roman" w:hAnsi="Times New Roman" w:cs="Times New Roman"/>
                <w:sz w:val="24"/>
                <w:szCs w:val="24"/>
              </w:rPr>
              <w:t>Историко-культурная деятельность</w:t>
            </w:r>
          </w:p>
        </w:tc>
        <w:tc>
          <w:tcPr>
            <w:tcW w:w="851" w:type="dxa"/>
            <w:shd w:val="clear" w:color="auto" w:fill="auto"/>
          </w:tcPr>
          <w:p w:rsidR="002365E6" w:rsidRPr="00E51C9D" w:rsidRDefault="002365E6" w:rsidP="00EB49DE">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9.3</w:t>
            </w:r>
          </w:p>
        </w:tc>
        <w:tc>
          <w:tcPr>
            <w:tcW w:w="1134" w:type="dxa"/>
          </w:tcPr>
          <w:p w:rsidR="002365E6" w:rsidRPr="00E51C9D" w:rsidRDefault="002365E6" w:rsidP="00EB49DE">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10/ 10000</w:t>
            </w:r>
          </w:p>
          <w:p w:rsidR="002365E6" w:rsidRPr="00E51C9D" w:rsidRDefault="002365E6" w:rsidP="00EB49DE">
            <w:pPr>
              <w:pStyle w:val="aff1"/>
              <w:ind w:left="31" w:firstLine="0"/>
              <w:jc w:val="center"/>
              <w:rPr>
                <w:color w:val="auto"/>
              </w:rPr>
            </w:pPr>
            <w:r w:rsidRPr="00E51C9D">
              <w:rPr>
                <w:color w:val="auto"/>
              </w:rPr>
              <w:t>кв.м</w:t>
            </w:r>
          </w:p>
        </w:tc>
        <w:tc>
          <w:tcPr>
            <w:tcW w:w="5099" w:type="dxa"/>
            <w:gridSpan w:val="6"/>
          </w:tcPr>
          <w:p w:rsidR="002365E6" w:rsidRPr="00E51C9D" w:rsidRDefault="002365E6" w:rsidP="00EB49DE">
            <w:pPr>
              <w:pStyle w:val="aff1"/>
              <w:ind w:left="31" w:firstLine="0"/>
              <w:jc w:val="center"/>
              <w:rPr>
                <w:color w:val="auto"/>
              </w:rPr>
            </w:pPr>
            <w:r w:rsidRPr="00E51C9D">
              <w:rPr>
                <w:color w:val="auto"/>
              </w:rPr>
              <w:t>Не подлежат установлению</w:t>
            </w:r>
          </w:p>
        </w:tc>
      </w:tr>
    </w:tbl>
    <w:p w:rsidR="00EB49DE" w:rsidRPr="00E51C9D" w:rsidRDefault="00EB49DE" w:rsidP="00EB49DE">
      <w:pPr>
        <w:rPr>
          <w:rFonts w:ascii="Times New Roman" w:eastAsia="SimSun" w:hAnsi="Times New Roman" w:cs="Times New Roman"/>
          <w:sz w:val="24"/>
          <w:szCs w:val="24"/>
          <w:lang w:eastAsia="zh-CN"/>
        </w:rPr>
      </w:pPr>
    </w:p>
    <w:p w:rsidR="00EB49DE" w:rsidRPr="00E51C9D" w:rsidRDefault="00FA71FB"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r w:rsidR="00EB49DE" w:rsidRPr="00E51C9D">
        <w:rPr>
          <w:rFonts w:ascii="Times New Roman" w:eastAsia="SimSun" w:hAnsi="Times New Roman" w:cs="Times New Roman"/>
          <w:sz w:val="24"/>
          <w:szCs w:val="24"/>
          <w:lang w:eastAsia="zh-CN"/>
        </w:rPr>
        <w:t xml:space="preserve">.2. Условно разрешенные виды использования земельных участков и объектов капитального строительства: </w:t>
      </w:r>
    </w:p>
    <w:tbl>
      <w:tblPr>
        <w:tblW w:w="9917"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80"/>
        <w:gridCol w:w="989"/>
        <w:gridCol w:w="988"/>
        <w:gridCol w:w="992"/>
        <w:gridCol w:w="990"/>
        <w:gridCol w:w="855"/>
        <w:gridCol w:w="709"/>
        <w:gridCol w:w="855"/>
        <w:gridCol w:w="859"/>
      </w:tblGrid>
      <w:tr w:rsidR="00EB49DE" w:rsidRPr="00E51C9D" w:rsidTr="00FA71FB">
        <w:trPr>
          <w:cantSplit/>
          <w:trHeight w:val="861"/>
          <w:jc w:val="center"/>
        </w:trPr>
        <w:tc>
          <w:tcPr>
            <w:tcW w:w="2680" w:type="dxa"/>
            <w:vMerge w:val="restart"/>
            <w:shd w:val="clear" w:color="auto" w:fill="auto"/>
            <w:vAlign w:val="center"/>
          </w:tcPr>
          <w:p w:rsidR="00EB49DE" w:rsidRPr="00E51C9D" w:rsidRDefault="00EB49DE" w:rsidP="00FA71FB">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lastRenderedPageBreak/>
              <w:t>Наименование вида разрешенного использования</w:t>
            </w:r>
          </w:p>
        </w:tc>
        <w:tc>
          <w:tcPr>
            <w:tcW w:w="989" w:type="dxa"/>
            <w:vMerge w:val="restart"/>
            <w:shd w:val="clear" w:color="auto" w:fill="auto"/>
            <w:vAlign w:val="center"/>
          </w:tcPr>
          <w:p w:rsidR="00EB49DE" w:rsidRPr="00E51C9D" w:rsidRDefault="00EB49DE" w:rsidP="00FA71FB">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248" w:type="dxa"/>
            <w:gridSpan w:val="7"/>
            <w:vAlign w:val="center"/>
          </w:tcPr>
          <w:p w:rsidR="00EB49DE" w:rsidRPr="00E51C9D" w:rsidRDefault="00EB49DE" w:rsidP="00FA71FB">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EB49DE" w:rsidRPr="00E51C9D" w:rsidTr="00FA71FB">
        <w:trPr>
          <w:cantSplit/>
          <w:trHeight w:val="4233"/>
          <w:jc w:val="center"/>
        </w:trPr>
        <w:tc>
          <w:tcPr>
            <w:tcW w:w="2680" w:type="dxa"/>
            <w:vMerge/>
            <w:shd w:val="clear" w:color="auto" w:fill="auto"/>
          </w:tcPr>
          <w:p w:rsidR="00EB49DE" w:rsidRPr="00E51C9D" w:rsidRDefault="00EB49DE" w:rsidP="00FA71FB">
            <w:pPr>
              <w:widowControl w:val="0"/>
              <w:ind w:firstLine="0"/>
              <w:jc w:val="center"/>
              <w:rPr>
                <w:rFonts w:ascii="Times New Roman" w:eastAsia="SimSun" w:hAnsi="Times New Roman" w:cs="Times New Roman"/>
                <w:sz w:val="24"/>
                <w:szCs w:val="24"/>
                <w:lang w:eastAsia="zh-CN"/>
              </w:rPr>
            </w:pPr>
          </w:p>
        </w:tc>
        <w:tc>
          <w:tcPr>
            <w:tcW w:w="989" w:type="dxa"/>
            <w:vMerge/>
            <w:shd w:val="clear" w:color="auto" w:fill="auto"/>
          </w:tcPr>
          <w:p w:rsidR="00EB49DE" w:rsidRPr="00E51C9D" w:rsidRDefault="00EB49DE" w:rsidP="00FA71FB">
            <w:pPr>
              <w:widowControl w:val="0"/>
              <w:ind w:firstLine="0"/>
              <w:jc w:val="center"/>
              <w:rPr>
                <w:rFonts w:ascii="Times New Roman" w:eastAsia="SimSun" w:hAnsi="Times New Roman" w:cs="Times New Roman"/>
                <w:sz w:val="24"/>
                <w:szCs w:val="24"/>
                <w:lang w:eastAsia="zh-CN"/>
              </w:rPr>
            </w:pPr>
          </w:p>
        </w:tc>
        <w:tc>
          <w:tcPr>
            <w:tcW w:w="988" w:type="dxa"/>
            <w:textDirection w:val="btLr"/>
            <w:vAlign w:val="center"/>
          </w:tcPr>
          <w:p w:rsidR="00EB49DE" w:rsidRPr="00E51C9D" w:rsidRDefault="00EB49DE" w:rsidP="00FA71FB">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992" w:type="dxa"/>
            <w:textDirection w:val="btLr"/>
            <w:vAlign w:val="center"/>
          </w:tcPr>
          <w:p w:rsidR="00EB49DE" w:rsidRPr="00E51C9D" w:rsidRDefault="00EB49DE" w:rsidP="00FA71FB">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990" w:type="dxa"/>
            <w:textDirection w:val="btLr"/>
            <w:vAlign w:val="center"/>
          </w:tcPr>
          <w:p w:rsidR="00EB49DE" w:rsidRPr="00E51C9D" w:rsidRDefault="00EB49DE" w:rsidP="00FA71FB">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строений и сооружений от границы, отделяющей земельный участок от территории общего пользования  </w:t>
            </w:r>
          </w:p>
        </w:tc>
        <w:tc>
          <w:tcPr>
            <w:tcW w:w="855" w:type="dxa"/>
            <w:textDirection w:val="btLr"/>
            <w:vAlign w:val="center"/>
          </w:tcPr>
          <w:p w:rsidR="00EB49DE" w:rsidRPr="00E51C9D" w:rsidRDefault="00EB49DE" w:rsidP="00FA71FB">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строений и сооружений от границ смежных земельных участков</w:t>
            </w:r>
          </w:p>
        </w:tc>
        <w:tc>
          <w:tcPr>
            <w:tcW w:w="709" w:type="dxa"/>
            <w:textDirection w:val="btLr"/>
            <w:vAlign w:val="center"/>
          </w:tcPr>
          <w:p w:rsidR="00EB49DE" w:rsidRPr="00E51C9D" w:rsidRDefault="00EB49DE" w:rsidP="00FA71FB">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855" w:type="dxa"/>
            <w:textDirection w:val="btLr"/>
            <w:vAlign w:val="center"/>
          </w:tcPr>
          <w:p w:rsidR="00EB49DE" w:rsidRPr="00E51C9D" w:rsidRDefault="00EB49DE" w:rsidP="00FA71FB">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859" w:type="dxa"/>
            <w:textDirection w:val="btLr"/>
            <w:vAlign w:val="center"/>
          </w:tcPr>
          <w:p w:rsidR="00EB49DE" w:rsidRPr="00E51C9D" w:rsidRDefault="00EB49DE" w:rsidP="00FA71FB">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EB49DE" w:rsidRPr="00E51C9D" w:rsidTr="00FA71FB">
        <w:trPr>
          <w:cantSplit/>
          <w:trHeight w:val="237"/>
          <w:jc w:val="center"/>
        </w:trPr>
        <w:tc>
          <w:tcPr>
            <w:tcW w:w="2680" w:type="dxa"/>
            <w:shd w:val="clear" w:color="auto" w:fill="auto"/>
            <w:vAlign w:val="center"/>
          </w:tcPr>
          <w:p w:rsidR="00EB49DE" w:rsidRPr="00E51C9D" w:rsidRDefault="00EB49DE" w:rsidP="00FA71FB">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989" w:type="dxa"/>
            <w:shd w:val="clear" w:color="auto" w:fill="auto"/>
            <w:vAlign w:val="center"/>
          </w:tcPr>
          <w:p w:rsidR="00EB49DE" w:rsidRPr="00E51C9D" w:rsidRDefault="00EB49DE" w:rsidP="00FA71FB">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988" w:type="dxa"/>
            <w:vAlign w:val="center"/>
          </w:tcPr>
          <w:p w:rsidR="00EB49DE" w:rsidRPr="00E51C9D" w:rsidRDefault="00EB49DE" w:rsidP="00FA71FB">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992" w:type="dxa"/>
            <w:vAlign w:val="center"/>
          </w:tcPr>
          <w:p w:rsidR="00EB49DE" w:rsidRPr="00E51C9D" w:rsidRDefault="00EB49DE" w:rsidP="00FA71FB">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990" w:type="dxa"/>
            <w:vAlign w:val="center"/>
          </w:tcPr>
          <w:p w:rsidR="00EB49DE" w:rsidRPr="00E51C9D" w:rsidRDefault="00EB49DE" w:rsidP="00FA71FB">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855" w:type="dxa"/>
            <w:vAlign w:val="center"/>
          </w:tcPr>
          <w:p w:rsidR="00EB49DE" w:rsidRPr="00E51C9D" w:rsidRDefault="00EB49DE" w:rsidP="00FA71FB">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709" w:type="dxa"/>
            <w:vAlign w:val="center"/>
          </w:tcPr>
          <w:p w:rsidR="00EB49DE" w:rsidRPr="00E51C9D" w:rsidRDefault="00EB49DE" w:rsidP="00FA71FB">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855" w:type="dxa"/>
            <w:vAlign w:val="center"/>
          </w:tcPr>
          <w:p w:rsidR="00EB49DE" w:rsidRPr="00E51C9D" w:rsidRDefault="00EB49DE" w:rsidP="00FA71FB">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859" w:type="dxa"/>
            <w:vAlign w:val="center"/>
          </w:tcPr>
          <w:p w:rsidR="00EB49DE" w:rsidRPr="00E51C9D" w:rsidRDefault="00EB49DE" w:rsidP="00FA71FB">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2365E6" w:rsidRPr="00E51C9D" w:rsidTr="00FA71FB">
        <w:trPr>
          <w:cantSplit/>
          <w:trHeight w:val="843"/>
          <w:jc w:val="center"/>
        </w:trPr>
        <w:tc>
          <w:tcPr>
            <w:tcW w:w="2680" w:type="dxa"/>
            <w:shd w:val="clear" w:color="auto" w:fill="auto"/>
          </w:tcPr>
          <w:p w:rsidR="002365E6" w:rsidRPr="00E51C9D" w:rsidRDefault="002365E6" w:rsidP="00673E8F">
            <w:pPr>
              <w:pStyle w:val="aff1"/>
              <w:ind w:firstLine="0"/>
              <w:rPr>
                <w:color w:val="auto"/>
              </w:rPr>
            </w:pPr>
            <w:r w:rsidRPr="00E51C9D">
              <w:rPr>
                <w:color w:val="auto"/>
              </w:rPr>
              <w:t xml:space="preserve">Объекты </w:t>
            </w:r>
            <w:proofErr w:type="spellStart"/>
            <w:r w:rsidRPr="00E51C9D">
              <w:rPr>
                <w:color w:val="auto"/>
              </w:rPr>
              <w:t>культурно-досуговой</w:t>
            </w:r>
            <w:proofErr w:type="spellEnd"/>
            <w:r w:rsidRPr="00E51C9D">
              <w:rPr>
                <w:color w:val="auto"/>
              </w:rPr>
              <w:t xml:space="preserve"> деятельности</w:t>
            </w:r>
          </w:p>
        </w:tc>
        <w:tc>
          <w:tcPr>
            <w:tcW w:w="989" w:type="dxa"/>
            <w:shd w:val="clear" w:color="auto" w:fill="auto"/>
          </w:tcPr>
          <w:p w:rsidR="002365E6" w:rsidRPr="00E51C9D" w:rsidRDefault="002365E6" w:rsidP="00673E8F">
            <w:pPr>
              <w:pStyle w:val="aff1"/>
              <w:ind w:firstLine="0"/>
              <w:jc w:val="center"/>
              <w:rPr>
                <w:color w:val="auto"/>
              </w:rPr>
            </w:pPr>
            <w:r w:rsidRPr="00E51C9D">
              <w:rPr>
                <w:color w:val="auto"/>
              </w:rPr>
              <w:t>3.6.1</w:t>
            </w:r>
          </w:p>
        </w:tc>
        <w:tc>
          <w:tcPr>
            <w:tcW w:w="988" w:type="dxa"/>
          </w:tcPr>
          <w:p w:rsidR="002365E6" w:rsidRPr="00E51C9D" w:rsidRDefault="002365E6" w:rsidP="00617F7E">
            <w:pPr>
              <w:pStyle w:val="aff1"/>
              <w:ind w:left="31" w:firstLine="0"/>
              <w:jc w:val="center"/>
              <w:rPr>
                <w:color w:val="auto"/>
              </w:rPr>
            </w:pPr>
            <w:r w:rsidRPr="00E51C9D">
              <w:rPr>
                <w:color w:val="auto"/>
              </w:rPr>
              <w:t>300/</w:t>
            </w:r>
          </w:p>
          <w:p w:rsidR="002365E6" w:rsidRPr="00E51C9D" w:rsidRDefault="002365E6" w:rsidP="00617F7E">
            <w:pPr>
              <w:pStyle w:val="aff1"/>
              <w:ind w:left="31" w:firstLine="0"/>
              <w:jc w:val="center"/>
              <w:rPr>
                <w:color w:val="auto"/>
              </w:rPr>
            </w:pPr>
            <w:r w:rsidRPr="00E51C9D">
              <w:rPr>
                <w:color w:val="auto"/>
              </w:rPr>
              <w:t>100000</w:t>
            </w:r>
          </w:p>
          <w:p w:rsidR="002365E6" w:rsidRPr="00E51C9D" w:rsidRDefault="002365E6" w:rsidP="00617F7E">
            <w:pPr>
              <w:pStyle w:val="aff1"/>
              <w:ind w:left="31" w:firstLine="0"/>
              <w:jc w:val="center"/>
              <w:rPr>
                <w:color w:val="auto"/>
              </w:rPr>
            </w:pPr>
            <w:r w:rsidRPr="00E51C9D">
              <w:rPr>
                <w:color w:val="auto"/>
              </w:rPr>
              <w:t>кв.м</w:t>
            </w:r>
          </w:p>
        </w:tc>
        <w:tc>
          <w:tcPr>
            <w:tcW w:w="992" w:type="dxa"/>
          </w:tcPr>
          <w:p w:rsidR="002365E6" w:rsidRPr="00E51C9D" w:rsidRDefault="002365E6" w:rsidP="00617F7E">
            <w:pPr>
              <w:pStyle w:val="aff1"/>
              <w:ind w:left="31" w:firstLine="0"/>
              <w:jc w:val="center"/>
              <w:rPr>
                <w:color w:val="auto"/>
              </w:rPr>
            </w:pPr>
            <w:r w:rsidRPr="00E51C9D">
              <w:rPr>
                <w:color w:val="auto"/>
              </w:rPr>
              <w:t>15 м</w:t>
            </w:r>
          </w:p>
        </w:tc>
        <w:tc>
          <w:tcPr>
            <w:tcW w:w="990" w:type="dxa"/>
          </w:tcPr>
          <w:p w:rsidR="002365E6" w:rsidRPr="00E51C9D" w:rsidRDefault="002365E6" w:rsidP="00617F7E">
            <w:pPr>
              <w:pStyle w:val="aff1"/>
              <w:ind w:left="31" w:firstLine="0"/>
              <w:jc w:val="center"/>
              <w:rPr>
                <w:color w:val="auto"/>
              </w:rPr>
            </w:pPr>
            <w:r w:rsidRPr="00E51C9D">
              <w:rPr>
                <w:color w:val="auto"/>
              </w:rPr>
              <w:t>5 м</w:t>
            </w:r>
          </w:p>
        </w:tc>
        <w:tc>
          <w:tcPr>
            <w:tcW w:w="855" w:type="dxa"/>
          </w:tcPr>
          <w:p w:rsidR="002365E6" w:rsidRPr="00E51C9D" w:rsidRDefault="002365E6" w:rsidP="00617F7E">
            <w:pPr>
              <w:pStyle w:val="aff1"/>
              <w:ind w:left="31" w:firstLine="0"/>
              <w:jc w:val="center"/>
              <w:rPr>
                <w:color w:val="auto"/>
              </w:rPr>
            </w:pPr>
            <w:r w:rsidRPr="00E51C9D">
              <w:rPr>
                <w:color w:val="auto"/>
              </w:rPr>
              <w:t>3 м</w:t>
            </w:r>
          </w:p>
        </w:tc>
        <w:tc>
          <w:tcPr>
            <w:tcW w:w="709" w:type="dxa"/>
          </w:tcPr>
          <w:p w:rsidR="002365E6" w:rsidRPr="00E51C9D" w:rsidRDefault="002365E6" w:rsidP="00617F7E">
            <w:pPr>
              <w:pStyle w:val="aff1"/>
              <w:ind w:left="31" w:firstLine="0"/>
              <w:jc w:val="center"/>
              <w:rPr>
                <w:color w:val="auto"/>
              </w:rPr>
            </w:pPr>
            <w:r w:rsidRPr="00E51C9D">
              <w:rPr>
                <w:color w:val="auto"/>
              </w:rPr>
              <w:t>1</w:t>
            </w:r>
          </w:p>
        </w:tc>
        <w:tc>
          <w:tcPr>
            <w:tcW w:w="855" w:type="dxa"/>
          </w:tcPr>
          <w:p w:rsidR="002365E6" w:rsidRPr="00E51C9D" w:rsidRDefault="002365E6" w:rsidP="00617F7E">
            <w:pPr>
              <w:pStyle w:val="aff1"/>
              <w:ind w:left="31" w:firstLine="0"/>
              <w:jc w:val="center"/>
              <w:rPr>
                <w:color w:val="auto"/>
              </w:rPr>
            </w:pPr>
            <w:r w:rsidRPr="00E51C9D">
              <w:rPr>
                <w:color w:val="auto"/>
              </w:rPr>
              <w:t>3 м</w:t>
            </w:r>
          </w:p>
          <w:p w:rsidR="002365E6" w:rsidRPr="00E51C9D" w:rsidRDefault="002365E6" w:rsidP="00617F7E">
            <w:pPr>
              <w:pStyle w:val="aff1"/>
              <w:ind w:left="31" w:firstLine="0"/>
              <w:jc w:val="center"/>
              <w:rPr>
                <w:color w:val="auto"/>
              </w:rPr>
            </w:pPr>
          </w:p>
        </w:tc>
        <w:tc>
          <w:tcPr>
            <w:tcW w:w="859" w:type="dxa"/>
          </w:tcPr>
          <w:p w:rsidR="002365E6" w:rsidRPr="00E51C9D" w:rsidRDefault="002365E6" w:rsidP="00617F7E">
            <w:pPr>
              <w:pStyle w:val="aff1"/>
              <w:ind w:left="31" w:firstLine="0"/>
              <w:jc w:val="center"/>
              <w:rPr>
                <w:color w:val="auto"/>
              </w:rPr>
            </w:pPr>
            <w:r w:rsidRPr="00E51C9D">
              <w:rPr>
                <w:color w:val="auto"/>
              </w:rPr>
              <w:t>10%</w:t>
            </w:r>
          </w:p>
        </w:tc>
      </w:tr>
      <w:tr w:rsidR="00FA71FB" w:rsidRPr="00E51C9D" w:rsidTr="00FA71FB">
        <w:trPr>
          <w:cantSplit/>
          <w:trHeight w:val="843"/>
          <w:jc w:val="center"/>
        </w:trPr>
        <w:tc>
          <w:tcPr>
            <w:tcW w:w="2680" w:type="dxa"/>
            <w:shd w:val="clear" w:color="auto" w:fill="auto"/>
          </w:tcPr>
          <w:p w:rsidR="00FA71FB" w:rsidRPr="00E51C9D" w:rsidRDefault="00FA71FB" w:rsidP="00FA71FB">
            <w:pPr>
              <w:pStyle w:val="aff1"/>
              <w:ind w:firstLine="0"/>
              <w:rPr>
                <w:color w:val="auto"/>
              </w:rPr>
            </w:pPr>
            <w:r w:rsidRPr="00E51C9D">
              <w:rPr>
                <w:color w:val="auto"/>
              </w:rPr>
              <w:t>Связь</w:t>
            </w:r>
          </w:p>
        </w:tc>
        <w:tc>
          <w:tcPr>
            <w:tcW w:w="989" w:type="dxa"/>
            <w:shd w:val="clear" w:color="auto" w:fill="auto"/>
          </w:tcPr>
          <w:p w:rsidR="00FA71FB" w:rsidRPr="00E51C9D" w:rsidRDefault="00FA71FB" w:rsidP="00FA71FB">
            <w:pPr>
              <w:pStyle w:val="aff1"/>
              <w:ind w:firstLine="0"/>
              <w:jc w:val="center"/>
              <w:rPr>
                <w:color w:val="auto"/>
              </w:rPr>
            </w:pPr>
            <w:r w:rsidRPr="00E51C9D">
              <w:rPr>
                <w:color w:val="auto"/>
              </w:rPr>
              <w:t>6.8</w:t>
            </w:r>
          </w:p>
        </w:tc>
        <w:tc>
          <w:tcPr>
            <w:tcW w:w="6248" w:type="dxa"/>
            <w:gridSpan w:val="7"/>
          </w:tcPr>
          <w:p w:rsidR="00FA71FB" w:rsidRPr="00E51C9D" w:rsidRDefault="00FA71FB" w:rsidP="00FA71FB">
            <w:pPr>
              <w:pStyle w:val="aff1"/>
              <w:ind w:firstLine="0"/>
              <w:jc w:val="center"/>
              <w:rPr>
                <w:color w:val="auto"/>
              </w:rPr>
            </w:pPr>
            <w:r w:rsidRPr="00E51C9D">
              <w:rPr>
                <w:color w:val="auto"/>
              </w:rPr>
              <w:t>Не подлежат установлению, определяются в соответствии с техническими и санитарными нормами</w:t>
            </w:r>
          </w:p>
        </w:tc>
      </w:tr>
    </w:tbl>
    <w:p w:rsidR="00EB49DE" w:rsidRPr="00E51C9D" w:rsidRDefault="00EB49DE" w:rsidP="00EB49DE">
      <w:pPr>
        <w:ind w:firstLine="426"/>
        <w:rPr>
          <w:rFonts w:ascii="Times New Roman" w:eastAsia="SimSun" w:hAnsi="Times New Roman" w:cs="Times New Roman"/>
          <w:sz w:val="24"/>
          <w:szCs w:val="24"/>
          <w:lang w:eastAsia="zh-CN"/>
        </w:rPr>
      </w:pPr>
    </w:p>
    <w:p w:rsidR="00EB49DE" w:rsidRPr="00E51C9D" w:rsidRDefault="00FA71FB" w:rsidP="00FA71FB">
      <w:pPr>
        <w:widowControl w:val="0"/>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r w:rsidR="00EB49DE" w:rsidRPr="00E51C9D">
        <w:rPr>
          <w:rFonts w:ascii="Times New Roman" w:eastAsia="SimSun" w:hAnsi="Times New Roman" w:cs="Times New Roman"/>
          <w:sz w:val="24"/>
          <w:szCs w:val="24"/>
          <w:lang w:eastAsia="zh-CN"/>
        </w:rPr>
        <w:t>.3. Вспомогательные виды использования земельных участков и объектов капитального строительства:</w:t>
      </w:r>
    </w:p>
    <w:tbl>
      <w:tblPr>
        <w:tblW w:w="9924"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46"/>
        <w:gridCol w:w="4678"/>
      </w:tblGrid>
      <w:tr w:rsidR="00EB49DE" w:rsidRPr="00E51C9D" w:rsidTr="00FA71FB">
        <w:trPr>
          <w:trHeight w:val="552"/>
          <w:jc w:val="center"/>
        </w:trPr>
        <w:tc>
          <w:tcPr>
            <w:tcW w:w="5246" w:type="dxa"/>
            <w:vAlign w:val="center"/>
          </w:tcPr>
          <w:p w:rsidR="00EB49DE" w:rsidRPr="00E51C9D" w:rsidRDefault="00EB49DE" w:rsidP="00FA71FB">
            <w:pPr>
              <w:tabs>
                <w:tab w:val="left" w:pos="2520"/>
              </w:tabs>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Виды использования</w:t>
            </w:r>
          </w:p>
        </w:tc>
        <w:tc>
          <w:tcPr>
            <w:tcW w:w="4678" w:type="dxa"/>
            <w:vAlign w:val="center"/>
          </w:tcPr>
          <w:p w:rsidR="00EB49DE" w:rsidRPr="00E51C9D" w:rsidRDefault="00EB49DE" w:rsidP="00FA71FB">
            <w:pPr>
              <w:tabs>
                <w:tab w:val="left" w:pos="2520"/>
              </w:tabs>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Предельные параметры разрешенного строительства</w:t>
            </w:r>
          </w:p>
        </w:tc>
      </w:tr>
      <w:tr w:rsidR="00EB49DE" w:rsidRPr="00E51C9D" w:rsidTr="00FA71FB">
        <w:trPr>
          <w:jc w:val="center"/>
        </w:trPr>
        <w:tc>
          <w:tcPr>
            <w:tcW w:w="5246" w:type="dxa"/>
          </w:tcPr>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объекты благоустройства</w:t>
            </w:r>
          </w:p>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аттракционы</w:t>
            </w:r>
          </w:p>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 площадки для детей, отдыха, спорта </w:t>
            </w:r>
          </w:p>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 стоянки для автомобилей надземные открытого, гаражи для индивидуального автотранспорта </w:t>
            </w:r>
          </w:p>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места для пикников</w:t>
            </w:r>
          </w:p>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велосипедные дорожки, пешеходные дорожки</w:t>
            </w:r>
          </w:p>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беседки, ротонды, солярии, аэрарии, раздевалки, душевые</w:t>
            </w:r>
          </w:p>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пункты проката игрового и спортивного инвентаря</w:t>
            </w:r>
          </w:p>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объекты пожарной охраны (гидранты, резервуары);</w:t>
            </w:r>
          </w:p>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склады, ангары, пункты проката для хранения оборудования, инвентаря и пр.</w:t>
            </w:r>
          </w:p>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навесы</w:t>
            </w:r>
          </w:p>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теплицы, парники, оранжереи</w:t>
            </w:r>
          </w:p>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контрольно-пропускные пункты, пункты охраны</w:t>
            </w:r>
          </w:p>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сопутствующие объекты инженерной инфраструктуры</w:t>
            </w:r>
          </w:p>
        </w:tc>
        <w:tc>
          <w:tcPr>
            <w:tcW w:w="4678" w:type="dxa"/>
          </w:tcPr>
          <w:p w:rsidR="00EB49DE" w:rsidRPr="00E51C9D" w:rsidRDefault="00EB49DE" w:rsidP="00FA71FB">
            <w:pPr>
              <w:tabs>
                <w:tab w:val="left" w:pos="2520"/>
              </w:tabs>
              <w:ind w:firstLine="0"/>
              <w:rPr>
                <w:rFonts w:ascii="Times New Roman" w:hAnsi="Times New Roman" w:cs="Times New Roman"/>
                <w:sz w:val="24"/>
                <w:szCs w:val="24"/>
              </w:rPr>
            </w:pPr>
            <w:r w:rsidRPr="00E51C9D">
              <w:rPr>
                <w:rFonts w:ascii="Times New Roman" w:hAnsi="Times New Roman" w:cs="Times New Roman"/>
                <w:sz w:val="24"/>
                <w:szCs w:val="24"/>
              </w:rPr>
              <w:t xml:space="preserve">Максимальная высота строений, сооружений от уровня земли - </w:t>
            </w:r>
            <w:r w:rsidR="00FA71FB" w:rsidRPr="00E51C9D">
              <w:rPr>
                <w:rFonts w:ascii="Times New Roman" w:hAnsi="Times New Roman" w:cs="Times New Roman"/>
                <w:sz w:val="24"/>
                <w:szCs w:val="24"/>
              </w:rPr>
              <w:t>3</w:t>
            </w:r>
            <w:r w:rsidRPr="00E51C9D">
              <w:rPr>
                <w:rFonts w:ascii="Times New Roman" w:hAnsi="Times New Roman" w:cs="Times New Roman"/>
                <w:sz w:val="24"/>
                <w:szCs w:val="24"/>
              </w:rPr>
              <w:t xml:space="preserve"> м (кроме аттракционов)</w:t>
            </w:r>
          </w:p>
          <w:p w:rsidR="00EB49DE" w:rsidRPr="00E51C9D" w:rsidRDefault="00EB49DE" w:rsidP="00FA71FB">
            <w:pPr>
              <w:tabs>
                <w:tab w:val="left" w:pos="2520"/>
              </w:tabs>
              <w:ind w:firstLine="0"/>
              <w:rPr>
                <w:rFonts w:ascii="Times New Roman" w:hAnsi="Times New Roman" w:cs="Times New Roman"/>
                <w:sz w:val="24"/>
                <w:szCs w:val="24"/>
              </w:rPr>
            </w:pPr>
            <w:r w:rsidRPr="00E51C9D">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строений и сооружений от границ смежных участков - 3 м</w:t>
            </w:r>
          </w:p>
        </w:tc>
      </w:tr>
      <w:tr w:rsidR="00EB49DE" w:rsidRPr="00E51C9D" w:rsidTr="00FA71FB">
        <w:trPr>
          <w:jc w:val="center"/>
        </w:trPr>
        <w:tc>
          <w:tcPr>
            <w:tcW w:w="5246" w:type="dxa"/>
          </w:tcPr>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Общественные туалеты, гидронепроницаемые выгребы, септики.</w:t>
            </w:r>
          </w:p>
        </w:tc>
        <w:tc>
          <w:tcPr>
            <w:tcW w:w="4678" w:type="dxa"/>
          </w:tcPr>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Максимальная высота строений - 3 м</w:t>
            </w:r>
          </w:p>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Расстояние от соседнего жилого дома не </w:t>
            </w:r>
            <w:r w:rsidRPr="00E51C9D">
              <w:rPr>
                <w:rFonts w:ascii="Times New Roman" w:eastAsia="SimSun" w:hAnsi="Times New Roman" w:cs="Times New Roman"/>
                <w:sz w:val="24"/>
                <w:szCs w:val="24"/>
                <w:lang w:eastAsia="zh-CN"/>
              </w:rPr>
              <w:lastRenderedPageBreak/>
              <w:t>менее - 12 м.</w:t>
            </w:r>
          </w:p>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Расстояние от мест массового скопления отдыхающих - не менее 50 м</w:t>
            </w:r>
          </w:p>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Расстояние от красной линии не менее - 10 м. </w:t>
            </w:r>
          </w:p>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Расстояние от границы смежного земельного участка не менее - 3 м.</w:t>
            </w:r>
          </w:p>
        </w:tc>
      </w:tr>
      <w:tr w:rsidR="00EB49DE" w:rsidRPr="00E51C9D" w:rsidTr="00FA71FB">
        <w:trPr>
          <w:jc w:val="center"/>
        </w:trPr>
        <w:tc>
          <w:tcPr>
            <w:tcW w:w="5246" w:type="dxa"/>
          </w:tcPr>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Площадки для сбора твердых бытовых отходов.</w:t>
            </w:r>
          </w:p>
        </w:tc>
        <w:tc>
          <w:tcPr>
            <w:tcW w:w="4678" w:type="dxa"/>
          </w:tcPr>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EB49DE" w:rsidRPr="00E51C9D" w:rsidRDefault="00EB49DE" w:rsidP="00FA71FB">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Общее количество контейнеров не более 5 шт.</w:t>
            </w:r>
          </w:p>
        </w:tc>
      </w:tr>
    </w:tbl>
    <w:p w:rsidR="00EB49DE" w:rsidRPr="00E51C9D" w:rsidRDefault="00EB49DE" w:rsidP="007A2E41">
      <w:pPr>
        <w:pStyle w:val="20"/>
        <w:spacing w:before="0"/>
        <w:rPr>
          <w:rFonts w:ascii="Times New Roman" w:hAnsi="Times New Roman"/>
          <w:color w:val="auto"/>
          <w:sz w:val="24"/>
          <w:szCs w:val="24"/>
        </w:rPr>
      </w:pPr>
    </w:p>
    <w:p w:rsidR="004A511D" w:rsidRPr="00E51C9D" w:rsidRDefault="004A511D" w:rsidP="002A40B3">
      <w:pPr>
        <w:ind w:firstLine="0"/>
        <w:outlineLvl w:val="0"/>
        <w:rPr>
          <w:rFonts w:ascii="Times New Roman" w:hAnsi="Times New Roman" w:cs="Times New Roman"/>
          <w:b/>
          <w:sz w:val="24"/>
          <w:szCs w:val="24"/>
          <w:u w:val="single"/>
        </w:rPr>
        <w:sectPr w:rsidR="004A511D" w:rsidRPr="00E51C9D" w:rsidSect="0015613C">
          <w:pgSz w:w="11906" w:h="16838"/>
          <w:pgMar w:top="567" w:right="709" w:bottom="709" w:left="1134" w:header="720" w:footer="283" w:gutter="0"/>
          <w:cols w:space="720"/>
          <w:docGrid w:linePitch="360"/>
        </w:sectPr>
      </w:pPr>
      <w:bookmarkStart w:id="509" w:name="_Toc7446262"/>
      <w:bookmarkStart w:id="510" w:name="_Toc7446415"/>
    </w:p>
    <w:p w:rsidR="002A40B3" w:rsidRPr="00E51C9D" w:rsidRDefault="002A40B3" w:rsidP="002A40B3">
      <w:pPr>
        <w:ind w:firstLine="0"/>
        <w:outlineLvl w:val="0"/>
        <w:rPr>
          <w:rFonts w:ascii="Times New Roman" w:hAnsi="Times New Roman" w:cs="Times New Roman"/>
          <w:b/>
          <w:sz w:val="24"/>
          <w:szCs w:val="24"/>
          <w:u w:val="single"/>
        </w:rPr>
      </w:pPr>
      <w:r w:rsidRPr="00E51C9D">
        <w:rPr>
          <w:rFonts w:ascii="Times New Roman" w:hAnsi="Times New Roman" w:cs="Times New Roman"/>
          <w:b/>
          <w:sz w:val="24"/>
          <w:szCs w:val="24"/>
          <w:u w:val="single"/>
        </w:rPr>
        <w:lastRenderedPageBreak/>
        <w:t>3) Зона объектов физической культуры и спорта (Р-2)</w:t>
      </w:r>
      <w:bookmarkEnd w:id="509"/>
      <w:bookmarkEnd w:id="510"/>
    </w:p>
    <w:p w:rsidR="002A40B3" w:rsidRPr="00E51C9D" w:rsidRDefault="00CA2D5D" w:rsidP="002A40B3">
      <w:pPr>
        <w:tabs>
          <w:tab w:val="left" w:pos="2520"/>
        </w:tabs>
        <w:ind w:firstLine="0"/>
        <w:outlineLvl w:val="0"/>
        <w:rPr>
          <w:rFonts w:ascii="Times New Roman" w:hAnsi="Times New Roman" w:cs="Times New Roman"/>
          <w:sz w:val="24"/>
          <w:szCs w:val="24"/>
        </w:rPr>
      </w:pPr>
      <w:bookmarkStart w:id="511" w:name="_Toc7446263"/>
      <w:bookmarkStart w:id="512" w:name="_Toc7446416"/>
      <w:r w:rsidRPr="00E51C9D">
        <w:rPr>
          <w:rFonts w:ascii="Times New Roman" w:hAnsi="Times New Roman" w:cs="Times New Roman"/>
          <w:sz w:val="24"/>
          <w:szCs w:val="24"/>
        </w:rPr>
        <w:t>3</w:t>
      </w:r>
      <w:r w:rsidR="002A40B3" w:rsidRPr="00E51C9D">
        <w:rPr>
          <w:rFonts w:ascii="Times New Roman" w:hAnsi="Times New Roman" w:cs="Times New Roman"/>
          <w:sz w:val="24"/>
          <w:szCs w:val="24"/>
        </w:rPr>
        <w:t>.1</w:t>
      </w:r>
      <w:r w:rsidR="004A511D" w:rsidRPr="00E51C9D">
        <w:rPr>
          <w:rFonts w:ascii="Times New Roman" w:hAnsi="Times New Roman" w:cs="Times New Roman"/>
          <w:sz w:val="24"/>
          <w:szCs w:val="24"/>
        </w:rPr>
        <w:t>.</w:t>
      </w:r>
      <w:r w:rsidR="002A40B3" w:rsidRPr="00E51C9D">
        <w:rPr>
          <w:rFonts w:ascii="Times New Roman" w:hAnsi="Times New Roman" w:cs="Times New Roman"/>
          <w:sz w:val="24"/>
          <w:szCs w:val="24"/>
        </w:rPr>
        <w:t xml:space="preserve"> Основные виды и параметры разрешенного использования земельных участков и объектов капитального строительства:</w:t>
      </w:r>
      <w:bookmarkEnd w:id="511"/>
      <w:bookmarkEnd w:id="512"/>
    </w:p>
    <w:tbl>
      <w:tblPr>
        <w:tblW w:w="10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843"/>
        <w:gridCol w:w="992"/>
        <w:gridCol w:w="43"/>
        <w:gridCol w:w="808"/>
        <w:gridCol w:w="1260"/>
        <w:gridCol w:w="992"/>
        <w:gridCol w:w="866"/>
        <w:gridCol w:w="1118"/>
        <w:gridCol w:w="851"/>
      </w:tblGrid>
      <w:tr w:rsidR="00366518" w:rsidRPr="00E51C9D" w:rsidTr="002365E6">
        <w:trPr>
          <w:cantSplit/>
          <w:trHeight w:val="656"/>
          <w:jc w:val="center"/>
        </w:trPr>
        <w:tc>
          <w:tcPr>
            <w:tcW w:w="2694" w:type="dxa"/>
            <w:vMerge w:val="restart"/>
            <w:shd w:val="clear" w:color="auto" w:fill="auto"/>
            <w:vAlign w:val="center"/>
          </w:tcPr>
          <w:p w:rsidR="00366518" w:rsidRPr="00E51C9D" w:rsidRDefault="00366518" w:rsidP="00366518">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843" w:type="dxa"/>
            <w:vMerge w:val="restart"/>
            <w:shd w:val="clear" w:color="auto" w:fill="auto"/>
            <w:vAlign w:val="center"/>
          </w:tcPr>
          <w:p w:rsidR="00366518" w:rsidRPr="00E51C9D" w:rsidRDefault="00366518" w:rsidP="00366518">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930" w:type="dxa"/>
            <w:gridSpan w:val="8"/>
            <w:vAlign w:val="center"/>
          </w:tcPr>
          <w:p w:rsidR="00366518" w:rsidRPr="00E51C9D" w:rsidRDefault="00366518" w:rsidP="00366518">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366518" w:rsidRPr="00E51C9D" w:rsidTr="002365E6">
        <w:trPr>
          <w:cantSplit/>
          <w:trHeight w:val="4528"/>
          <w:jc w:val="center"/>
        </w:trPr>
        <w:tc>
          <w:tcPr>
            <w:tcW w:w="2694" w:type="dxa"/>
            <w:vMerge/>
            <w:shd w:val="clear" w:color="auto" w:fill="auto"/>
          </w:tcPr>
          <w:p w:rsidR="00366518" w:rsidRPr="00E51C9D" w:rsidRDefault="00366518" w:rsidP="00366518">
            <w:pPr>
              <w:widowControl w:val="0"/>
              <w:ind w:firstLine="0"/>
              <w:jc w:val="center"/>
              <w:rPr>
                <w:rFonts w:ascii="Times New Roman" w:eastAsia="SimSun" w:hAnsi="Times New Roman" w:cs="Times New Roman"/>
                <w:sz w:val="24"/>
                <w:szCs w:val="24"/>
                <w:lang w:eastAsia="zh-CN"/>
              </w:rPr>
            </w:pPr>
          </w:p>
        </w:tc>
        <w:tc>
          <w:tcPr>
            <w:tcW w:w="843" w:type="dxa"/>
            <w:vMerge/>
            <w:shd w:val="clear" w:color="auto" w:fill="auto"/>
          </w:tcPr>
          <w:p w:rsidR="00366518" w:rsidRPr="00E51C9D" w:rsidRDefault="00366518" w:rsidP="00366518">
            <w:pPr>
              <w:widowControl w:val="0"/>
              <w:ind w:firstLine="0"/>
              <w:jc w:val="center"/>
              <w:rPr>
                <w:rFonts w:ascii="Times New Roman" w:eastAsia="SimSun" w:hAnsi="Times New Roman" w:cs="Times New Roman"/>
                <w:sz w:val="24"/>
                <w:szCs w:val="24"/>
                <w:lang w:eastAsia="zh-CN"/>
              </w:rPr>
            </w:pPr>
          </w:p>
        </w:tc>
        <w:tc>
          <w:tcPr>
            <w:tcW w:w="992" w:type="dxa"/>
            <w:textDirection w:val="btLr"/>
            <w:vAlign w:val="center"/>
          </w:tcPr>
          <w:p w:rsidR="00366518" w:rsidRPr="00E51C9D" w:rsidRDefault="00366518" w:rsidP="00366518">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51" w:type="dxa"/>
            <w:gridSpan w:val="2"/>
            <w:textDirection w:val="btLr"/>
            <w:vAlign w:val="center"/>
          </w:tcPr>
          <w:p w:rsidR="00366518" w:rsidRPr="00E51C9D" w:rsidRDefault="00366518" w:rsidP="00366518">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260" w:type="dxa"/>
            <w:textDirection w:val="btLr"/>
            <w:vAlign w:val="center"/>
          </w:tcPr>
          <w:p w:rsidR="00366518" w:rsidRPr="00E51C9D" w:rsidRDefault="00366518" w:rsidP="00366518">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сооружений, строений и сооружений от границы, отделяющей земельный участок от территории общего пользования  </w:t>
            </w:r>
          </w:p>
        </w:tc>
        <w:tc>
          <w:tcPr>
            <w:tcW w:w="992" w:type="dxa"/>
            <w:textDirection w:val="btLr"/>
            <w:vAlign w:val="center"/>
          </w:tcPr>
          <w:p w:rsidR="00366518" w:rsidRPr="00E51C9D" w:rsidRDefault="00366518" w:rsidP="00366518">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 смежных земельных участков</w:t>
            </w:r>
          </w:p>
        </w:tc>
        <w:tc>
          <w:tcPr>
            <w:tcW w:w="866" w:type="dxa"/>
            <w:textDirection w:val="btLr"/>
            <w:vAlign w:val="center"/>
          </w:tcPr>
          <w:p w:rsidR="00366518" w:rsidRPr="00E51C9D" w:rsidRDefault="00366518" w:rsidP="00366518">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1118" w:type="dxa"/>
            <w:textDirection w:val="btLr"/>
            <w:vAlign w:val="center"/>
          </w:tcPr>
          <w:p w:rsidR="00366518" w:rsidRPr="00E51C9D" w:rsidRDefault="00366518" w:rsidP="00366518">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851" w:type="dxa"/>
            <w:textDirection w:val="btLr"/>
            <w:vAlign w:val="center"/>
          </w:tcPr>
          <w:p w:rsidR="00366518" w:rsidRPr="00E51C9D" w:rsidRDefault="00366518" w:rsidP="00366518">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366518" w:rsidRPr="00E51C9D" w:rsidTr="002365E6">
        <w:trPr>
          <w:cantSplit/>
          <w:trHeight w:val="237"/>
          <w:jc w:val="center"/>
        </w:trPr>
        <w:tc>
          <w:tcPr>
            <w:tcW w:w="2694" w:type="dxa"/>
            <w:shd w:val="clear" w:color="auto" w:fill="auto"/>
            <w:vAlign w:val="center"/>
          </w:tcPr>
          <w:p w:rsidR="00366518" w:rsidRPr="00E51C9D" w:rsidRDefault="00366518" w:rsidP="00366518">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843" w:type="dxa"/>
            <w:shd w:val="clear" w:color="auto" w:fill="auto"/>
            <w:vAlign w:val="center"/>
          </w:tcPr>
          <w:p w:rsidR="00366518" w:rsidRPr="00E51C9D" w:rsidRDefault="00366518" w:rsidP="00366518">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992" w:type="dxa"/>
            <w:vAlign w:val="center"/>
          </w:tcPr>
          <w:p w:rsidR="00366518" w:rsidRPr="00E51C9D" w:rsidRDefault="00366518" w:rsidP="00366518">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1" w:type="dxa"/>
            <w:gridSpan w:val="2"/>
            <w:vAlign w:val="center"/>
          </w:tcPr>
          <w:p w:rsidR="00366518" w:rsidRPr="00E51C9D" w:rsidRDefault="00366518" w:rsidP="00366518">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260" w:type="dxa"/>
            <w:vAlign w:val="center"/>
          </w:tcPr>
          <w:p w:rsidR="00366518" w:rsidRPr="00E51C9D" w:rsidRDefault="00366518" w:rsidP="00366518">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992" w:type="dxa"/>
            <w:vAlign w:val="center"/>
          </w:tcPr>
          <w:p w:rsidR="00366518" w:rsidRPr="00E51C9D" w:rsidRDefault="00366518" w:rsidP="00366518">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866" w:type="dxa"/>
            <w:vAlign w:val="center"/>
          </w:tcPr>
          <w:p w:rsidR="00366518" w:rsidRPr="00E51C9D" w:rsidRDefault="00366518" w:rsidP="00366518">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1118" w:type="dxa"/>
            <w:vAlign w:val="center"/>
          </w:tcPr>
          <w:p w:rsidR="00366518" w:rsidRPr="00E51C9D" w:rsidRDefault="00366518" w:rsidP="00366518">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851" w:type="dxa"/>
            <w:vAlign w:val="center"/>
          </w:tcPr>
          <w:p w:rsidR="00366518" w:rsidRPr="00E51C9D" w:rsidRDefault="00366518" w:rsidP="00366518">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2365E6" w:rsidRPr="00E51C9D" w:rsidTr="002365E6">
        <w:trPr>
          <w:cantSplit/>
          <w:trHeight w:val="273"/>
          <w:jc w:val="center"/>
        </w:trPr>
        <w:tc>
          <w:tcPr>
            <w:tcW w:w="2694" w:type="dxa"/>
            <w:shd w:val="clear" w:color="auto" w:fill="auto"/>
          </w:tcPr>
          <w:p w:rsidR="002365E6" w:rsidRPr="00E51C9D" w:rsidRDefault="002365E6" w:rsidP="00673E8F">
            <w:pPr>
              <w:widowControl w:val="0"/>
              <w:ind w:left="31" w:firstLine="0"/>
              <w:rPr>
                <w:rFonts w:ascii="Times New Roman" w:hAnsi="Times New Roman" w:cs="Times New Roman"/>
                <w:sz w:val="24"/>
                <w:szCs w:val="24"/>
              </w:rPr>
            </w:pPr>
            <w:r w:rsidRPr="00E51C9D">
              <w:rPr>
                <w:rFonts w:ascii="Times New Roman" w:hAnsi="Times New Roman" w:cs="Times New Roman"/>
                <w:sz w:val="24"/>
                <w:szCs w:val="24"/>
              </w:rPr>
              <w:t>Обеспечение спортивно-зрелищных мероприятий</w:t>
            </w:r>
          </w:p>
        </w:tc>
        <w:tc>
          <w:tcPr>
            <w:tcW w:w="843" w:type="dxa"/>
            <w:shd w:val="clear" w:color="auto" w:fill="auto"/>
          </w:tcPr>
          <w:p w:rsidR="002365E6" w:rsidRPr="00E51C9D" w:rsidRDefault="002365E6" w:rsidP="00673E8F">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5.1.1</w:t>
            </w:r>
          </w:p>
        </w:tc>
        <w:tc>
          <w:tcPr>
            <w:tcW w:w="992" w:type="dxa"/>
            <w:vMerge w:val="restart"/>
            <w:vAlign w:val="center"/>
          </w:tcPr>
          <w:p w:rsidR="002365E6" w:rsidRPr="00E51C9D" w:rsidRDefault="002365E6" w:rsidP="002365E6">
            <w:pPr>
              <w:pStyle w:val="aff1"/>
              <w:ind w:firstLine="0"/>
              <w:jc w:val="center"/>
              <w:rPr>
                <w:color w:val="auto"/>
              </w:rPr>
            </w:pPr>
            <w:r w:rsidRPr="00E51C9D">
              <w:rPr>
                <w:color w:val="auto"/>
              </w:rPr>
              <w:t>500/</w:t>
            </w:r>
          </w:p>
          <w:p w:rsidR="002365E6" w:rsidRPr="00E51C9D" w:rsidRDefault="002365E6" w:rsidP="002365E6">
            <w:pPr>
              <w:pStyle w:val="aff1"/>
              <w:ind w:firstLine="0"/>
              <w:jc w:val="center"/>
              <w:rPr>
                <w:color w:val="auto"/>
              </w:rPr>
            </w:pPr>
            <w:r w:rsidRPr="00E51C9D">
              <w:rPr>
                <w:color w:val="auto"/>
                <w:lang w:val="en-US"/>
              </w:rPr>
              <w:t>5</w:t>
            </w:r>
            <w:r w:rsidRPr="00E51C9D">
              <w:rPr>
                <w:color w:val="auto"/>
              </w:rPr>
              <w:t>0000</w:t>
            </w:r>
          </w:p>
          <w:p w:rsidR="002365E6" w:rsidRPr="00E51C9D" w:rsidRDefault="002365E6" w:rsidP="002365E6">
            <w:pPr>
              <w:pStyle w:val="aff1"/>
              <w:ind w:firstLine="0"/>
              <w:jc w:val="center"/>
              <w:rPr>
                <w:color w:val="auto"/>
              </w:rPr>
            </w:pPr>
            <w:r w:rsidRPr="00E51C9D">
              <w:rPr>
                <w:color w:val="auto"/>
              </w:rPr>
              <w:t>кв.м</w:t>
            </w:r>
          </w:p>
        </w:tc>
        <w:tc>
          <w:tcPr>
            <w:tcW w:w="851" w:type="dxa"/>
            <w:gridSpan w:val="2"/>
            <w:vMerge w:val="restart"/>
            <w:vAlign w:val="center"/>
          </w:tcPr>
          <w:p w:rsidR="002365E6" w:rsidRPr="00E51C9D" w:rsidRDefault="002365E6" w:rsidP="002365E6">
            <w:pPr>
              <w:pStyle w:val="aff1"/>
              <w:ind w:firstLine="0"/>
              <w:jc w:val="center"/>
              <w:rPr>
                <w:color w:val="auto"/>
              </w:rPr>
            </w:pPr>
            <w:r w:rsidRPr="00E51C9D">
              <w:rPr>
                <w:color w:val="auto"/>
              </w:rPr>
              <w:t>1</w:t>
            </w:r>
            <w:r w:rsidRPr="00E51C9D">
              <w:rPr>
                <w:color w:val="auto"/>
                <w:lang w:val="en-US"/>
              </w:rPr>
              <w:t>5</w:t>
            </w:r>
            <w:r w:rsidRPr="00E51C9D">
              <w:rPr>
                <w:color w:val="auto"/>
              </w:rPr>
              <w:t xml:space="preserve"> м</w:t>
            </w:r>
          </w:p>
        </w:tc>
        <w:tc>
          <w:tcPr>
            <w:tcW w:w="1260" w:type="dxa"/>
            <w:vMerge w:val="restart"/>
            <w:vAlign w:val="center"/>
          </w:tcPr>
          <w:p w:rsidR="002365E6" w:rsidRPr="00E51C9D" w:rsidRDefault="002365E6" w:rsidP="002365E6">
            <w:pPr>
              <w:pStyle w:val="aff1"/>
              <w:ind w:firstLine="0"/>
              <w:jc w:val="center"/>
              <w:rPr>
                <w:color w:val="auto"/>
              </w:rPr>
            </w:pPr>
            <w:r w:rsidRPr="00E51C9D">
              <w:rPr>
                <w:color w:val="auto"/>
              </w:rPr>
              <w:t>10 м</w:t>
            </w:r>
          </w:p>
        </w:tc>
        <w:tc>
          <w:tcPr>
            <w:tcW w:w="992" w:type="dxa"/>
            <w:vMerge w:val="restart"/>
            <w:vAlign w:val="center"/>
          </w:tcPr>
          <w:p w:rsidR="002365E6" w:rsidRPr="00E51C9D" w:rsidRDefault="002365E6" w:rsidP="002365E6">
            <w:pPr>
              <w:pStyle w:val="aff1"/>
              <w:ind w:firstLine="0"/>
              <w:jc w:val="center"/>
              <w:rPr>
                <w:color w:val="auto"/>
              </w:rPr>
            </w:pPr>
            <w:r w:rsidRPr="00E51C9D">
              <w:rPr>
                <w:color w:val="auto"/>
                <w:lang w:val="en-US"/>
              </w:rPr>
              <w:t>5</w:t>
            </w:r>
            <w:r w:rsidRPr="00E51C9D">
              <w:rPr>
                <w:color w:val="auto"/>
              </w:rPr>
              <w:t xml:space="preserve"> м</w:t>
            </w:r>
          </w:p>
        </w:tc>
        <w:tc>
          <w:tcPr>
            <w:tcW w:w="866" w:type="dxa"/>
            <w:vMerge w:val="restart"/>
            <w:vAlign w:val="center"/>
          </w:tcPr>
          <w:p w:rsidR="002365E6" w:rsidRPr="00E51C9D" w:rsidRDefault="002365E6" w:rsidP="002365E6">
            <w:pPr>
              <w:pStyle w:val="aff1"/>
              <w:ind w:firstLine="0"/>
              <w:jc w:val="center"/>
              <w:rPr>
                <w:color w:val="auto"/>
              </w:rPr>
            </w:pPr>
            <w:r w:rsidRPr="00E51C9D">
              <w:rPr>
                <w:color w:val="auto"/>
              </w:rPr>
              <w:t>2</w:t>
            </w:r>
          </w:p>
        </w:tc>
        <w:tc>
          <w:tcPr>
            <w:tcW w:w="1118" w:type="dxa"/>
            <w:vMerge w:val="restart"/>
            <w:vAlign w:val="center"/>
          </w:tcPr>
          <w:p w:rsidR="002365E6" w:rsidRPr="00E51C9D" w:rsidRDefault="002365E6" w:rsidP="002365E6">
            <w:pPr>
              <w:pStyle w:val="aff1"/>
              <w:ind w:firstLine="0"/>
              <w:jc w:val="center"/>
              <w:rPr>
                <w:color w:val="auto"/>
              </w:rPr>
            </w:pPr>
            <w:r w:rsidRPr="00E51C9D">
              <w:rPr>
                <w:color w:val="auto"/>
              </w:rPr>
              <w:t>12 м</w:t>
            </w:r>
          </w:p>
          <w:p w:rsidR="002365E6" w:rsidRPr="00E51C9D" w:rsidRDefault="002365E6" w:rsidP="002365E6">
            <w:pPr>
              <w:pStyle w:val="aff1"/>
              <w:ind w:firstLine="0"/>
              <w:jc w:val="center"/>
              <w:rPr>
                <w:color w:val="auto"/>
              </w:rPr>
            </w:pPr>
          </w:p>
        </w:tc>
        <w:tc>
          <w:tcPr>
            <w:tcW w:w="851" w:type="dxa"/>
            <w:vMerge w:val="restart"/>
            <w:vAlign w:val="center"/>
          </w:tcPr>
          <w:p w:rsidR="002365E6" w:rsidRPr="00E51C9D" w:rsidRDefault="002365E6" w:rsidP="002365E6">
            <w:pPr>
              <w:pStyle w:val="aff1"/>
              <w:ind w:firstLine="0"/>
              <w:jc w:val="center"/>
              <w:rPr>
                <w:color w:val="auto"/>
              </w:rPr>
            </w:pPr>
            <w:r w:rsidRPr="00E51C9D">
              <w:rPr>
                <w:color w:val="auto"/>
                <w:lang w:val="en-US"/>
              </w:rPr>
              <w:t>5</w:t>
            </w:r>
            <w:r w:rsidRPr="00E51C9D">
              <w:rPr>
                <w:color w:val="auto"/>
              </w:rPr>
              <w:t>0%</w:t>
            </w:r>
          </w:p>
        </w:tc>
      </w:tr>
      <w:tr w:rsidR="002365E6" w:rsidRPr="00E51C9D" w:rsidTr="002365E6">
        <w:trPr>
          <w:cantSplit/>
          <w:trHeight w:val="300"/>
          <w:jc w:val="center"/>
        </w:trPr>
        <w:tc>
          <w:tcPr>
            <w:tcW w:w="2694" w:type="dxa"/>
            <w:shd w:val="clear" w:color="auto" w:fill="auto"/>
          </w:tcPr>
          <w:p w:rsidR="002365E6" w:rsidRPr="00E51C9D" w:rsidRDefault="002365E6" w:rsidP="00673E8F">
            <w:pPr>
              <w:widowControl w:val="0"/>
              <w:ind w:left="31" w:firstLine="0"/>
              <w:rPr>
                <w:rFonts w:ascii="Times New Roman" w:hAnsi="Times New Roman" w:cs="Times New Roman"/>
                <w:sz w:val="24"/>
                <w:szCs w:val="24"/>
              </w:rPr>
            </w:pPr>
            <w:r w:rsidRPr="00E51C9D">
              <w:rPr>
                <w:rFonts w:ascii="Times New Roman" w:hAnsi="Times New Roman" w:cs="Times New Roman"/>
                <w:sz w:val="24"/>
                <w:szCs w:val="24"/>
              </w:rPr>
              <w:t>Обеспечение занятий спортом в помещениях</w:t>
            </w:r>
          </w:p>
        </w:tc>
        <w:tc>
          <w:tcPr>
            <w:tcW w:w="843" w:type="dxa"/>
            <w:shd w:val="clear" w:color="auto" w:fill="auto"/>
          </w:tcPr>
          <w:p w:rsidR="002365E6" w:rsidRPr="00E51C9D" w:rsidRDefault="002365E6" w:rsidP="00673E8F">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5.1.2</w:t>
            </w:r>
          </w:p>
        </w:tc>
        <w:tc>
          <w:tcPr>
            <w:tcW w:w="992" w:type="dxa"/>
            <w:vMerge/>
          </w:tcPr>
          <w:p w:rsidR="002365E6" w:rsidRPr="00E51C9D" w:rsidRDefault="002365E6" w:rsidP="00366518">
            <w:pPr>
              <w:pStyle w:val="aff1"/>
              <w:ind w:firstLine="0"/>
              <w:jc w:val="center"/>
              <w:rPr>
                <w:color w:val="auto"/>
              </w:rPr>
            </w:pPr>
          </w:p>
        </w:tc>
        <w:tc>
          <w:tcPr>
            <w:tcW w:w="851" w:type="dxa"/>
            <w:gridSpan w:val="2"/>
            <w:vMerge/>
          </w:tcPr>
          <w:p w:rsidR="002365E6" w:rsidRPr="00E51C9D" w:rsidRDefault="002365E6" w:rsidP="00366518">
            <w:pPr>
              <w:pStyle w:val="aff1"/>
              <w:ind w:firstLine="0"/>
              <w:jc w:val="center"/>
              <w:rPr>
                <w:color w:val="auto"/>
              </w:rPr>
            </w:pPr>
          </w:p>
        </w:tc>
        <w:tc>
          <w:tcPr>
            <w:tcW w:w="1260" w:type="dxa"/>
            <w:vMerge/>
          </w:tcPr>
          <w:p w:rsidR="002365E6" w:rsidRPr="00E51C9D" w:rsidRDefault="002365E6" w:rsidP="00CA2D5D">
            <w:pPr>
              <w:pStyle w:val="aff1"/>
              <w:ind w:firstLine="0"/>
              <w:jc w:val="center"/>
              <w:rPr>
                <w:color w:val="auto"/>
              </w:rPr>
            </w:pPr>
          </w:p>
        </w:tc>
        <w:tc>
          <w:tcPr>
            <w:tcW w:w="992" w:type="dxa"/>
            <w:vMerge/>
          </w:tcPr>
          <w:p w:rsidR="002365E6" w:rsidRPr="00E51C9D" w:rsidRDefault="002365E6" w:rsidP="00366518">
            <w:pPr>
              <w:pStyle w:val="aff1"/>
              <w:ind w:firstLine="0"/>
              <w:jc w:val="center"/>
              <w:rPr>
                <w:color w:val="auto"/>
                <w:lang w:val="en-US"/>
              </w:rPr>
            </w:pPr>
          </w:p>
        </w:tc>
        <w:tc>
          <w:tcPr>
            <w:tcW w:w="866" w:type="dxa"/>
            <w:vMerge/>
          </w:tcPr>
          <w:p w:rsidR="002365E6" w:rsidRPr="00E51C9D" w:rsidRDefault="002365E6" w:rsidP="00366518">
            <w:pPr>
              <w:pStyle w:val="aff1"/>
              <w:ind w:firstLine="0"/>
              <w:jc w:val="center"/>
              <w:rPr>
                <w:color w:val="auto"/>
              </w:rPr>
            </w:pPr>
          </w:p>
        </w:tc>
        <w:tc>
          <w:tcPr>
            <w:tcW w:w="1118" w:type="dxa"/>
            <w:vMerge/>
          </w:tcPr>
          <w:p w:rsidR="002365E6" w:rsidRPr="00E51C9D" w:rsidRDefault="002365E6" w:rsidP="00366518">
            <w:pPr>
              <w:pStyle w:val="aff1"/>
              <w:ind w:firstLine="0"/>
              <w:jc w:val="center"/>
              <w:rPr>
                <w:color w:val="auto"/>
              </w:rPr>
            </w:pPr>
          </w:p>
        </w:tc>
        <w:tc>
          <w:tcPr>
            <w:tcW w:w="851" w:type="dxa"/>
            <w:vMerge/>
          </w:tcPr>
          <w:p w:rsidR="002365E6" w:rsidRPr="00E51C9D" w:rsidRDefault="002365E6" w:rsidP="00366518">
            <w:pPr>
              <w:pStyle w:val="aff1"/>
              <w:ind w:firstLine="0"/>
              <w:jc w:val="center"/>
              <w:rPr>
                <w:color w:val="auto"/>
                <w:lang w:val="en-US"/>
              </w:rPr>
            </w:pPr>
          </w:p>
        </w:tc>
      </w:tr>
      <w:tr w:rsidR="002365E6" w:rsidRPr="00E51C9D" w:rsidTr="002365E6">
        <w:trPr>
          <w:cantSplit/>
          <w:trHeight w:val="300"/>
          <w:jc w:val="center"/>
        </w:trPr>
        <w:tc>
          <w:tcPr>
            <w:tcW w:w="2694" w:type="dxa"/>
            <w:shd w:val="clear" w:color="auto" w:fill="auto"/>
          </w:tcPr>
          <w:p w:rsidR="002365E6" w:rsidRPr="00E51C9D" w:rsidRDefault="002365E6" w:rsidP="00673E8F">
            <w:pPr>
              <w:widowControl w:val="0"/>
              <w:ind w:left="31" w:firstLine="0"/>
              <w:rPr>
                <w:rFonts w:ascii="Times New Roman" w:hAnsi="Times New Roman" w:cs="Times New Roman"/>
                <w:sz w:val="24"/>
                <w:szCs w:val="24"/>
              </w:rPr>
            </w:pPr>
            <w:r w:rsidRPr="00E51C9D">
              <w:rPr>
                <w:rFonts w:ascii="Times New Roman" w:hAnsi="Times New Roman" w:cs="Times New Roman"/>
                <w:sz w:val="24"/>
                <w:szCs w:val="24"/>
              </w:rPr>
              <w:t>Площадки для занятий спортом</w:t>
            </w:r>
          </w:p>
        </w:tc>
        <w:tc>
          <w:tcPr>
            <w:tcW w:w="843" w:type="dxa"/>
            <w:shd w:val="clear" w:color="auto" w:fill="auto"/>
          </w:tcPr>
          <w:p w:rsidR="002365E6" w:rsidRPr="00E51C9D" w:rsidRDefault="002365E6" w:rsidP="00673E8F">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5.1.3</w:t>
            </w:r>
          </w:p>
        </w:tc>
        <w:tc>
          <w:tcPr>
            <w:tcW w:w="992" w:type="dxa"/>
            <w:vMerge/>
          </w:tcPr>
          <w:p w:rsidR="002365E6" w:rsidRPr="00E51C9D" w:rsidRDefault="002365E6" w:rsidP="00366518">
            <w:pPr>
              <w:pStyle w:val="aff1"/>
              <w:ind w:firstLine="0"/>
              <w:jc w:val="center"/>
              <w:rPr>
                <w:color w:val="auto"/>
              </w:rPr>
            </w:pPr>
          </w:p>
        </w:tc>
        <w:tc>
          <w:tcPr>
            <w:tcW w:w="851" w:type="dxa"/>
            <w:gridSpan w:val="2"/>
            <w:vMerge/>
          </w:tcPr>
          <w:p w:rsidR="002365E6" w:rsidRPr="00E51C9D" w:rsidRDefault="002365E6" w:rsidP="00366518">
            <w:pPr>
              <w:pStyle w:val="aff1"/>
              <w:ind w:firstLine="0"/>
              <w:jc w:val="center"/>
              <w:rPr>
                <w:color w:val="auto"/>
              </w:rPr>
            </w:pPr>
          </w:p>
        </w:tc>
        <w:tc>
          <w:tcPr>
            <w:tcW w:w="1260" w:type="dxa"/>
            <w:vMerge/>
          </w:tcPr>
          <w:p w:rsidR="002365E6" w:rsidRPr="00E51C9D" w:rsidRDefault="002365E6" w:rsidP="00CA2D5D">
            <w:pPr>
              <w:pStyle w:val="aff1"/>
              <w:ind w:firstLine="0"/>
              <w:jc w:val="center"/>
              <w:rPr>
                <w:color w:val="auto"/>
              </w:rPr>
            </w:pPr>
          </w:p>
        </w:tc>
        <w:tc>
          <w:tcPr>
            <w:tcW w:w="992" w:type="dxa"/>
            <w:vMerge/>
          </w:tcPr>
          <w:p w:rsidR="002365E6" w:rsidRPr="00E51C9D" w:rsidRDefault="002365E6" w:rsidP="00366518">
            <w:pPr>
              <w:pStyle w:val="aff1"/>
              <w:ind w:firstLine="0"/>
              <w:jc w:val="center"/>
              <w:rPr>
                <w:color w:val="auto"/>
                <w:lang w:val="en-US"/>
              </w:rPr>
            </w:pPr>
          </w:p>
        </w:tc>
        <w:tc>
          <w:tcPr>
            <w:tcW w:w="866" w:type="dxa"/>
            <w:vMerge/>
          </w:tcPr>
          <w:p w:rsidR="002365E6" w:rsidRPr="00E51C9D" w:rsidRDefault="002365E6" w:rsidP="00366518">
            <w:pPr>
              <w:pStyle w:val="aff1"/>
              <w:ind w:firstLine="0"/>
              <w:jc w:val="center"/>
              <w:rPr>
                <w:color w:val="auto"/>
              </w:rPr>
            </w:pPr>
          </w:p>
        </w:tc>
        <w:tc>
          <w:tcPr>
            <w:tcW w:w="1118" w:type="dxa"/>
            <w:vMerge/>
          </w:tcPr>
          <w:p w:rsidR="002365E6" w:rsidRPr="00E51C9D" w:rsidRDefault="002365E6" w:rsidP="00366518">
            <w:pPr>
              <w:pStyle w:val="aff1"/>
              <w:ind w:firstLine="0"/>
              <w:jc w:val="center"/>
              <w:rPr>
                <w:color w:val="auto"/>
              </w:rPr>
            </w:pPr>
          </w:p>
        </w:tc>
        <w:tc>
          <w:tcPr>
            <w:tcW w:w="851" w:type="dxa"/>
            <w:vMerge/>
          </w:tcPr>
          <w:p w:rsidR="002365E6" w:rsidRPr="00E51C9D" w:rsidRDefault="002365E6" w:rsidP="00366518">
            <w:pPr>
              <w:pStyle w:val="aff1"/>
              <w:ind w:firstLine="0"/>
              <w:jc w:val="center"/>
              <w:rPr>
                <w:color w:val="auto"/>
                <w:lang w:val="en-US"/>
              </w:rPr>
            </w:pPr>
          </w:p>
        </w:tc>
      </w:tr>
      <w:tr w:rsidR="002365E6" w:rsidRPr="00E51C9D" w:rsidTr="002365E6">
        <w:trPr>
          <w:cantSplit/>
          <w:trHeight w:val="240"/>
          <w:jc w:val="center"/>
        </w:trPr>
        <w:tc>
          <w:tcPr>
            <w:tcW w:w="2694" w:type="dxa"/>
            <w:shd w:val="clear" w:color="auto" w:fill="auto"/>
          </w:tcPr>
          <w:p w:rsidR="002365E6" w:rsidRPr="00E51C9D" w:rsidRDefault="002365E6" w:rsidP="00673E8F">
            <w:pPr>
              <w:widowControl w:val="0"/>
              <w:ind w:left="31" w:firstLine="0"/>
              <w:rPr>
                <w:rFonts w:ascii="Times New Roman" w:hAnsi="Times New Roman" w:cs="Times New Roman"/>
                <w:sz w:val="24"/>
                <w:szCs w:val="24"/>
              </w:rPr>
            </w:pPr>
            <w:r w:rsidRPr="00E51C9D">
              <w:rPr>
                <w:rFonts w:ascii="Times New Roman" w:hAnsi="Times New Roman" w:cs="Times New Roman"/>
                <w:sz w:val="24"/>
                <w:szCs w:val="24"/>
              </w:rPr>
              <w:t>Оборудованные площадки для занятий спортом</w:t>
            </w:r>
          </w:p>
        </w:tc>
        <w:tc>
          <w:tcPr>
            <w:tcW w:w="843" w:type="dxa"/>
            <w:shd w:val="clear" w:color="auto" w:fill="auto"/>
          </w:tcPr>
          <w:p w:rsidR="002365E6" w:rsidRPr="00E51C9D" w:rsidRDefault="002365E6" w:rsidP="00673E8F">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5.1.4</w:t>
            </w:r>
          </w:p>
        </w:tc>
        <w:tc>
          <w:tcPr>
            <w:tcW w:w="992" w:type="dxa"/>
            <w:vMerge/>
          </w:tcPr>
          <w:p w:rsidR="002365E6" w:rsidRPr="00E51C9D" w:rsidRDefault="002365E6" w:rsidP="00366518">
            <w:pPr>
              <w:pStyle w:val="aff1"/>
              <w:ind w:firstLine="0"/>
              <w:jc w:val="center"/>
              <w:rPr>
                <w:color w:val="auto"/>
              </w:rPr>
            </w:pPr>
          </w:p>
        </w:tc>
        <w:tc>
          <w:tcPr>
            <w:tcW w:w="851" w:type="dxa"/>
            <w:gridSpan w:val="2"/>
            <w:vMerge/>
          </w:tcPr>
          <w:p w:rsidR="002365E6" w:rsidRPr="00E51C9D" w:rsidRDefault="002365E6" w:rsidP="00366518">
            <w:pPr>
              <w:pStyle w:val="aff1"/>
              <w:ind w:firstLine="0"/>
              <w:jc w:val="center"/>
              <w:rPr>
                <w:color w:val="auto"/>
              </w:rPr>
            </w:pPr>
          </w:p>
        </w:tc>
        <w:tc>
          <w:tcPr>
            <w:tcW w:w="1260" w:type="dxa"/>
            <w:vMerge/>
          </w:tcPr>
          <w:p w:rsidR="002365E6" w:rsidRPr="00E51C9D" w:rsidRDefault="002365E6" w:rsidP="00CA2D5D">
            <w:pPr>
              <w:pStyle w:val="aff1"/>
              <w:ind w:firstLine="0"/>
              <w:jc w:val="center"/>
              <w:rPr>
                <w:color w:val="auto"/>
              </w:rPr>
            </w:pPr>
          </w:p>
        </w:tc>
        <w:tc>
          <w:tcPr>
            <w:tcW w:w="992" w:type="dxa"/>
            <w:vMerge/>
          </w:tcPr>
          <w:p w:rsidR="002365E6" w:rsidRPr="00E51C9D" w:rsidRDefault="002365E6" w:rsidP="00366518">
            <w:pPr>
              <w:pStyle w:val="aff1"/>
              <w:ind w:firstLine="0"/>
              <w:jc w:val="center"/>
              <w:rPr>
                <w:color w:val="auto"/>
                <w:lang w:val="en-US"/>
              </w:rPr>
            </w:pPr>
          </w:p>
        </w:tc>
        <w:tc>
          <w:tcPr>
            <w:tcW w:w="866" w:type="dxa"/>
            <w:vMerge/>
          </w:tcPr>
          <w:p w:rsidR="002365E6" w:rsidRPr="00E51C9D" w:rsidRDefault="002365E6" w:rsidP="00366518">
            <w:pPr>
              <w:pStyle w:val="aff1"/>
              <w:ind w:firstLine="0"/>
              <w:jc w:val="center"/>
              <w:rPr>
                <w:color w:val="auto"/>
              </w:rPr>
            </w:pPr>
          </w:p>
        </w:tc>
        <w:tc>
          <w:tcPr>
            <w:tcW w:w="1118" w:type="dxa"/>
            <w:vMerge/>
          </w:tcPr>
          <w:p w:rsidR="002365E6" w:rsidRPr="00E51C9D" w:rsidRDefault="002365E6" w:rsidP="00366518">
            <w:pPr>
              <w:pStyle w:val="aff1"/>
              <w:ind w:firstLine="0"/>
              <w:jc w:val="center"/>
              <w:rPr>
                <w:color w:val="auto"/>
              </w:rPr>
            </w:pPr>
          </w:p>
        </w:tc>
        <w:tc>
          <w:tcPr>
            <w:tcW w:w="851" w:type="dxa"/>
            <w:vMerge/>
          </w:tcPr>
          <w:p w:rsidR="002365E6" w:rsidRPr="00E51C9D" w:rsidRDefault="002365E6" w:rsidP="00366518">
            <w:pPr>
              <w:pStyle w:val="aff1"/>
              <w:ind w:firstLine="0"/>
              <w:jc w:val="center"/>
              <w:rPr>
                <w:color w:val="auto"/>
                <w:lang w:val="en-US"/>
              </w:rPr>
            </w:pPr>
          </w:p>
        </w:tc>
      </w:tr>
      <w:tr w:rsidR="002365E6" w:rsidRPr="00E51C9D" w:rsidTr="002365E6">
        <w:trPr>
          <w:cantSplit/>
          <w:trHeight w:val="240"/>
          <w:jc w:val="center"/>
        </w:trPr>
        <w:tc>
          <w:tcPr>
            <w:tcW w:w="2694" w:type="dxa"/>
            <w:shd w:val="clear" w:color="auto" w:fill="auto"/>
          </w:tcPr>
          <w:p w:rsidR="002365E6" w:rsidRPr="00E51C9D" w:rsidRDefault="002365E6" w:rsidP="00673E8F">
            <w:pPr>
              <w:widowControl w:val="0"/>
              <w:ind w:left="31" w:firstLine="0"/>
              <w:rPr>
                <w:rFonts w:ascii="Times New Roman" w:hAnsi="Times New Roman" w:cs="Times New Roman"/>
                <w:sz w:val="24"/>
                <w:szCs w:val="24"/>
              </w:rPr>
            </w:pPr>
            <w:r w:rsidRPr="00E51C9D">
              <w:rPr>
                <w:rFonts w:ascii="Times New Roman" w:hAnsi="Times New Roman" w:cs="Times New Roman"/>
                <w:sz w:val="24"/>
                <w:szCs w:val="24"/>
              </w:rPr>
              <w:t>Спортивные базы</w:t>
            </w:r>
          </w:p>
        </w:tc>
        <w:tc>
          <w:tcPr>
            <w:tcW w:w="843" w:type="dxa"/>
            <w:shd w:val="clear" w:color="auto" w:fill="auto"/>
          </w:tcPr>
          <w:p w:rsidR="002365E6" w:rsidRPr="00E51C9D" w:rsidRDefault="002365E6" w:rsidP="00673E8F">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5.1.5</w:t>
            </w:r>
          </w:p>
        </w:tc>
        <w:tc>
          <w:tcPr>
            <w:tcW w:w="992" w:type="dxa"/>
            <w:vMerge/>
          </w:tcPr>
          <w:p w:rsidR="002365E6" w:rsidRPr="00E51C9D" w:rsidRDefault="002365E6" w:rsidP="00366518">
            <w:pPr>
              <w:pStyle w:val="aff1"/>
              <w:ind w:firstLine="0"/>
              <w:jc w:val="center"/>
              <w:rPr>
                <w:color w:val="auto"/>
              </w:rPr>
            </w:pPr>
          </w:p>
        </w:tc>
        <w:tc>
          <w:tcPr>
            <w:tcW w:w="851" w:type="dxa"/>
            <w:gridSpan w:val="2"/>
            <w:vMerge/>
          </w:tcPr>
          <w:p w:rsidR="002365E6" w:rsidRPr="00E51C9D" w:rsidRDefault="002365E6" w:rsidP="00366518">
            <w:pPr>
              <w:pStyle w:val="aff1"/>
              <w:ind w:firstLine="0"/>
              <w:jc w:val="center"/>
              <w:rPr>
                <w:color w:val="auto"/>
              </w:rPr>
            </w:pPr>
          </w:p>
        </w:tc>
        <w:tc>
          <w:tcPr>
            <w:tcW w:w="1260" w:type="dxa"/>
            <w:vMerge/>
          </w:tcPr>
          <w:p w:rsidR="002365E6" w:rsidRPr="00E51C9D" w:rsidRDefault="002365E6" w:rsidP="00CA2D5D">
            <w:pPr>
              <w:pStyle w:val="aff1"/>
              <w:ind w:firstLine="0"/>
              <w:jc w:val="center"/>
              <w:rPr>
                <w:color w:val="auto"/>
              </w:rPr>
            </w:pPr>
          </w:p>
        </w:tc>
        <w:tc>
          <w:tcPr>
            <w:tcW w:w="992" w:type="dxa"/>
            <w:vMerge/>
          </w:tcPr>
          <w:p w:rsidR="002365E6" w:rsidRPr="00E51C9D" w:rsidRDefault="002365E6" w:rsidP="00366518">
            <w:pPr>
              <w:pStyle w:val="aff1"/>
              <w:ind w:firstLine="0"/>
              <w:jc w:val="center"/>
              <w:rPr>
                <w:color w:val="auto"/>
                <w:lang w:val="en-US"/>
              </w:rPr>
            </w:pPr>
          </w:p>
        </w:tc>
        <w:tc>
          <w:tcPr>
            <w:tcW w:w="866" w:type="dxa"/>
            <w:vMerge/>
          </w:tcPr>
          <w:p w:rsidR="002365E6" w:rsidRPr="00E51C9D" w:rsidRDefault="002365E6" w:rsidP="00366518">
            <w:pPr>
              <w:pStyle w:val="aff1"/>
              <w:ind w:firstLine="0"/>
              <w:jc w:val="center"/>
              <w:rPr>
                <w:color w:val="auto"/>
              </w:rPr>
            </w:pPr>
          </w:p>
        </w:tc>
        <w:tc>
          <w:tcPr>
            <w:tcW w:w="1118" w:type="dxa"/>
            <w:vMerge/>
          </w:tcPr>
          <w:p w:rsidR="002365E6" w:rsidRPr="00E51C9D" w:rsidRDefault="002365E6" w:rsidP="00366518">
            <w:pPr>
              <w:pStyle w:val="aff1"/>
              <w:ind w:firstLine="0"/>
              <w:jc w:val="center"/>
              <w:rPr>
                <w:color w:val="auto"/>
              </w:rPr>
            </w:pPr>
          </w:p>
        </w:tc>
        <w:tc>
          <w:tcPr>
            <w:tcW w:w="851" w:type="dxa"/>
            <w:vMerge/>
          </w:tcPr>
          <w:p w:rsidR="002365E6" w:rsidRPr="00E51C9D" w:rsidRDefault="002365E6" w:rsidP="00366518">
            <w:pPr>
              <w:pStyle w:val="aff1"/>
              <w:ind w:firstLine="0"/>
              <w:jc w:val="center"/>
              <w:rPr>
                <w:color w:val="auto"/>
                <w:lang w:val="en-US"/>
              </w:rPr>
            </w:pPr>
          </w:p>
        </w:tc>
      </w:tr>
      <w:tr w:rsidR="002365E6" w:rsidRPr="00E51C9D" w:rsidTr="002365E6">
        <w:trPr>
          <w:cantSplit/>
          <w:trHeight w:val="240"/>
          <w:jc w:val="center"/>
        </w:trPr>
        <w:tc>
          <w:tcPr>
            <w:tcW w:w="2694" w:type="dxa"/>
            <w:shd w:val="clear" w:color="auto" w:fill="auto"/>
          </w:tcPr>
          <w:p w:rsidR="002365E6" w:rsidRPr="00E51C9D" w:rsidRDefault="002365E6" w:rsidP="00673E8F">
            <w:pPr>
              <w:widowControl w:val="0"/>
              <w:ind w:left="31" w:firstLine="0"/>
              <w:rPr>
                <w:rFonts w:ascii="Times New Roman" w:hAnsi="Times New Roman" w:cs="Times New Roman"/>
                <w:sz w:val="24"/>
                <w:szCs w:val="24"/>
              </w:rPr>
            </w:pPr>
            <w:r w:rsidRPr="00E51C9D">
              <w:rPr>
                <w:rFonts w:ascii="Times New Roman" w:hAnsi="Times New Roman" w:cs="Times New Roman"/>
                <w:sz w:val="24"/>
                <w:szCs w:val="24"/>
              </w:rPr>
              <w:t>Туристическое обслуживание</w:t>
            </w:r>
          </w:p>
        </w:tc>
        <w:tc>
          <w:tcPr>
            <w:tcW w:w="843" w:type="dxa"/>
            <w:shd w:val="clear" w:color="auto" w:fill="auto"/>
          </w:tcPr>
          <w:p w:rsidR="002365E6" w:rsidRPr="00E51C9D" w:rsidRDefault="002365E6" w:rsidP="00673E8F">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5.2.1</w:t>
            </w:r>
          </w:p>
        </w:tc>
        <w:tc>
          <w:tcPr>
            <w:tcW w:w="992" w:type="dxa"/>
            <w:vMerge/>
          </w:tcPr>
          <w:p w:rsidR="002365E6" w:rsidRPr="00E51C9D" w:rsidRDefault="002365E6" w:rsidP="00366518">
            <w:pPr>
              <w:pStyle w:val="aff1"/>
              <w:ind w:firstLine="0"/>
              <w:jc w:val="center"/>
              <w:rPr>
                <w:color w:val="auto"/>
              </w:rPr>
            </w:pPr>
          </w:p>
        </w:tc>
        <w:tc>
          <w:tcPr>
            <w:tcW w:w="851" w:type="dxa"/>
            <w:gridSpan w:val="2"/>
            <w:vMerge/>
          </w:tcPr>
          <w:p w:rsidR="002365E6" w:rsidRPr="00E51C9D" w:rsidRDefault="002365E6" w:rsidP="00366518">
            <w:pPr>
              <w:pStyle w:val="aff1"/>
              <w:ind w:firstLine="0"/>
              <w:jc w:val="center"/>
              <w:rPr>
                <w:color w:val="auto"/>
              </w:rPr>
            </w:pPr>
          </w:p>
        </w:tc>
        <w:tc>
          <w:tcPr>
            <w:tcW w:w="1260" w:type="dxa"/>
            <w:vMerge/>
          </w:tcPr>
          <w:p w:rsidR="002365E6" w:rsidRPr="00E51C9D" w:rsidRDefault="002365E6" w:rsidP="00CA2D5D">
            <w:pPr>
              <w:pStyle w:val="aff1"/>
              <w:ind w:firstLine="0"/>
              <w:jc w:val="center"/>
              <w:rPr>
                <w:color w:val="auto"/>
              </w:rPr>
            </w:pPr>
          </w:p>
        </w:tc>
        <w:tc>
          <w:tcPr>
            <w:tcW w:w="992" w:type="dxa"/>
            <w:vMerge/>
          </w:tcPr>
          <w:p w:rsidR="002365E6" w:rsidRPr="00E51C9D" w:rsidRDefault="002365E6" w:rsidP="00366518">
            <w:pPr>
              <w:pStyle w:val="aff1"/>
              <w:ind w:firstLine="0"/>
              <w:jc w:val="center"/>
              <w:rPr>
                <w:color w:val="auto"/>
                <w:lang w:val="en-US"/>
              </w:rPr>
            </w:pPr>
          </w:p>
        </w:tc>
        <w:tc>
          <w:tcPr>
            <w:tcW w:w="866" w:type="dxa"/>
            <w:vMerge/>
          </w:tcPr>
          <w:p w:rsidR="002365E6" w:rsidRPr="00E51C9D" w:rsidRDefault="002365E6" w:rsidP="00366518">
            <w:pPr>
              <w:pStyle w:val="aff1"/>
              <w:ind w:firstLine="0"/>
              <w:jc w:val="center"/>
              <w:rPr>
                <w:color w:val="auto"/>
              </w:rPr>
            </w:pPr>
          </w:p>
        </w:tc>
        <w:tc>
          <w:tcPr>
            <w:tcW w:w="1118" w:type="dxa"/>
            <w:vMerge/>
          </w:tcPr>
          <w:p w:rsidR="002365E6" w:rsidRPr="00E51C9D" w:rsidRDefault="002365E6" w:rsidP="00366518">
            <w:pPr>
              <w:pStyle w:val="aff1"/>
              <w:ind w:firstLine="0"/>
              <w:jc w:val="center"/>
              <w:rPr>
                <w:color w:val="auto"/>
              </w:rPr>
            </w:pPr>
          </w:p>
        </w:tc>
        <w:tc>
          <w:tcPr>
            <w:tcW w:w="851" w:type="dxa"/>
            <w:vMerge/>
          </w:tcPr>
          <w:p w:rsidR="002365E6" w:rsidRPr="00E51C9D" w:rsidRDefault="002365E6" w:rsidP="00366518">
            <w:pPr>
              <w:pStyle w:val="aff1"/>
              <w:ind w:firstLine="0"/>
              <w:jc w:val="center"/>
              <w:rPr>
                <w:color w:val="auto"/>
                <w:lang w:val="en-US"/>
              </w:rPr>
            </w:pPr>
          </w:p>
        </w:tc>
      </w:tr>
      <w:tr w:rsidR="002365E6" w:rsidRPr="00E51C9D" w:rsidTr="002365E6">
        <w:trPr>
          <w:cantSplit/>
          <w:trHeight w:val="485"/>
          <w:jc w:val="center"/>
        </w:trPr>
        <w:tc>
          <w:tcPr>
            <w:tcW w:w="2694" w:type="dxa"/>
            <w:shd w:val="clear" w:color="auto" w:fill="auto"/>
          </w:tcPr>
          <w:p w:rsidR="002365E6" w:rsidRPr="00E51C9D" w:rsidRDefault="002365E6" w:rsidP="00366518">
            <w:pPr>
              <w:pStyle w:val="aff1"/>
              <w:ind w:firstLine="0"/>
              <w:rPr>
                <w:color w:val="auto"/>
              </w:rPr>
            </w:pPr>
            <w:r w:rsidRPr="00E51C9D">
              <w:rPr>
                <w:color w:val="auto"/>
              </w:rPr>
              <w:t>Природно-познавательный туризм</w:t>
            </w:r>
          </w:p>
        </w:tc>
        <w:tc>
          <w:tcPr>
            <w:tcW w:w="843" w:type="dxa"/>
            <w:shd w:val="clear" w:color="auto" w:fill="auto"/>
          </w:tcPr>
          <w:p w:rsidR="002365E6" w:rsidRPr="00E51C9D" w:rsidRDefault="002365E6" w:rsidP="00366518">
            <w:pPr>
              <w:pStyle w:val="aff1"/>
              <w:ind w:firstLine="0"/>
              <w:jc w:val="center"/>
              <w:rPr>
                <w:color w:val="auto"/>
              </w:rPr>
            </w:pPr>
            <w:r w:rsidRPr="00E51C9D">
              <w:rPr>
                <w:color w:val="auto"/>
              </w:rPr>
              <w:t>5.2</w:t>
            </w:r>
          </w:p>
        </w:tc>
        <w:tc>
          <w:tcPr>
            <w:tcW w:w="992" w:type="dxa"/>
            <w:vMerge/>
          </w:tcPr>
          <w:p w:rsidR="002365E6" w:rsidRPr="00E51C9D" w:rsidRDefault="002365E6" w:rsidP="00617F7E">
            <w:pPr>
              <w:pStyle w:val="aff1"/>
              <w:ind w:firstLine="0"/>
              <w:jc w:val="center"/>
              <w:rPr>
                <w:color w:val="auto"/>
              </w:rPr>
            </w:pPr>
          </w:p>
        </w:tc>
        <w:tc>
          <w:tcPr>
            <w:tcW w:w="851" w:type="dxa"/>
            <w:gridSpan w:val="2"/>
            <w:vMerge/>
          </w:tcPr>
          <w:p w:rsidR="002365E6" w:rsidRPr="00E51C9D" w:rsidRDefault="002365E6" w:rsidP="00617F7E">
            <w:pPr>
              <w:pStyle w:val="aff1"/>
              <w:ind w:firstLine="0"/>
              <w:jc w:val="center"/>
              <w:rPr>
                <w:color w:val="auto"/>
              </w:rPr>
            </w:pPr>
          </w:p>
        </w:tc>
        <w:tc>
          <w:tcPr>
            <w:tcW w:w="1260" w:type="dxa"/>
            <w:vMerge/>
          </w:tcPr>
          <w:p w:rsidR="002365E6" w:rsidRPr="00E51C9D" w:rsidRDefault="002365E6" w:rsidP="00617F7E">
            <w:pPr>
              <w:pStyle w:val="aff1"/>
              <w:ind w:firstLine="0"/>
              <w:jc w:val="center"/>
              <w:rPr>
                <w:color w:val="auto"/>
              </w:rPr>
            </w:pPr>
          </w:p>
        </w:tc>
        <w:tc>
          <w:tcPr>
            <w:tcW w:w="992" w:type="dxa"/>
            <w:vMerge/>
          </w:tcPr>
          <w:p w:rsidR="002365E6" w:rsidRPr="00E51C9D" w:rsidRDefault="002365E6" w:rsidP="00617F7E">
            <w:pPr>
              <w:pStyle w:val="aff1"/>
              <w:ind w:firstLine="0"/>
              <w:jc w:val="center"/>
              <w:rPr>
                <w:color w:val="auto"/>
              </w:rPr>
            </w:pPr>
          </w:p>
        </w:tc>
        <w:tc>
          <w:tcPr>
            <w:tcW w:w="866" w:type="dxa"/>
            <w:vMerge/>
          </w:tcPr>
          <w:p w:rsidR="002365E6" w:rsidRPr="00E51C9D" w:rsidRDefault="002365E6" w:rsidP="00617F7E">
            <w:pPr>
              <w:pStyle w:val="aff1"/>
              <w:ind w:firstLine="0"/>
              <w:jc w:val="center"/>
              <w:rPr>
                <w:color w:val="auto"/>
              </w:rPr>
            </w:pPr>
          </w:p>
        </w:tc>
        <w:tc>
          <w:tcPr>
            <w:tcW w:w="1118" w:type="dxa"/>
            <w:vMerge/>
          </w:tcPr>
          <w:p w:rsidR="002365E6" w:rsidRPr="00E51C9D" w:rsidRDefault="002365E6" w:rsidP="00617F7E">
            <w:pPr>
              <w:pStyle w:val="aff1"/>
              <w:ind w:firstLine="0"/>
              <w:jc w:val="center"/>
              <w:rPr>
                <w:color w:val="auto"/>
              </w:rPr>
            </w:pPr>
          </w:p>
        </w:tc>
        <w:tc>
          <w:tcPr>
            <w:tcW w:w="851" w:type="dxa"/>
            <w:vMerge/>
          </w:tcPr>
          <w:p w:rsidR="002365E6" w:rsidRPr="00E51C9D" w:rsidRDefault="002365E6" w:rsidP="00617F7E">
            <w:pPr>
              <w:pStyle w:val="aff1"/>
              <w:ind w:firstLine="0"/>
              <w:jc w:val="center"/>
              <w:rPr>
                <w:color w:val="auto"/>
              </w:rPr>
            </w:pPr>
          </w:p>
        </w:tc>
      </w:tr>
      <w:tr w:rsidR="002365E6" w:rsidRPr="00E51C9D" w:rsidTr="002365E6">
        <w:trPr>
          <w:cantSplit/>
          <w:trHeight w:val="224"/>
          <w:jc w:val="center"/>
        </w:trPr>
        <w:tc>
          <w:tcPr>
            <w:tcW w:w="2694" w:type="dxa"/>
            <w:shd w:val="clear" w:color="auto" w:fill="auto"/>
          </w:tcPr>
          <w:p w:rsidR="002365E6" w:rsidRPr="00E51C9D" w:rsidRDefault="002365E6" w:rsidP="00366518">
            <w:pPr>
              <w:pStyle w:val="aff1"/>
              <w:ind w:firstLine="0"/>
              <w:rPr>
                <w:color w:val="auto"/>
              </w:rPr>
            </w:pPr>
            <w:r w:rsidRPr="00E51C9D">
              <w:rPr>
                <w:color w:val="auto"/>
              </w:rPr>
              <w:t>Охота и рыбалка</w:t>
            </w:r>
          </w:p>
        </w:tc>
        <w:tc>
          <w:tcPr>
            <w:tcW w:w="843" w:type="dxa"/>
            <w:shd w:val="clear" w:color="auto" w:fill="auto"/>
          </w:tcPr>
          <w:p w:rsidR="002365E6" w:rsidRPr="00E51C9D" w:rsidRDefault="002365E6" w:rsidP="00CA2D5D">
            <w:pPr>
              <w:pStyle w:val="aff1"/>
              <w:ind w:firstLine="0"/>
              <w:jc w:val="center"/>
              <w:rPr>
                <w:color w:val="auto"/>
              </w:rPr>
            </w:pPr>
            <w:r w:rsidRPr="00E51C9D">
              <w:rPr>
                <w:color w:val="auto"/>
              </w:rPr>
              <w:t>5.3</w:t>
            </w:r>
          </w:p>
        </w:tc>
        <w:tc>
          <w:tcPr>
            <w:tcW w:w="992" w:type="dxa"/>
            <w:vMerge/>
          </w:tcPr>
          <w:p w:rsidR="002365E6" w:rsidRPr="00E51C9D" w:rsidRDefault="002365E6" w:rsidP="00617F7E">
            <w:pPr>
              <w:pStyle w:val="aff1"/>
              <w:ind w:firstLine="0"/>
              <w:jc w:val="center"/>
              <w:rPr>
                <w:color w:val="auto"/>
              </w:rPr>
            </w:pPr>
          </w:p>
        </w:tc>
        <w:tc>
          <w:tcPr>
            <w:tcW w:w="851" w:type="dxa"/>
            <w:gridSpan w:val="2"/>
            <w:vMerge/>
          </w:tcPr>
          <w:p w:rsidR="002365E6" w:rsidRPr="00E51C9D" w:rsidRDefault="002365E6" w:rsidP="00617F7E">
            <w:pPr>
              <w:pStyle w:val="aff1"/>
              <w:ind w:firstLine="0"/>
              <w:jc w:val="center"/>
              <w:rPr>
                <w:color w:val="auto"/>
              </w:rPr>
            </w:pPr>
          </w:p>
        </w:tc>
        <w:tc>
          <w:tcPr>
            <w:tcW w:w="1260" w:type="dxa"/>
            <w:vMerge/>
          </w:tcPr>
          <w:p w:rsidR="002365E6" w:rsidRPr="00E51C9D" w:rsidRDefault="002365E6" w:rsidP="00617F7E">
            <w:pPr>
              <w:pStyle w:val="aff1"/>
              <w:ind w:firstLine="0"/>
              <w:jc w:val="center"/>
              <w:rPr>
                <w:color w:val="auto"/>
              </w:rPr>
            </w:pPr>
          </w:p>
        </w:tc>
        <w:tc>
          <w:tcPr>
            <w:tcW w:w="992" w:type="dxa"/>
            <w:vMerge/>
          </w:tcPr>
          <w:p w:rsidR="002365E6" w:rsidRPr="00E51C9D" w:rsidRDefault="002365E6" w:rsidP="00617F7E">
            <w:pPr>
              <w:pStyle w:val="aff1"/>
              <w:ind w:firstLine="0"/>
              <w:jc w:val="center"/>
              <w:rPr>
                <w:color w:val="auto"/>
              </w:rPr>
            </w:pPr>
          </w:p>
        </w:tc>
        <w:tc>
          <w:tcPr>
            <w:tcW w:w="866" w:type="dxa"/>
            <w:vMerge/>
          </w:tcPr>
          <w:p w:rsidR="002365E6" w:rsidRPr="00E51C9D" w:rsidRDefault="002365E6" w:rsidP="00617F7E">
            <w:pPr>
              <w:pStyle w:val="aff1"/>
              <w:ind w:firstLine="0"/>
              <w:jc w:val="center"/>
              <w:rPr>
                <w:color w:val="auto"/>
              </w:rPr>
            </w:pPr>
          </w:p>
        </w:tc>
        <w:tc>
          <w:tcPr>
            <w:tcW w:w="1118" w:type="dxa"/>
            <w:vMerge/>
          </w:tcPr>
          <w:p w:rsidR="002365E6" w:rsidRPr="00E51C9D" w:rsidRDefault="002365E6" w:rsidP="00617F7E">
            <w:pPr>
              <w:pStyle w:val="aff1"/>
              <w:ind w:firstLine="0"/>
              <w:jc w:val="center"/>
              <w:rPr>
                <w:color w:val="auto"/>
              </w:rPr>
            </w:pPr>
          </w:p>
        </w:tc>
        <w:tc>
          <w:tcPr>
            <w:tcW w:w="851" w:type="dxa"/>
            <w:vMerge/>
          </w:tcPr>
          <w:p w:rsidR="002365E6" w:rsidRPr="00E51C9D" w:rsidRDefault="002365E6" w:rsidP="00617F7E">
            <w:pPr>
              <w:pStyle w:val="aff1"/>
              <w:ind w:firstLine="0"/>
              <w:jc w:val="center"/>
              <w:rPr>
                <w:color w:val="auto"/>
              </w:rPr>
            </w:pPr>
          </w:p>
        </w:tc>
      </w:tr>
      <w:tr w:rsidR="002365E6" w:rsidRPr="00E51C9D" w:rsidTr="002365E6">
        <w:trPr>
          <w:cantSplit/>
          <w:trHeight w:val="765"/>
          <w:jc w:val="center"/>
        </w:trPr>
        <w:tc>
          <w:tcPr>
            <w:tcW w:w="2694" w:type="dxa"/>
            <w:shd w:val="clear" w:color="auto" w:fill="auto"/>
          </w:tcPr>
          <w:p w:rsidR="002365E6" w:rsidRPr="00E51C9D" w:rsidRDefault="002365E6" w:rsidP="00673E8F">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Предоставление коммунальных услуг</w:t>
            </w:r>
          </w:p>
        </w:tc>
        <w:tc>
          <w:tcPr>
            <w:tcW w:w="843" w:type="dxa"/>
            <w:shd w:val="clear" w:color="auto" w:fill="auto"/>
          </w:tcPr>
          <w:p w:rsidR="002365E6" w:rsidRPr="00E51C9D" w:rsidRDefault="002365E6" w:rsidP="00673E8F">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3.1.1</w:t>
            </w:r>
          </w:p>
        </w:tc>
        <w:tc>
          <w:tcPr>
            <w:tcW w:w="992" w:type="dxa"/>
          </w:tcPr>
          <w:p w:rsidR="002365E6" w:rsidRPr="00E51C9D" w:rsidRDefault="002365E6" w:rsidP="002946D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p w:rsidR="002365E6" w:rsidRPr="00E51C9D" w:rsidRDefault="002365E6" w:rsidP="002946D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15000</w:t>
            </w:r>
          </w:p>
          <w:p w:rsidR="002365E6" w:rsidRPr="00E51C9D" w:rsidRDefault="002365E6" w:rsidP="002946DF">
            <w:pPr>
              <w:pStyle w:val="aff1"/>
              <w:ind w:firstLine="0"/>
              <w:jc w:val="center"/>
              <w:rPr>
                <w:color w:val="auto"/>
              </w:rPr>
            </w:pPr>
            <w:r w:rsidRPr="00E51C9D">
              <w:rPr>
                <w:color w:val="auto"/>
              </w:rPr>
              <w:t>кв.м</w:t>
            </w:r>
          </w:p>
        </w:tc>
        <w:tc>
          <w:tcPr>
            <w:tcW w:w="5938" w:type="dxa"/>
            <w:gridSpan w:val="7"/>
          </w:tcPr>
          <w:p w:rsidR="002365E6" w:rsidRPr="00E51C9D" w:rsidRDefault="002365E6" w:rsidP="00673E8F">
            <w:pPr>
              <w:pStyle w:val="ConsPlusNormal"/>
              <w:ind w:hanging="15"/>
              <w:jc w:val="center"/>
              <w:rPr>
                <w:rFonts w:ascii="Times New Roman" w:hAnsi="Times New Roman" w:cs="Times New Roman"/>
                <w:sz w:val="24"/>
                <w:szCs w:val="24"/>
              </w:rPr>
            </w:pPr>
            <w:r w:rsidRPr="00E51C9D">
              <w:rPr>
                <w:rFonts w:ascii="Times New Roman" w:hAnsi="Times New Roman" w:cs="Times New Roman"/>
                <w:sz w:val="24"/>
                <w:szCs w:val="24"/>
              </w:rPr>
              <w:t>Для линейных, головных и сопутствующих объектов инженерной инфраструктуры определяются в соответствии с техническими и санитарными нормами</w:t>
            </w:r>
          </w:p>
        </w:tc>
      </w:tr>
      <w:tr w:rsidR="002365E6" w:rsidRPr="00E51C9D" w:rsidTr="002365E6">
        <w:trPr>
          <w:cantSplit/>
          <w:trHeight w:val="493"/>
          <w:jc w:val="center"/>
        </w:trPr>
        <w:tc>
          <w:tcPr>
            <w:tcW w:w="2694" w:type="dxa"/>
            <w:shd w:val="clear" w:color="auto" w:fill="auto"/>
          </w:tcPr>
          <w:p w:rsidR="002365E6" w:rsidRPr="00E51C9D" w:rsidRDefault="002365E6" w:rsidP="00673E8F">
            <w:pPr>
              <w:pStyle w:val="aff1"/>
              <w:ind w:firstLine="0"/>
              <w:rPr>
                <w:color w:val="auto"/>
              </w:rPr>
            </w:pPr>
            <w:r w:rsidRPr="00E51C9D">
              <w:rPr>
                <w:color w:val="auto"/>
              </w:rPr>
              <w:t>Благоустройство территории</w:t>
            </w:r>
          </w:p>
        </w:tc>
        <w:tc>
          <w:tcPr>
            <w:tcW w:w="843" w:type="dxa"/>
            <w:shd w:val="clear" w:color="auto" w:fill="auto"/>
          </w:tcPr>
          <w:p w:rsidR="002365E6" w:rsidRPr="00E51C9D" w:rsidRDefault="002365E6" w:rsidP="00673E8F">
            <w:pPr>
              <w:pStyle w:val="aff1"/>
              <w:ind w:firstLine="0"/>
              <w:jc w:val="center"/>
              <w:rPr>
                <w:color w:val="auto"/>
              </w:rPr>
            </w:pPr>
            <w:r w:rsidRPr="00E51C9D">
              <w:rPr>
                <w:color w:val="auto"/>
              </w:rPr>
              <w:t>12.0.2</w:t>
            </w:r>
          </w:p>
        </w:tc>
        <w:tc>
          <w:tcPr>
            <w:tcW w:w="6930" w:type="dxa"/>
            <w:gridSpan w:val="8"/>
          </w:tcPr>
          <w:p w:rsidR="002365E6" w:rsidRPr="00E51C9D" w:rsidRDefault="002365E6" w:rsidP="00366518">
            <w:pPr>
              <w:pStyle w:val="aff1"/>
              <w:ind w:firstLine="0"/>
              <w:jc w:val="center"/>
              <w:rPr>
                <w:color w:val="auto"/>
              </w:rPr>
            </w:pPr>
            <w:r w:rsidRPr="00E51C9D">
              <w:rPr>
                <w:color w:val="auto"/>
              </w:rPr>
              <w:t>Не подлежат установлению</w:t>
            </w:r>
          </w:p>
        </w:tc>
      </w:tr>
      <w:tr w:rsidR="002365E6" w:rsidRPr="00E51C9D" w:rsidTr="002365E6">
        <w:trPr>
          <w:cantSplit/>
          <w:trHeight w:val="843"/>
          <w:jc w:val="center"/>
        </w:trPr>
        <w:tc>
          <w:tcPr>
            <w:tcW w:w="2694" w:type="dxa"/>
            <w:shd w:val="clear" w:color="auto" w:fill="auto"/>
          </w:tcPr>
          <w:p w:rsidR="002365E6" w:rsidRPr="00E51C9D" w:rsidRDefault="002365E6" w:rsidP="00FE118D">
            <w:pPr>
              <w:widowControl w:val="0"/>
              <w:ind w:left="31" w:firstLine="0"/>
              <w:rPr>
                <w:rFonts w:ascii="Times New Roman" w:hAnsi="Times New Roman" w:cs="Times New Roman"/>
                <w:sz w:val="24"/>
                <w:szCs w:val="24"/>
              </w:rPr>
            </w:pPr>
            <w:r w:rsidRPr="00E51C9D">
              <w:rPr>
                <w:rFonts w:ascii="Times New Roman" w:hAnsi="Times New Roman" w:cs="Times New Roman"/>
                <w:sz w:val="24"/>
                <w:szCs w:val="24"/>
              </w:rPr>
              <w:t>Историко-культурная деятельность</w:t>
            </w:r>
          </w:p>
        </w:tc>
        <w:tc>
          <w:tcPr>
            <w:tcW w:w="843" w:type="dxa"/>
            <w:shd w:val="clear" w:color="auto" w:fill="auto"/>
          </w:tcPr>
          <w:p w:rsidR="002365E6" w:rsidRPr="00E51C9D" w:rsidRDefault="002365E6" w:rsidP="00FE118D">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9.3</w:t>
            </w:r>
          </w:p>
        </w:tc>
        <w:tc>
          <w:tcPr>
            <w:tcW w:w="1035" w:type="dxa"/>
            <w:gridSpan w:val="2"/>
          </w:tcPr>
          <w:p w:rsidR="002365E6" w:rsidRPr="00E51C9D" w:rsidRDefault="002365E6" w:rsidP="00FE118D">
            <w:pPr>
              <w:widowControl w:val="0"/>
              <w:ind w:left="31" w:firstLine="0"/>
              <w:jc w:val="center"/>
              <w:rPr>
                <w:rFonts w:ascii="Times New Roman" w:hAnsi="Times New Roman" w:cs="Times New Roman"/>
                <w:sz w:val="24"/>
                <w:szCs w:val="24"/>
              </w:rPr>
            </w:pPr>
            <w:r w:rsidRPr="00E51C9D">
              <w:rPr>
                <w:rFonts w:ascii="Times New Roman" w:hAnsi="Times New Roman" w:cs="Times New Roman"/>
                <w:sz w:val="24"/>
                <w:szCs w:val="24"/>
              </w:rPr>
              <w:t>10/ 10000</w:t>
            </w:r>
          </w:p>
          <w:p w:rsidR="002365E6" w:rsidRPr="00E51C9D" w:rsidRDefault="002365E6" w:rsidP="00FE118D">
            <w:pPr>
              <w:pStyle w:val="aff1"/>
              <w:ind w:left="31" w:firstLine="0"/>
              <w:jc w:val="center"/>
              <w:rPr>
                <w:color w:val="auto"/>
              </w:rPr>
            </w:pPr>
            <w:r w:rsidRPr="00E51C9D">
              <w:rPr>
                <w:color w:val="auto"/>
              </w:rPr>
              <w:t>кв.м</w:t>
            </w:r>
          </w:p>
        </w:tc>
        <w:tc>
          <w:tcPr>
            <w:tcW w:w="5895" w:type="dxa"/>
            <w:gridSpan w:val="6"/>
          </w:tcPr>
          <w:p w:rsidR="002365E6" w:rsidRPr="00E51C9D" w:rsidRDefault="002365E6" w:rsidP="00FE118D">
            <w:pPr>
              <w:pStyle w:val="aff1"/>
              <w:ind w:firstLine="0"/>
              <w:jc w:val="center"/>
              <w:rPr>
                <w:color w:val="auto"/>
              </w:rPr>
            </w:pPr>
            <w:r w:rsidRPr="00E51C9D">
              <w:rPr>
                <w:color w:val="auto"/>
              </w:rPr>
              <w:t>Не подлежат установлению</w:t>
            </w:r>
          </w:p>
        </w:tc>
      </w:tr>
    </w:tbl>
    <w:p w:rsidR="00CA2D5D" w:rsidRPr="00E51C9D" w:rsidRDefault="00CA2D5D" w:rsidP="00366518">
      <w:pPr>
        <w:ind w:firstLine="426"/>
        <w:rPr>
          <w:rFonts w:ascii="Times New Roman" w:eastAsia="SimSun" w:hAnsi="Times New Roman" w:cs="Times New Roman"/>
          <w:sz w:val="24"/>
          <w:szCs w:val="24"/>
          <w:lang w:eastAsia="zh-CN"/>
        </w:rPr>
      </w:pPr>
    </w:p>
    <w:p w:rsidR="00366518" w:rsidRPr="00E51C9D" w:rsidRDefault="00CA2D5D" w:rsidP="00366518">
      <w:pPr>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3</w:t>
      </w:r>
      <w:r w:rsidR="00366518" w:rsidRPr="00E51C9D">
        <w:rPr>
          <w:rFonts w:ascii="Times New Roman" w:eastAsia="SimSun" w:hAnsi="Times New Roman" w:cs="Times New Roman"/>
          <w:sz w:val="24"/>
          <w:szCs w:val="24"/>
          <w:lang w:eastAsia="zh-CN"/>
        </w:rPr>
        <w:t>.2. Условно разрешенные виды использования земельных участков и объектов капитального строительства</w:t>
      </w:r>
      <w:r w:rsidRPr="00E51C9D">
        <w:rPr>
          <w:rFonts w:ascii="Times New Roman" w:eastAsia="SimSun" w:hAnsi="Times New Roman" w:cs="Times New Roman"/>
          <w:sz w:val="24"/>
          <w:szCs w:val="24"/>
          <w:lang w:eastAsia="zh-CN"/>
        </w:rPr>
        <w:t xml:space="preserve"> - не установлены.</w:t>
      </w:r>
      <w:r w:rsidR="00366518" w:rsidRPr="00E51C9D">
        <w:rPr>
          <w:rFonts w:ascii="Times New Roman" w:eastAsia="SimSun" w:hAnsi="Times New Roman" w:cs="Times New Roman"/>
          <w:sz w:val="24"/>
          <w:szCs w:val="24"/>
          <w:lang w:eastAsia="zh-CN"/>
        </w:rPr>
        <w:t xml:space="preserve"> </w:t>
      </w:r>
    </w:p>
    <w:p w:rsidR="004A511D" w:rsidRPr="00E51C9D" w:rsidRDefault="004A511D" w:rsidP="00366518">
      <w:pPr>
        <w:widowControl w:val="0"/>
        <w:ind w:firstLine="426"/>
        <w:rPr>
          <w:rFonts w:ascii="Times New Roman" w:eastAsia="SimSun" w:hAnsi="Times New Roman" w:cs="Times New Roman"/>
          <w:sz w:val="24"/>
          <w:szCs w:val="24"/>
          <w:lang w:eastAsia="zh-CN"/>
        </w:rPr>
      </w:pPr>
    </w:p>
    <w:p w:rsidR="00366518" w:rsidRPr="00E51C9D" w:rsidRDefault="00CA2D5D" w:rsidP="00366518">
      <w:pPr>
        <w:widowControl w:val="0"/>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3</w:t>
      </w:r>
      <w:r w:rsidR="00366518" w:rsidRPr="00E51C9D">
        <w:rPr>
          <w:rFonts w:ascii="Times New Roman" w:eastAsia="SimSun" w:hAnsi="Times New Roman" w:cs="Times New Roman"/>
          <w:sz w:val="24"/>
          <w:szCs w:val="24"/>
          <w:lang w:eastAsia="zh-CN"/>
        </w:rPr>
        <w:t>.3. Вспомогательные виды использования земельных участков и объектов капитального строительства:</w:t>
      </w:r>
    </w:p>
    <w:tbl>
      <w:tblPr>
        <w:tblW w:w="9923"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2"/>
        <w:gridCol w:w="6521"/>
      </w:tblGrid>
      <w:tr w:rsidR="00366518" w:rsidRPr="00E51C9D" w:rsidTr="00617F7E">
        <w:trPr>
          <w:trHeight w:val="552"/>
          <w:jc w:val="center"/>
        </w:trPr>
        <w:tc>
          <w:tcPr>
            <w:tcW w:w="3402" w:type="dxa"/>
            <w:vAlign w:val="center"/>
          </w:tcPr>
          <w:p w:rsidR="00366518" w:rsidRPr="00E51C9D" w:rsidRDefault="00366518" w:rsidP="00CA2D5D">
            <w:pPr>
              <w:ind w:firstLine="0"/>
              <w:jc w:val="center"/>
              <w:rPr>
                <w:rFonts w:ascii="Times New Roman" w:hAnsi="Times New Roman" w:cs="Times New Roman"/>
                <w:sz w:val="24"/>
                <w:szCs w:val="24"/>
              </w:rPr>
            </w:pPr>
            <w:r w:rsidRPr="00E51C9D">
              <w:rPr>
                <w:rFonts w:ascii="Times New Roman" w:hAnsi="Times New Roman" w:cs="Times New Roman"/>
                <w:sz w:val="24"/>
                <w:szCs w:val="24"/>
              </w:rPr>
              <w:lastRenderedPageBreak/>
              <w:t>Виды использования</w:t>
            </w:r>
          </w:p>
        </w:tc>
        <w:tc>
          <w:tcPr>
            <w:tcW w:w="6521" w:type="dxa"/>
            <w:vAlign w:val="center"/>
          </w:tcPr>
          <w:p w:rsidR="00366518" w:rsidRPr="00E51C9D" w:rsidRDefault="00366518" w:rsidP="00CA2D5D">
            <w:pPr>
              <w:tabs>
                <w:tab w:val="left" w:pos="2520"/>
              </w:tabs>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параметры разрешенного строительства</w:t>
            </w:r>
          </w:p>
        </w:tc>
      </w:tr>
      <w:tr w:rsidR="00366518" w:rsidRPr="00E51C9D" w:rsidTr="00617F7E">
        <w:trPr>
          <w:jc w:val="center"/>
        </w:trPr>
        <w:tc>
          <w:tcPr>
            <w:tcW w:w="3402" w:type="dxa"/>
            <w:vAlign w:val="center"/>
          </w:tcPr>
          <w:p w:rsidR="00366518" w:rsidRPr="00E51C9D" w:rsidRDefault="00366518" w:rsidP="00CA2D5D">
            <w:pPr>
              <w:ind w:firstLine="0"/>
              <w:rPr>
                <w:rFonts w:ascii="Times New Roman" w:hAnsi="Times New Roman" w:cs="Times New Roman"/>
                <w:sz w:val="24"/>
                <w:szCs w:val="24"/>
              </w:rPr>
            </w:pPr>
            <w:r w:rsidRPr="00E51C9D">
              <w:rPr>
                <w:rFonts w:ascii="Times New Roman" w:hAnsi="Times New Roman" w:cs="Times New Roman"/>
                <w:sz w:val="24"/>
                <w:szCs w:val="24"/>
              </w:rPr>
              <w:t>Открытые бассейны, спортивные площадки</w:t>
            </w:r>
          </w:p>
          <w:p w:rsidR="00366518" w:rsidRPr="00E51C9D" w:rsidRDefault="00366518" w:rsidP="00CA2D5D">
            <w:pPr>
              <w:ind w:firstLine="0"/>
              <w:rPr>
                <w:rFonts w:ascii="Times New Roman" w:hAnsi="Times New Roman" w:cs="Times New Roman"/>
                <w:sz w:val="24"/>
                <w:szCs w:val="24"/>
              </w:rPr>
            </w:pPr>
            <w:r w:rsidRPr="00E51C9D">
              <w:rPr>
                <w:rFonts w:ascii="Times New Roman" w:hAnsi="Times New Roman" w:cs="Times New Roman"/>
                <w:sz w:val="24"/>
                <w:szCs w:val="24"/>
              </w:rPr>
              <w:t>Киоски</w:t>
            </w:r>
          </w:p>
          <w:p w:rsidR="00366518" w:rsidRPr="00E51C9D" w:rsidRDefault="00366518" w:rsidP="00CA2D5D">
            <w:pPr>
              <w:ind w:firstLine="0"/>
              <w:rPr>
                <w:rFonts w:ascii="Times New Roman" w:hAnsi="Times New Roman" w:cs="Times New Roman"/>
                <w:sz w:val="24"/>
                <w:szCs w:val="24"/>
              </w:rPr>
            </w:pPr>
            <w:r w:rsidRPr="00E51C9D">
              <w:rPr>
                <w:rFonts w:ascii="Times New Roman" w:hAnsi="Times New Roman" w:cs="Times New Roman"/>
                <w:sz w:val="24"/>
                <w:szCs w:val="24"/>
              </w:rPr>
              <w:t>Парковки, гаражи для временного хранения автотранспорта</w:t>
            </w:r>
          </w:p>
          <w:p w:rsidR="00366518" w:rsidRPr="00E51C9D" w:rsidRDefault="00366518" w:rsidP="00CA2D5D">
            <w:pPr>
              <w:ind w:firstLine="0"/>
              <w:rPr>
                <w:rFonts w:ascii="Times New Roman" w:hAnsi="Times New Roman" w:cs="Times New Roman"/>
                <w:sz w:val="24"/>
                <w:szCs w:val="24"/>
              </w:rPr>
            </w:pPr>
            <w:r w:rsidRPr="00E51C9D">
              <w:rPr>
                <w:rFonts w:ascii="Times New Roman" w:hAnsi="Times New Roman" w:cs="Times New Roman"/>
                <w:sz w:val="24"/>
                <w:szCs w:val="24"/>
              </w:rPr>
              <w:t>Навесы, склады, хозяйственные постройки для содержания инвентаря, топлива и других хозяйственных нужд</w:t>
            </w:r>
          </w:p>
          <w:p w:rsidR="00366518" w:rsidRPr="00E51C9D" w:rsidRDefault="00366518" w:rsidP="00CA2D5D">
            <w:pPr>
              <w:ind w:firstLine="0"/>
              <w:rPr>
                <w:rFonts w:ascii="Times New Roman" w:hAnsi="Times New Roman" w:cs="Times New Roman"/>
                <w:sz w:val="24"/>
                <w:szCs w:val="24"/>
              </w:rPr>
            </w:pPr>
            <w:r w:rsidRPr="00E51C9D">
              <w:rPr>
                <w:rFonts w:ascii="Times New Roman" w:hAnsi="Times New Roman" w:cs="Times New Roman"/>
                <w:sz w:val="24"/>
                <w:szCs w:val="24"/>
              </w:rPr>
              <w:t>Площадки для сбора твердых бытовых отходов</w:t>
            </w:r>
          </w:p>
          <w:p w:rsidR="00366518" w:rsidRPr="00E51C9D" w:rsidRDefault="00366518" w:rsidP="00CA2D5D">
            <w:pPr>
              <w:ind w:firstLine="0"/>
              <w:rPr>
                <w:rFonts w:ascii="Times New Roman" w:hAnsi="Times New Roman" w:cs="Times New Roman"/>
                <w:sz w:val="24"/>
                <w:szCs w:val="24"/>
              </w:rPr>
            </w:pPr>
            <w:r w:rsidRPr="00E51C9D">
              <w:rPr>
                <w:rFonts w:ascii="Times New Roman" w:hAnsi="Times New Roman" w:cs="Times New Roman"/>
                <w:sz w:val="24"/>
                <w:szCs w:val="24"/>
              </w:rPr>
              <w:t>Элементы благоустройства, площадки для отдыха, детские площадки</w:t>
            </w:r>
          </w:p>
          <w:p w:rsidR="00366518" w:rsidRPr="00E51C9D" w:rsidRDefault="00366518" w:rsidP="00CA2D5D">
            <w:pPr>
              <w:ind w:firstLine="0"/>
              <w:rPr>
                <w:rFonts w:ascii="Times New Roman" w:hAnsi="Times New Roman" w:cs="Times New Roman"/>
                <w:sz w:val="24"/>
                <w:szCs w:val="24"/>
              </w:rPr>
            </w:pPr>
            <w:r w:rsidRPr="00E51C9D">
              <w:rPr>
                <w:rFonts w:ascii="Times New Roman" w:hAnsi="Times New Roman" w:cs="Times New Roman"/>
                <w:sz w:val="24"/>
                <w:szCs w:val="24"/>
              </w:rPr>
              <w:t>Памятники, объекты монументального искусства</w:t>
            </w:r>
          </w:p>
          <w:p w:rsidR="00366518" w:rsidRPr="00E51C9D" w:rsidRDefault="00366518" w:rsidP="00CA2D5D">
            <w:pPr>
              <w:ind w:firstLine="0"/>
              <w:rPr>
                <w:rFonts w:ascii="Times New Roman" w:hAnsi="Times New Roman" w:cs="Times New Roman"/>
                <w:sz w:val="24"/>
                <w:szCs w:val="24"/>
              </w:rPr>
            </w:pPr>
            <w:r w:rsidRPr="00E51C9D">
              <w:rPr>
                <w:rFonts w:ascii="Times New Roman" w:hAnsi="Times New Roman" w:cs="Times New Roman"/>
                <w:sz w:val="24"/>
                <w:szCs w:val="24"/>
              </w:rPr>
              <w:t>Объекты гражданской обороны (убежища, противорадиационные укрытия и т.п.)</w:t>
            </w:r>
          </w:p>
          <w:p w:rsidR="00366518" w:rsidRPr="00E51C9D" w:rsidRDefault="00366518" w:rsidP="00CA2D5D">
            <w:pPr>
              <w:ind w:firstLine="0"/>
              <w:rPr>
                <w:rFonts w:ascii="Times New Roman" w:hAnsi="Times New Roman" w:cs="Times New Roman"/>
                <w:sz w:val="24"/>
                <w:szCs w:val="24"/>
              </w:rPr>
            </w:pPr>
            <w:r w:rsidRPr="00E51C9D">
              <w:rPr>
                <w:rFonts w:ascii="Times New Roman" w:hAnsi="Times New Roman" w:cs="Times New Roman"/>
                <w:sz w:val="24"/>
                <w:szCs w:val="24"/>
              </w:rPr>
              <w:t>Объекты инженерного обеспечения</w:t>
            </w:r>
          </w:p>
        </w:tc>
        <w:tc>
          <w:tcPr>
            <w:tcW w:w="6521" w:type="dxa"/>
            <w:vAlign w:val="center"/>
          </w:tcPr>
          <w:p w:rsidR="00366518" w:rsidRPr="00E51C9D" w:rsidRDefault="00366518" w:rsidP="00CA2D5D">
            <w:pPr>
              <w:ind w:firstLine="0"/>
              <w:rPr>
                <w:rFonts w:ascii="Times New Roman" w:hAnsi="Times New Roman" w:cs="Times New Roman"/>
                <w:sz w:val="24"/>
                <w:szCs w:val="24"/>
              </w:rPr>
            </w:pPr>
            <w:r w:rsidRPr="00E51C9D">
              <w:rPr>
                <w:rFonts w:ascii="Times New Roman" w:hAnsi="Times New Roman" w:cs="Times New Roman"/>
                <w:sz w:val="24"/>
                <w:szCs w:val="24"/>
              </w:rPr>
              <w:t>Максимальное количество надземных этажей  – 1 этаж</w:t>
            </w:r>
          </w:p>
          <w:p w:rsidR="00366518" w:rsidRPr="00E51C9D" w:rsidRDefault="00366518" w:rsidP="00CA2D5D">
            <w:pPr>
              <w:ind w:firstLine="0"/>
              <w:rPr>
                <w:rFonts w:ascii="Times New Roman" w:hAnsi="Times New Roman" w:cs="Times New Roman"/>
                <w:sz w:val="24"/>
                <w:szCs w:val="24"/>
              </w:rPr>
            </w:pPr>
            <w:r w:rsidRPr="00E51C9D">
              <w:rPr>
                <w:rFonts w:ascii="Times New Roman" w:hAnsi="Times New Roman" w:cs="Times New Roman"/>
                <w:sz w:val="24"/>
                <w:szCs w:val="24"/>
              </w:rPr>
              <w:t>Максимальная высота строений и сооружений - 5 м</w:t>
            </w:r>
          </w:p>
          <w:p w:rsidR="00366518" w:rsidRPr="00E51C9D" w:rsidRDefault="00366518" w:rsidP="00CA2D5D">
            <w:pPr>
              <w:ind w:firstLine="0"/>
              <w:rPr>
                <w:rFonts w:ascii="Times New Roman" w:hAnsi="Times New Roman" w:cs="Times New Roman"/>
                <w:sz w:val="24"/>
                <w:szCs w:val="24"/>
              </w:rPr>
            </w:pPr>
            <w:r w:rsidRPr="00E51C9D">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366518" w:rsidRPr="00E51C9D" w:rsidRDefault="00366518" w:rsidP="00CA2D5D">
            <w:pPr>
              <w:ind w:firstLine="0"/>
              <w:rPr>
                <w:rFonts w:ascii="Times New Roman" w:hAnsi="Times New Roman" w:cs="Times New Roman"/>
                <w:sz w:val="24"/>
                <w:szCs w:val="24"/>
              </w:rPr>
            </w:pPr>
            <w:r w:rsidRPr="00E51C9D">
              <w:rPr>
                <w:rFonts w:ascii="Times New Roman" w:hAnsi="Times New Roman" w:cs="Times New Roman"/>
                <w:sz w:val="24"/>
                <w:szCs w:val="24"/>
              </w:rPr>
              <w:t xml:space="preserve">Минимальный отступ строений до границ смежного участка - 3 м </w:t>
            </w:r>
          </w:p>
          <w:p w:rsidR="00366518" w:rsidRPr="00E51C9D" w:rsidRDefault="00366518" w:rsidP="004A511D">
            <w:pPr>
              <w:ind w:firstLine="0"/>
              <w:rPr>
                <w:rFonts w:ascii="Times New Roman" w:hAnsi="Times New Roman" w:cs="Times New Roman"/>
                <w:sz w:val="24"/>
                <w:szCs w:val="24"/>
              </w:rPr>
            </w:pPr>
            <w:r w:rsidRPr="00E51C9D">
              <w:rPr>
                <w:rFonts w:ascii="Times New Roman" w:hAnsi="Times New Roman" w:cs="Times New Roman"/>
                <w:sz w:val="24"/>
                <w:szCs w:val="24"/>
              </w:rPr>
              <w:t xml:space="preserve">Автостоянки открытого и закрытого (наземные) типа необходимо размещать при условии соблюдения расстояний до объектов, указанных в табл.77 Нормативов Градостроительного проектирования Краснодарского края и п.4 статьи </w:t>
            </w:r>
            <w:r w:rsidR="004A511D" w:rsidRPr="00E51C9D">
              <w:rPr>
                <w:rFonts w:ascii="Times New Roman" w:hAnsi="Times New Roman" w:cs="Times New Roman"/>
                <w:sz w:val="24"/>
                <w:szCs w:val="24"/>
              </w:rPr>
              <w:t>41</w:t>
            </w:r>
            <w:r w:rsidRPr="00E51C9D">
              <w:rPr>
                <w:rFonts w:ascii="Times New Roman" w:hAnsi="Times New Roman" w:cs="Times New Roman"/>
                <w:sz w:val="24"/>
                <w:szCs w:val="24"/>
              </w:rPr>
              <w:t xml:space="preserve"> настоящих Правил</w:t>
            </w:r>
          </w:p>
        </w:tc>
      </w:tr>
      <w:tr w:rsidR="00366518" w:rsidRPr="00E51C9D" w:rsidTr="00617F7E">
        <w:trPr>
          <w:jc w:val="center"/>
        </w:trPr>
        <w:tc>
          <w:tcPr>
            <w:tcW w:w="3402" w:type="dxa"/>
            <w:vAlign w:val="center"/>
          </w:tcPr>
          <w:p w:rsidR="00366518" w:rsidRPr="00E51C9D" w:rsidRDefault="00366518" w:rsidP="00CA2D5D">
            <w:pPr>
              <w:ind w:firstLine="0"/>
              <w:rPr>
                <w:rFonts w:ascii="Times New Roman" w:hAnsi="Times New Roman" w:cs="Times New Roman"/>
                <w:sz w:val="24"/>
                <w:szCs w:val="24"/>
              </w:rPr>
            </w:pPr>
            <w:r w:rsidRPr="00E51C9D">
              <w:rPr>
                <w:rFonts w:ascii="Times New Roman" w:hAnsi="Times New Roman" w:cs="Times New Roman"/>
                <w:sz w:val="24"/>
                <w:szCs w:val="24"/>
              </w:rPr>
              <w:t>Общественные туалеты, гидронепроницаемые выгребы, септики.</w:t>
            </w:r>
          </w:p>
        </w:tc>
        <w:tc>
          <w:tcPr>
            <w:tcW w:w="6521" w:type="dxa"/>
            <w:vAlign w:val="center"/>
          </w:tcPr>
          <w:p w:rsidR="00366518" w:rsidRPr="00E51C9D" w:rsidRDefault="00366518" w:rsidP="00CA2D5D">
            <w:pPr>
              <w:ind w:firstLine="0"/>
              <w:rPr>
                <w:rFonts w:ascii="Times New Roman" w:hAnsi="Times New Roman" w:cs="Times New Roman"/>
                <w:sz w:val="24"/>
                <w:szCs w:val="24"/>
              </w:rPr>
            </w:pPr>
            <w:r w:rsidRPr="00E51C9D">
              <w:rPr>
                <w:rFonts w:ascii="Times New Roman" w:hAnsi="Times New Roman" w:cs="Times New Roman"/>
                <w:sz w:val="24"/>
                <w:szCs w:val="24"/>
              </w:rPr>
              <w:t>Максимальное количество надземных этажей  – 1 этаж</w:t>
            </w:r>
          </w:p>
          <w:p w:rsidR="00366518" w:rsidRPr="00E51C9D" w:rsidRDefault="00366518" w:rsidP="00CA2D5D">
            <w:pPr>
              <w:ind w:firstLine="0"/>
              <w:rPr>
                <w:rFonts w:ascii="Times New Roman" w:hAnsi="Times New Roman" w:cs="Times New Roman"/>
                <w:sz w:val="24"/>
                <w:szCs w:val="24"/>
              </w:rPr>
            </w:pPr>
            <w:r w:rsidRPr="00E51C9D">
              <w:rPr>
                <w:rFonts w:ascii="Times New Roman" w:hAnsi="Times New Roman" w:cs="Times New Roman"/>
                <w:sz w:val="24"/>
                <w:szCs w:val="24"/>
              </w:rPr>
              <w:t xml:space="preserve">Максимальная высота строений и сооружений – 3 м. </w:t>
            </w:r>
          </w:p>
          <w:p w:rsidR="00366518" w:rsidRPr="00E51C9D" w:rsidRDefault="00366518" w:rsidP="00CA2D5D">
            <w:pPr>
              <w:ind w:firstLine="0"/>
              <w:rPr>
                <w:rFonts w:ascii="Times New Roman" w:hAnsi="Times New Roman" w:cs="Times New Roman"/>
                <w:sz w:val="24"/>
                <w:szCs w:val="24"/>
              </w:rPr>
            </w:pPr>
            <w:r w:rsidRPr="00E51C9D">
              <w:rPr>
                <w:rFonts w:ascii="Times New Roman" w:hAnsi="Times New Roman" w:cs="Times New Roman"/>
                <w:sz w:val="24"/>
                <w:szCs w:val="24"/>
              </w:rPr>
              <w:t>Расстояние от соседнего жилого дома не менее - 12 м.</w:t>
            </w:r>
          </w:p>
          <w:p w:rsidR="00366518" w:rsidRPr="00E51C9D" w:rsidRDefault="00366518" w:rsidP="00CA2D5D">
            <w:pPr>
              <w:ind w:firstLine="0"/>
              <w:rPr>
                <w:rFonts w:ascii="Times New Roman" w:hAnsi="Times New Roman" w:cs="Times New Roman"/>
                <w:sz w:val="24"/>
                <w:szCs w:val="24"/>
              </w:rPr>
            </w:pPr>
            <w:r w:rsidRPr="00E51C9D">
              <w:rPr>
                <w:rFonts w:ascii="Times New Roman" w:hAnsi="Times New Roman" w:cs="Times New Roman"/>
                <w:sz w:val="24"/>
                <w:szCs w:val="24"/>
              </w:rPr>
              <w:t xml:space="preserve">Расстояние от красной линии не менее - 10 м. </w:t>
            </w:r>
          </w:p>
          <w:p w:rsidR="00366518" w:rsidRPr="00E51C9D" w:rsidRDefault="00366518" w:rsidP="00CA2D5D">
            <w:pPr>
              <w:ind w:firstLine="0"/>
              <w:rPr>
                <w:rFonts w:ascii="Times New Roman" w:hAnsi="Times New Roman" w:cs="Times New Roman"/>
                <w:sz w:val="24"/>
                <w:szCs w:val="24"/>
              </w:rPr>
            </w:pPr>
            <w:r w:rsidRPr="00E51C9D">
              <w:rPr>
                <w:rFonts w:ascii="Times New Roman" w:hAnsi="Times New Roman" w:cs="Times New Roman"/>
                <w:sz w:val="24"/>
                <w:szCs w:val="24"/>
              </w:rPr>
              <w:t>Расстояние от границы смежного земельного участка не менее - 3м.</w:t>
            </w:r>
          </w:p>
        </w:tc>
      </w:tr>
    </w:tbl>
    <w:p w:rsidR="00366518" w:rsidRPr="00E51C9D" w:rsidRDefault="00366518" w:rsidP="00366518"/>
    <w:p w:rsidR="007A2E41" w:rsidRPr="00E51C9D" w:rsidRDefault="00875ECD" w:rsidP="007A2E41">
      <w:pPr>
        <w:pStyle w:val="20"/>
        <w:spacing w:before="0"/>
        <w:rPr>
          <w:rFonts w:ascii="Times New Roman" w:hAnsi="Times New Roman"/>
          <w:color w:val="auto"/>
          <w:sz w:val="24"/>
          <w:szCs w:val="24"/>
        </w:rPr>
      </w:pPr>
      <w:bookmarkStart w:id="513" w:name="_Toc7446417"/>
      <w:r w:rsidRPr="00E51C9D">
        <w:rPr>
          <w:rFonts w:ascii="Times New Roman" w:hAnsi="Times New Roman"/>
          <w:color w:val="auto"/>
          <w:sz w:val="24"/>
          <w:szCs w:val="24"/>
        </w:rPr>
        <w:t xml:space="preserve">Статья </w:t>
      </w:r>
      <w:r w:rsidR="008E7CC7" w:rsidRPr="00E51C9D">
        <w:rPr>
          <w:rFonts w:ascii="Times New Roman" w:hAnsi="Times New Roman"/>
          <w:color w:val="auto"/>
          <w:sz w:val="24"/>
          <w:szCs w:val="24"/>
        </w:rPr>
        <w:t>38.1</w:t>
      </w:r>
      <w:r w:rsidR="007A2E41" w:rsidRPr="00E51C9D">
        <w:rPr>
          <w:rFonts w:ascii="Times New Roman" w:hAnsi="Times New Roman"/>
          <w:color w:val="auto"/>
          <w:sz w:val="24"/>
          <w:szCs w:val="24"/>
        </w:rPr>
        <w:t>.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зон рекреационного назначения.</w:t>
      </w:r>
      <w:bookmarkEnd w:id="513"/>
    </w:p>
    <w:p w:rsidR="007A2E41" w:rsidRPr="00E51C9D" w:rsidRDefault="007A2E41" w:rsidP="007A2E41">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7A2E41" w:rsidRPr="00E51C9D" w:rsidRDefault="007A2E41" w:rsidP="007A2E41">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2.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 статьями </w:t>
      </w:r>
      <w:r w:rsidR="004A511D" w:rsidRPr="00E51C9D">
        <w:rPr>
          <w:rFonts w:ascii="Times New Roman" w:eastAsia="SimSun" w:hAnsi="Times New Roman" w:cs="Times New Roman"/>
          <w:sz w:val="24"/>
          <w:szCs w:val="24"/>
          <w:lang w:eastAsia="zh-CN"/>
        </w:rPr>
        <w:t>43-48</w:t>
      </w:r>
      <w:r w:rsidRPr="00E51C9D">
        <w:rPr>
          <w:rFonts w:ascii="Times New Roman" w:eastAsia="SimSun" w:hAnsi="Times New Roman" w:cs="Times New Roman"/>
          <w:sz w:val="24"/>
          <w:szCs w:val="24"/>
          <w:lang w:eastAsia="zh-CN"/>
        </w:rPr>
        <w:t xml:space="preserve"> настоящих Правил.</w:t>
      </w:r>
    </w:p>
    <w:p w:rsidR="007A2E41" w:rsidRPr="00E51C9D" w:rsidRDefault="007A2E41" w:rsidP="007A2E41">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3.Устройство оград следует выполнять в соответствии со </w:t>
      </w:r>
      <w:proofErr w:type="spellStart"/>
      <w:r w:rsidRPr="00E51C9D">
        <w:rPr>
          <w:rFonts w:ascii="Times New Roman" w:eastAsia="SimSun" w:hAnsi="Times New Roman" w:cs="Times New Roman"/>
          <w:sz w:val="24"/>
          <w:szCs w:val="24"/>
          <w:lang w:eastAsia="zh-CN"/>
        </w:rPr>
        <w:t>СНиП</w:t>
      </w:r>
      <w:proofErr w:type="spellEnd"/>
      <w:r w:rsidRPr="00E51C9D">
        <w:rPr>
          <w:rFonts w:ascii="Times New Roman" w:eastAsia="SimSun" w:hAnsi="Times New Roman" w:cs="Times New Roman"/>
          <w:sz w:val="24"/>
          <w:szCs w:val="24"/>
          <w:lang w:eastAsia="zh-CN"/>
        </w:rPr>
        <w:t xml:space="preserve"> III-10-75 "Благоустройство территорий".</w:t>
      </w:r>
    </w:p>
    <w:p w:rsidR="007A2E41" w:rsidRPr="00E51C9D" w:rsidRDefault="007A2E41" w:rsidP="007A2E41">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4. 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FA71FB" w:rsidRPr="00E51C9D" w:rsidRDefault="00FA71FB" w:rsidP="00FA71FB">
      <w:pPr>
        <w:pStyle w:val="ConsPlusNormal"/>
        <w:ind w:firstLine="709"/>
        <w:rPr>
          <w:rFonts w:ascii="Times New Roman" w:eastAsia="SimSun" w:hAnsi="Times New Roman" w:cs="Times New Roman"/>
          <w:sz w:val="24"/>
          <w:szCs w:val="24"/>
          <w:lang w:eastAsia="zh-CN"/>
        </w:rPr>
        <w:sectPr w:rsidR="00FA71FB" w:rsidRPr="00E51C9D" w:rsidSect="00617F7E">
          <w:pgSz w:w="11906" w:h="16838"/>
          <w:pgMar w:top="567" w:right="709" w:bottom="709" w:left="1134" w:header="720" w:footer="363" w:gutter="0"/>
          <w:cols w:space="720"/>
          <w:docGrid w:linePitch="360"/>
        </w:sectPr>
      </w:pPr>
      <w:r w:rsidRPr="00E51C9D">
        <w:rPr>
          <w:rFonts w:ascii="Times New Roman" w:eastAsia="SimSun" w:hAnsi="Times New Roman" w:cs="Times New Roman"/>
          <w:sz w:val="24"/>
          <w:szCs w:val="24"/>
          <w:lang w:eastAsia="zh-CN"/>
        </w:rPr>
        <w:t xml:space="preserve">5. Минимально допустимая площадь озелененной территории земельных участков принимается в соответствии с п.2 статьи </w:t>
      </w:r>
      <w:r w:rsidR="004A511D" w:rsidRPr="00E51C9D">
        <w:rPr>
          <w:rFonts w:ascii="Times New Roman" w:eastAsia="SimSun" w:hAnsi="Times New Roman" w:cs="Times New Roman"/>
          <w:sz w:val="24"/>
          <w:szCs w:val="24"/>
          <w:lang w:eastAsia="zh-CN"/>
        </w:rPr>
        <w:t>41</w:t>
      </w:r>
      <w:r w:rsidRPr="00E51C9D">
        <w:rPr>
          <w:rFonts w:ascii="Times New Roman" w:eastAsia="SimSun" w:hAnsi="Times New Roman" w:cs="Times New Roman"/>
          <w:sz w:val="24"/>
          <w:szCs w:val="24"/>
          <w:lang w:eastAsia="zh-CN"/>
        </w:rPr>
        <w:t xml:space="preserve"> настоящих Правил.</w:t>
      </w:r>
    </w:p>
    <w:p w:rsidR="00FA71FB" w:rsidRPr="00E51C9D" w:rsidRDefault="00FA71FB" w:rsidP="007A2E41">
      <w:pPr>
        <w:pStyle w:val="ConsPlusNormal"/>
        <w:ind w:firstLine="709"/>
        <w:rPr>
          <w:rFonts w:ascii="Times New Roman" w:eastAsia="SimSun" w:hAnsi="Times New Roman" w:cs="Times New Roman"/>
          <w:sz w:val="24"/>
          <w:szCs w:val="24"/>
          <w:lang w:eastAsia="zh-CN"/>
        </w:rPr>
      </w:pPr>
    </w:p>
    <w:p w:rsidR="007A2E41" w:rsidRPr="00E51C9D" w:rsidRDefault="007A2E41" w:rsidP="007A2E41">
      <w:pPr>
        <w:pStyle w:val="20"/>
        <w:spacing w:after="100"/>
        <w:rPr>
          <w:rFonts w:ascii="Times New Roman" w:hAnsi="Times New Roman" w:cs="Times New Roman"/>
          <w:color w:val="auto"/>
          <w:sz w:val="24"/>
          <w:szCs w:val="24"/>
        </w:rPr>
      </w:pPr>
      <w:bookmarkStart w:id="514" w:name="_Toc470251914"/>
      <w:bookmarkStart w:id="515" w:name="_Toc487473520"/>
      <w:bookmarkStart w:id="516" w:name="_Toc2849309"/>
      <w:bookmarkStart w:id="517" w:name="_Toc7446418"/>
      <w:r w:rsidRPr="00E51C9D">
        <w:rPr>
          <w:rFonts w:ascii="Times New Roman" w:hAnsi="Times New Roman" w:cs="Times New Roman"/>
          <w:color w:val="auto"/>
          <w:sz w:val="24"/>
          <w:szCs w:val="24"/>
        </w:rPr>
        <w:t xml:space="preserve">Статья </w:t>
      </w:r>
      <w:r w:rsidR="00E1427E" w:rsidRPr="00E51C9D">
        <w:rPr>
          <w:rFonts w:ascii="Times New Roman" w:hAnsi="Times New Roman" w:cs="Times New Roman"/>
          <w:color w:val="auto"/>
          <w:sz w:val="24"/>
          <w:szCs w:val="24"/>
        </w:rPr>
        <w:t>39</w:t>
      </w:r>
      <w:r w:rsidRPr="00E51C9D">
        <w:rPr>
          <w:rFonts w:ascii="Times New Roman" w:hAnsi="Times New Roman" w:cs="Times New Roman"/>
          <w:color w:val="auto"/>
          <w:sz w:val="24"/>
          <w:szCs w:val="24"/>
        </w:rPr>
        <w:t>.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bookmarkEnd w:id="514"/>
      <w:bookmarkEnd w:id="515"/>
      <w:bookmarkEnd w:id="516"/>
      <w:bookmarkEnd w:id="517"/>
    </w:p>
    <w:p w:rsidR="007A2E41" w:rsidRPr="00E51C9D" w:rsidRDefault="007A2E41" w:rsidP="007A2E41">
      <w:pPr>
        <w:ind w:firstLine="851"/>
        <w:outlineLvl w:val="0"/>
        <w:rPr>
          <w:rFonts w:ascii="Times New Roman" w:hAnsi="Times New Roman" w:cs="Times New Roman"/>
          <w:b/>
          <w:sz w:val="24"/>
          <w:szCs w:val="24"/>
          <w:u w:val="single"/>
        </w:rPr>
      </w:pPr>
      <w:bookmarkStart w:id="518" w:name="_Toc485899843"/>
      <w:bookmarkStart w:id="519" w:name="_Toc485902083"/>
      <w:bookmarkStart w:id="520" w:name="_Toc489630330"/>
      <w:bookmarkStart w:id="521" w:name="_Toc489643420"/>
      <w:bookmarkStart w:id="522" w:name="_Toc536808536"/>
      <w:bookmarkStart w:id="523" w:name="_Toc2770885"/>
      <w:bookmarkStart w:id="524" w:name="_Toc2849310"/>
      <w:bookmarkStart w:id="525" w:name="_Toc3399242"/>
      <w:bookmarkStart w:id="526" w:name="_Toc7446266"/>
      <w:bookmarkStart w:id="527" w:name="_Toc7446419"/>
      <w:r w:rsidRPr="00E51C9D">
        <w:rPr>
          <w:rFonts w:ascii="Times New Roman" w:hAnsi="Times New Roman" w:cs="Times New Roman"/>
          <w:b/>
          <w:sz w:val="24"/>
          <w:szCs w:val="24"/>
          <w:u w:val="single"/>
        </w:rPr>
        <w:t>1) Зона сельскохозяйственных угодий</w:t>
      </w:r>
      <w:bookmarkEnd w:id="518"/>
      <w:bookmarkEnd w:id="519"/>
      <w:bookmarkEnd w:id="520"/>
      <w:bookmarkEnd w:id="521"/>
      <w:bookmarkEnd w:id="522"/>
      <w:bookmarkEnd w:id="523"/>
      <w:bookmarkEnd w:id="524"/>
      <w:bookmarkEnd w:id="525"/>
      <w:r w:rsidR="002A40B3" w:rsidRPr="00E51C9D">
        <w:rPr>
          <w:rFonts w:ascii="Times New Roman" w:hAnsi="Times New Roman" w:cs="Times New Roman"/>
          <w:b/>
          <w:sz w:val="24"/>
          <w:szCs w:val="24"/>
          <w:u w:val="single"/>
        </w:rPr>
        <w:t xml:space="preserve"> (СХ)</w:t>
      </w:r>
      <w:bookmarkEnd w:id="526"/>
      <w:bookmarkEnd w:id="527"/>
    </w:p>
    <w:p w:rsidR="002A40B3" w:rsidRPr="00E51C9D" w:rsidRDefault="002A40B3" w:rsidP="002A40B3">
      <w:pPr>
        <w:pStyle w:val="Standard"/>
        <w:ind w:firstLine="709"/>
        <w:jc w:val="both"/>
        <w:rPr>
          <w:rFonts w:ascii="Times New Roman" w:eastAsia="SimSun" w:hAnsi="Times New Roman" w:cs="Times New Roman"/>
          <w:color w:val="auto"/>
          <w:kern w:val="0"/>
          <w:lang w:val="ru-RU" w:eastAsia="zh-CN" w:bidi="ar-SA"/>
        </w:rPr>
      </w:pPr>
      <w:bookmarkStart w:id="528" w:name="_Toc470251916"/>
      <w:bookmarkStart w:id="529" w:name="_Toc479729841"/>
      <w:bookmarkStart w:id="530" w:name="_Toc485899844"/>
      <w:bookmarkStart w:id="531" w:name="_Toc485902084"/>
      <w:bookmarkStart w:id="532" w:name="_Toc489630331"/>
      <w:bookmarkStart w:id="533" w:name="_Toc489643421"/>
      <w:bookmarkStart w:id="534" w:name="_Toc536808537"/>
      <w:bookmarkStart w:id="535" w:name="_Toc2770886"/>
      <w:bookmarkStart w:id="536" w:name="_Toc2849311"/>
      <w:bookmarkStart w:id="537" w:name="_Toc3399243"/>
      <w:r w:rsidRPr="00E51C9D">
        <w:rPr>
          <w:rFonts w:ascii="Times New Roman" w:eastAsia="SimSun" w:hAnsi="Times New Roman" w:cs="Times New Roman"/>
          <w:color w:val="auto"/>
          <w:kern w:val="0"/>
          <w:lang w:val="ru-RU" w:eastAsia="zh-CN" w:bidi="ar-SA"/>
        </w:rPr>
        <w:t>Зона СХ выделена для сохранения и развития сельскохозяйственных угодий и обеспечивающих их инфраструктур, предотвращение их использования для других видов деятельности.</w:t>
      </w:r>
    </w:p>
    <w:p w:rsidR="002A40B3" w:rsidRPr="00E51C9D" w:rsidRDefault="002A40B3" w:rsidP="002A40B3">
      <w:pPr>
        <w:pStyle w:val="Standard"/>
        <w:ind w:firstLine="709"/>
        <w:jc w:val="both"/>
        <w:rPr>
          <w:rFonts w:ascii="Times New Roman" w:eastAsia="SimSun" w:hAnsi="Times New Roman" w:cs="Times New Roman"/>
          <w:color w:val="auto"/>
          <w:kern w:val="0"/>
          <w:lang w:val="ru-RU" w:eastAsia="zh-CN" w:bidi="ar-SA"/>
        </w:rPr>
      </w:pPr>
      <w:r w:rsidRPr="00E51C9D">
        <w:rPr>
          <w:rFonts w:ascii="Times New Roman" w:eastAsia="SimSun" w:hAnsi="Times New Roman" w:cs="Times New Roman"/>
          <w:color w:val="auto"/>
          <w:kern w:val="0"/>
          <w:lang w:val="ru-RU" w:eastAsia="zh-CN" w:bidi="ar-SA"/>
        </w:rPr>
        <w:t>В соответствии с пунктом 6 статьи 36 Градостроительного кодекса Российской Федерации градостроительные регламенты для зоны сельскохозяйственных угодий в составе земель</w:t>
      </w:r>
      <w:r w:rsidR="00E73B8F" w:rsidRPr="00E51C9D">
        <w:rPr>
          <w:rFonts w:ascii="Times New Roman" w:eastAsia="SimSun" w:hAnsi="Times New Roman" w:cs="Times New Roman"/>
          <w:color w:val="auto"/>
          <w:kern w:val="0"/>
          <w:lang w:val="ru-RU" w:eastAsia="zh-CN" w:bidi="ar-SA"/>
        </w:rPr>
        <w:t xml:space="preserve"> сельскохозяйственного назначения не устанавливаются</w:t>
      </w:r>
      <w:r w:rsidRPr="00E51C9D">
        <w:rPr>
          <w:rFonts w:ascii="Times New Roman" w:eastAsia="SimSun" w:hAnsi="Times New Roman" w:cs="Times New Roman"/>
          <w:color w:val="auto"/>
          <w:kern w:val="0"/>
          <w:lang w:val="ru-RU" w:eastAsia="zh-CN" w:bidi="ar-SA"/>
        </w:rPr>
        <w:t xml:space="preserve">.  В соответствии с пунктом 7 статьи 36 Градостроительного кодекса Российской Федерации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2A40B3" w:rsidRPr="00E51C9D" w:rsidRDefault="002A40B3" w:rsidP="002A40B3">
      <w:pPr>
        <w:pStyle w:val="Standard"/>
        <w:ind w:firstLine="709"/>
        <w:jc w:val="both"/>
        <w:rPr>
          <w:rFonts w:ascii="Times New Roman" w:eastAsia="SimSun" w:hAnsi="Times New Roman" w:cs="Times New Roman"/>
          <w:color w:val="auto"/>
          <w:lang w:val="ru-RU" w:eastAsia="zh-CN"/>
        </w:rPr>
      </w:pPr>
      <w:r w:rsidRPr="00E51C9D">
        <w:rPr>
          <w:rFonts w:ascii="Times New Roman" w:eastAsia="SimSun" w:hAnsi="Times New Roman" w:cs="Times New Roman"/>
          <w:color w:val="auto"/>
          <w:kern w:val="0"/>
          <w:lang w:val="ru-RU" w:eastAsia="zh-CN" w:bidi="ar-SA"/>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w:t>
      </w:r>
      <w:r w:rsidRPr="00E51C9D">
        <w:rPr>
          <w:rFonts w:ascii="Times New Roman" w:eastAsia="SimSun" w:hAnsi="Times New Roman" w:cs="Times New Roman"/>
          <w:color w:val="auto"/>
          <w:lang w:val="ru-RU" w:eastAsia="zh-CN"/>
        </w:rPr>
        <w:t xml:space="preserve"> № 101 - ФЗ «Об обороте земель сельскохозяйственного назначения»)».</w:t>
      </w:r>
    </w:p>
    <w:p w:rsidR="00B56189" w:rsidRPr="00E51C9D" w:rsidRDefault="00B56189" w:rsidP="00B56189">
      <w:pPr>
        <w:tabs>
          <w:tab w:val="left" w:pos="2520"/>
        </w:tabs>
        <w:outlineLvl w:val="0"/>
        <w:rPr>
          <w:rFonts w:ascii="Times New Roman" w:hAnsi="Times New Roman" w:cs="Times New Roman"/>
          <w:sz w:val="24"/>
          <w:szCs w:val="24"/>
        </w:rPr>
      </w:pPr>
    </w:p>
    <w:p w:rsidR="00B56189" w:rsidRPr="00E51C9D" w:rsidRDefault="00B56189" w:rsidP="00B56189">
      <w:pPr>
        <w:tabs>
          <w:tab w:val="left" w:pos="2520"/>
        </w:tabs>
        <w:outlineLvl w:val="0"/>
        <w:rPr>
          <w:rFonts w:ascii="Times New Roman" w:hAnsi="Times New Roman" w:cs="Times New Roman"/>
          <w:sz w:val="24"/>
          <w:szCs w:val="24"/>
        </w:rPr>
      </w:pPr>
      <w:r w:rsidRPr="00E51C9D">
        <w:rPr>
          <w:rFonts w:ascii="Times New Roman" w:hAnsi="Times New Roman" w:cs="Times New Roman"/>
          <w:sz w:val="24"/>
          <w:szCs w:val="24"/>
        </w:rPr>
        <w:t>1.1) Основные виды и параметры разрешенного использования земельных участков и объектов капитального строительства</w:t>
      </w:r>
    </w:p>
    <w:tbl>
      <w:tblPr>
        <w:tblW w:w="9727" w:type="dxa"/>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849"/>
        <w:gridCol w:w="1134"/>
        <w:gridCol w:w="832"/>
        <w:gridCol w:w="1275"/>
        <w:gridCol w:w="105"/>
        <w:gridCol w:w="888"/>
        <w:gridCol w:w="102"/>
        <w:gridCol w:w="606"/>
        <w:gridCol w:w="144"/>
        <w:gridCol w:w="565"/>
        <w:gridCol w:w="80"/>
        <w:gridCol w:w="771"/>
      </w:tblGrid>
      <w:tr w:rsidR="00B56189" w:rsidRPr="00E51C9D" w:rsidTr="00B56189">
        <w:trPr>
          <w:cantSplit/>
          <w:trHeight w:val="514"/>
          <w:jc w:val="center"/>
        </w:trPr>
        <w:tc>
          <w:tcPr>
            <w:tcW w:w="2376" w:type="dxa"/>
            <w:vMerge w:val="restart"/>
            <w:shd w:val="clear" w:color="auto" w:fill="auto"/>
            <w:vAlign w:val="center"/>
          </w:tcPr>
          <w:p w:rsidR="00B56189" w:rsidRPr="00E51C9D" w:rsidRDefault="00B56189" w:rsidP="00B56189">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849" w:type="dxa"/>
            <w:vMerge w:val="restart"/>
            <w:shd w:val="clear" w:color="auto" w:fill="auto"/>
            <w:vAlign w:val="center"/>
          </w:tcPr>
          <w:p w:rsidR="00B56189" w:rsidRPr="00E51C9D" w:rsidRDefault="00B56189" w:rsidP="00B56189">
            <w:pPr>
              <w:widowControl w:val="0"/>
              <w:ind w:hanging="21"/>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502" w:type="dxa"/>
            <w:gridSpan w:val="11"/>
            <w:vAlign w:val="center"/>
          </w:tcPr>
          <w:p w:rsidR="00B56189" w:rsidRPr="00E51C9D" w:rsidRDefault="00B56189" w:rsidP="00B56189">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B56189" w:rsidRPr="00E51C9D" w:rsidTr="00B56189">
        <w:trPr>
          <w:cantSplit/>
          <w:trHeight w:val="4305"/>
          <w:jc w:val="center"/>
        </w:trPr>
        <w:tc>
          <w:tcPr>
            <w:tcW w:w="2376" w:type="dxa"/>
            <w:vMerge/>
            <w:shd w:val="clear" w:color="auto" w:fill="auto"/>
          </w:tcPr>
          <w:p w:rsidR="00B56189" w:rsidRPr="00E51C9D" w:rsidRDefault="00B56189" w:rsidP="00B56189">
            <w:pPr>
              <w:widowControl w:val="0"/>
              <w:ind w:hanging="21"/>
              <w:jc w:val="center"/>
              <w:rPr>
                <w:rFonts w:ascii="Times New Roman" w:eastAsia="SimSun" w:hAnsi="Times New Roman" w:cs="Times New Roman"/>
                <w:sz w:val="24"/>
                <w:szCs w:val="24"/>
                <w:lang w:eastAsia="zh-CN"/>
              </w:rPr>
            </w:pPr>
          </w:p>
        </w:tc>
        <w:tc>
          <w:tcPr>
            <w:tcW w:w="849" w:type="dxa"/>
            <w:vMerge/>
            <w:shd w:val="clear" w:color="auto" w:fill="auto"/>
          </w:tcPr>
          <w:p w:rsidR="00B56189" w:rsidRPr="00E51C9D" w:rsidRDefault="00B56189" w:rsidP="00B56189">
            <w:pPr>
              <w:widowControl w:val="0"/>
              <w:ind w:hanging="21"/>
              <w:jc w:val="center"/>
              <w:rPr>
                <w:rFonts w:ascii="Times New Roman" w:eastAsia="SimSun" w:hAnsi="Times New Roman" w:cs="Times New Roman"/>
                <w:sz w:val="24"/>
                <w:szCs w:val="24"/>
                <w:lang w:eastAsia="zh-CN"/>
              </w:rPr>
            </w:pPr>
          </w:p>
        </w:tc>
        <w:tc>
          <w:tcPr>
            <w:tcW w:w="1134" w:type="dxa"/>
            <w:textDirection w:val="btLr"/>
            <w:vAlign w:val="center"/>
          </w:tcPr>
          <w:p w:rsidR="00B56189" w:rsidRPr="00E51C9D" w:rsidRDefault="00B56189" w:rsidP="00B56189">
            <w:pPr>
              <w:widowControl w:val="0"/>
              <w:ind w:left="113" w:hanging="21"/>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32" w:type="dxa"/>
            <w:textDirection w:val="btLr"/>
            <w:vAlign w:val="center"/>
          </w:tcPr>
          <w:p w:rsidR="00B56189" w:rsidRPr="00E51C9D" w:rsidRDefault="00B56189" w:rsidP="00B56189">
            <w:pPr>
              <w:widowControl w:val="0"/>
              <w:ind w:left="113" w:hanging="21"/>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275" w:type="dxa"/>
            <w:textDirection w:val="btLr"/>
            <w:vAlign w:val="center"/>
          </w:tcPr>
          <w:p w:rsidR="00B56189" w:rsidRPr="00E51C9D" w:rsidRDefault="00B56189" w:rsidP="00B56189">
            <w:pPr>
              <w:widowControl w:val="0"/>
              <w:ind w:left="113" w:hanging="21"/>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строений и сооружений от границы, отделяющей земельный участок от территории общего пользования  </w:t>
            </w:r>
          </w:p>
        </w:tc>
        <w:tc>
          <w:tcPr>
            <w:tcW w:w="993" w:type="dxa"/>
            <w:gridSpan w:val="2"/>
            <w:textDirection w:val="btLr"/>
            <w:vAlign w:val="center"/>
          </w:tcPr>
          <w:p w:rsidR="00B56189" w:rsidRPr="00E51C9D" w:rsidRDefault="00B56189" w:rsidP="00B56189">
            <w:pPr>
              <w:widowControl w:val="0"/>
              <w:ind w:left="113" w:hanging="21"/>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строений и сооружений от границ смежных земельных участков</w:t>
            </w:r>
          </w:p>
        </w:tc>
        <w:tc>
          <w:tcPr>
            <w:tcW w:w="708" w:type="dxa"/>
            <w:gridSpan w:val="2"/>
            <w:textDirection w:val="btLr"/>
            <w:vAlign w:val="center"/>
          </w:tcPr>
          <w:p w:rsidR="00B56189" w:rsidRPr="00E51C9D" w:rsidRDefault="00B56189" w:rsidP="00B56189">
            <w:pPr>
              <w:widowControl w:val="0"/>
              <w:ind w:left="113" w:hanging="21"/>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709" w:type="dxa"/>
            <w:gridSpan w:val="2"/>
            <w:textDirection w:val="btLr"/>
            <w:vAlign w:val="center"/>
          </w:tcPr>
          <w:p w:rsidR="00B56189" w:rsidRPr="00E51C9D" w:rsidRDefault="00B56189" w:rsidP="00B56189">
            <w:pPr>
              <w:widowControl w:val="0"/>
              <w:ind w:left="113" w:hanging="21"/>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851" w:type="dxa"/>
            <w:gridSpan w:val="2"/>
            <w:textDirection w:val="btLr"/>
            <w:vAlign w:val="center"/>
          </w:tcPr>
          <w:p w:rsidR="00B56189" w:rsidRPr="00E51C9D" w:rsidRDefault="00B56189" w:rsidP="00B56189">
            <w:pPr>
              <w:widowControl w:val="0"/>
              <w:ind w:left="113" w:hanging="21"/>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B56189" w:rsidRPr="00E51C9D" w:rsidTr="00B56189">
        <w:trPr>
          <w:cantSplit/>
          <w:trHeight w:val="237"/>
          <w:jc w:val="center"/>
        </w:trPr>
        <w:tc>
          <w:tcPr>
            <w:tcW w:w="2376" w:type="dxa"/>
            <w:shd w:val="clear" w:color="auto" w:fill="auto"/>
            <w:vAlign w:val="center"/>
          </w:tcPr>
          <w:p w:rsidR="00B56189" w:rsidRPr="00E51C9D" w:rsidRDefault="00B56189" w:rsidP="00B56189">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849" w:type="dxa"/>
            <w:shd w:val="clear" w:color="auto" w:fill="auto"/>
            <w:vAlign w:val="center"/>
          </w:tcPr>
          <w:p w:rsidR="00B56189" w:rsidRPr="00E51C9D" w:rsidRDefault="00B56189" w:rsidP="00B56189">
            <w:pPr>
              <w:widowControl w:val="0"/>
              <w:ind w:hanging="21"/>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1134" w:type="dxa"/>
            <w:vAlign w:val="center"/>
          </w:tcPr>
          <w:p w:rsidR="00B56189" w:rsidRPr="00E51C9D" w:rsidRDefault="00B56189" w:rsidP="00B56189">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32" w:type="dxa"/>
            <w:vAlign w:val="center"/>
          </w:tcPr>
          <w:p w:rsidR="00B56189" w:rsidRPr="00E51C9D" w:rsidRDefault="00B56189" w:rsidP="00B56189">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275" w:type="dxa"/>
            <w:vAlign w:val="center"/>
          </w:tcPr>
          <w:p w:rsidR="00B56189" w:rsidRPr="00E51C9D" w:rsidRDefault="00B56189" w:rsidP="00B56189">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993" w:type="dxa"/>
            <w:gridSpan w:val="2"/>
            <w:vAlign w:val="center"/>
          </w:tcPr>
          <w:p w:rsidR="00B56189" w:rsidRPr="00E51C9D" w:rsidRDefault="00B56189" w:rsidP="00B56189">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708" w:type="dxa"/>
            <w:gridSpan w:val="2"/>
            <w:vAlign w:val="center"/>
          </w:tcPr>
          <w:p w:rsidR="00B56189" w:rsidRPr="00E51C9D" w:rsidRDefault="00B56189" w:rsidP="00B56189">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709" w:type="dxa"/>
            <w:gridSpan w:val="2"/>
            <w:vAlign w:val="center"/>
          </w:tcPr>
          <w:p w:rsidR="00B56189" w:rsidRPr="00E51C9D" w:rsidRDefault="00B56189" w:rsidP="00B56189">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851" w:type="dxa"/>
            <w:gridSpan w:val="2"/>
            <w:vAlign w:val="center"/>
          </w:tcPr>
          <w:p w:rsidR="00B56189" w:rsidRPr="00E51C9D" w:rsidRDefault="00B56189" w:rsidP="00B56189">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B56189" w:rsidRPr="00E51C9D" w:rsidTr="00B56189">
        <w:trPr>
          <w:cantSplit/>
          <w:trHeight w:val="843"/>
          <w:jc w:val="center"/>
        </w:trPr>
        <w:tc>
          <w:tcPr>
            <w:tcW w:w="2376" w:type="dxa"/>
            <w:shd w:val="clear" w:color="auto" w:fill="auto"/>
          </w:tcPr>
          <w:p w:rsidR="00B56189" w:rsidRPr="00E51C9D" w:rsidRDefault="00B56189" w:rsidP="00B56189">
            <w:pPr>
              <w:widowControl w:val="0"/>
              <w:ind w:hanging="21"/>
              <w:rPr>
                <w:rFonts w:ascii="Times New Roman" w:hAnsi="Times New Roman" w:cs="Times New Roman"/>
                <w:sz w:val="24"/>
                <w:szCs w:val="24"/>
              </w:rPr>
            </w:pPr>
            <w:r w:rsidRPr="00E51C9D">
              <w:rPr>
                <w:rFonts w:ascii="Times New Roman" w:hAnsi="Times New Roman" w:cs="Times New Roman"/>
                <w:sz w:val="24"/>
                <w:szCs w:val="24"/>
              </w:rPr>
              <w:t>Растениеводство</w:t>
            </w:r>
          </w:p>
        </w:tc>
        <w:tc>
          <w:tcPr>
            <w:tcW w:w="849" w:type="dxa"/>
            <w:shd w:val="clear" w:color="auto" w:fill="auto"/>
          </w:tcPr>
          <w:p w:rsidR="00B56189" w:rsidRPr="00E51C9D" w:rsidRDefault="00B56189" w:rsidP="00B56189">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1.1</w:t>
            </w:r>
          </w:p>
        </w:tc>
        <w:tc>
          <w:tcPr>
            <w:tcW w:w="1134" w:type="dxa"/>
          </w:tcPr>
          <w:p w:rsidR="00B56189" w:rsidRPr="00E51C9D" w:rsidRDefault="00B56189" w:rsidP="00B56189">
            <w:pPr>
              <w:pStyle w:val="aff1"/>
              <w:ind w:hanging="21"/>
              <w:jc w:val="center"/>
              <w:rPr>
                <w:color w:val="auto"/>
              </w:rPr>
            </w:pPr>
            <w:r w:rsidRPr="00E51C9D">
              <w:rPr>
                <w:color w:val="auto"/>
              </w:rPr>
              <w:t>500/</w:t>
            </w:r>
          </w:p>
          <w:p w:rsidR="00B56189" w:rsidRPr="00E51C9D" w:rsidRDefault="00B56189" w:rsidP="00B56189">
            <w:pPr>
              <w:pStyle w:val="aff1"/>
              <w:ind w:hanging="21"/>
              <w:jc w:val="center"/>
              <w:rPr>
                <w:color w:val="auto"/>
              </w:rPr>
            </w:pPr>
            <w:r w:rsidRPr="00E51C9D">
              <w:rPr>
                <w:color w:val="auto"/>
              </w:rPr>
              <w:t>500000</w:t>
            </w:r>
          </w:p>
          <w:p w:rsidR="00B56189" w:rsidRPr="00E51C9D" w:rsidRDefault="00B56189" w:rsidP="00B56189">
            <w:pPr>
              <w:pStyle w:val="aff1"/>
              <w:ind w:hanging="21"/>
              <w:jc w:val="center"/>
              <w:rPr>
                <w:color w:val="auto"/>
              </w:rPr>
            </w:pPr>
            <w:r w:rsidRPr="00E51C9D">
              <w:rPr>
                <w:color w:val="auto"/>
              </w:rPr>
              <w:t>кв.м</w:t>
            </w:r>
          </w:p>
        </w:tc>
        <w:tc>
          <w:tcPr>
            <w:tcW w:w="832" w:type="dxa"/>
          </w:tcPr>
          <w:p w:rsidR="00B56189" w:rsidRPr="00E51C9D" w:rsidRDefault="00B56189" w:rsidP="00B56189">
            <w:pPr>
              <w:pStyle w:val="aff1"/>
              <w:ind w:hanging="21"/>
              <w:jc w:val="center"/>
              <w:rPr>
                <w:color w:val="auto"/>
              </w:rPr>
            </w:pPr>
            <w:r w:rsidRPr="00E51C9D">
              <w:rPr>
                <w:color w:val="auto"/>
              </w:rPr>
              <w:t>10 м</w:t>
            </w:r>
          </w:p>
        </w:tc>
        <w:tc>
          <w:tcPr>
            <w:tcW w:w="1275" w:type="dxa"/>
          </w:tcPr>
          <w:p w:rsidR="00B56189" w:rsidRPr="00E51C9D" w:rsidRDefault="00B56189" w:rsidP="00B56189">
            <w:pPr>
              <w:pStyle w:val="aff1"/>
              <w:ind w:hanging="21"/>
              <w:jc w:val="center"/>
              <w:rPr>
                <w:color w:val="auto"/>
              </w:rPr>
            </w:pPr>
            <w:r w:rsidRPr="00E51C9D">
              <w:rPr>
                <w:color w:val="auto"/>
              </w:rPr>
              <w:t>3 м</w:t>
            </w:r>
          </w:p>
        </w:tc>
        <w:tc>
          <w:tcPr>
            <w:tcW w:w="993" w:type="dxa"/>
            <w:gridSpan w:val="2"/>
          </w:tcPr>
          <w:p w:rsidR="00B56189" w:rsidRPr="00E51C9D" w:rsidRDefault="00B56189" w:rsidP="00B56189">
            <w:pPr>
              <w:pStyle w:val="aff1"/>
              <w:ind w:hanging="21"/>
              <w:jc w:val="center"/>
              <w:rPr>
                <w:color w:val="auto"/>
              </w:rPr>
            </w:pPr>
            <w:r w:rsidRPr="00E51C9D">
              <w:rPr>
                <w:color w:val="auto"/>
              </w:rPr>
              <w:t>1 м</w:t>
            </w:r>
          </w:p>
        </w:tc>
        <w:tc>
          <w:tcPr>
            <w:tcW w:w="708" w:type="dxa"/>
            <w:gridSpan w:val="2"/>
          </w:tcPr>
          <w:p w:rsidR="00B56189" w:rsidRPr="00E51C9D" w:rsidRDefault="00B56189" w:rsidP="00B56189">
            <w:pPr>
              <w:pStyle w:val="aff1"/>
              <w:ind w:hanging="21"/>
              <w:jc w:val="center"/>
              <w:rPr>
                <w:color w:val="auto"/>
              </w:rPr>
            </w:pPr>
            <w:r w:rsidRPr="00E51C9D">
              <w:rPr>
                <w:color w:val="auto"/>
              </w:rPr>
              <w:t>1</w:t>
            </w:r>
          </w:p>
        </w:tc>
        <w:tc>
          <w:tcPr>
            <w:tcW w:w="709" w:type="dxa"/>
            <w:gridSpan w:val="2"/>
          </w:tcPr>
          <w:p w:rsidR="00B56189" w:rsidRPr="00E51C9D" w:rsidRDefault="00B56189" w:rsidP="00B56189">
            <w:pPr>
              <w:pStyle w:val="aff1"/>
              <w:ind w:hanging="21"/>
              <w:jc w:val="center"/>
              <w:rPr>
                <w:color w:val="auto"/>
              </w:rPr>
            </w:pPr>
            <w:r w:rsidRPr="00E51C9D">
              <w:rPr>
                <w:color w:val="auto"/>
              </w:rPr>
              <w:t>6 м</w:t>
            </w:r>
          </w:p>
          <w:p w:rsidR="00B56189" w:rsidRPr="00E51C9D" w:rsidRDefault="00B56189" w:rsidP="00B56189">
            <w:pPr>
              <w:pStyle w:val="aff1"/>
              <w:ind w:hanging="21"/>
              <w:jc w:val="center"/>
              <w:rPr>
                <w:color w:val="auto"/>
              </w:rPr>
            </w:pPr>
          </w:p>
        </w:tc>
        <w:tc>
          <w:tcPr>
            <w:tcW w:w="851" w:type="dxa"/>
            <w:gridSpan w:val="2"/>
          </w:tcPr>
          <w:p w:rsidR="00B56189" w:rsidRPr="00E51C9D" w:rsidRDefault="00B56189" w:rsidP="00B56189">
            <w:pPr>
              <w:pStyle w:val="aff1"/>
              <w:ind w:hanging="21"/>
              <w:jc w:val="center"/>
              <w:rPr>
                <w:color w:val="auto"/>
              </w:rPr>
            </w:pPr>
            <w:r w:rsidRPr="00E51C9D">
              <w:rPr>
                <w:color w:val="auto"/>
              </w:rPr>
              <w:t>30%</w:t>
            </w:r>
          </w:p>
        </w:tc>
      </w:tr>
      <w:tr w:rsidR="00B56189" w:rsidRPr="00E51C9D" w:rsidTr="00B56189">
        <w:trPr>
          <w:cantSplit/>
          <w:trHeight w:val="843"/>
          <w:jc w:val="center"/>
        </w:trPr>
        <w:tc>
          <w:tcPr>
            <w:tcW w:w="2376" w:type="dxa"/>
            <w:shd w:val="clear" w:color="auto" w:fill="auto"/>
          </w:tcPr>
          <w:p w:rsidR="00B56189" w:rsidRPr="00E51C9D" w:rsidRDefault="00B56189" w:rsidP="00B56189">
            <w:pPr>
              <w:widowControl w:val="0"/>
              <w:ind w:hanging="21"/>
              <w:rPr>
                <w:rFonts w:ascii="Times New Roman" w:hAnsi="Times New Roman" w:cs="Times New Roman"/>
                <w:sz w:val="24"/>
                <w:szCs w:val="24"/>
              </w:rPr>
            </w:pPr>
            <w:r w:rsidRPr="00E51C9D">
              <w:rPr>
                <w:rFonts w:ascii="Times New Roman" w:hAnsi="Times New Roman" w:cs="Times New Roman"/>
                <w:sz w:val="24"/>
                <w:szCs w:val="24"/>
              </w:rPr>
              <w:t>Выращивание зерновых и иных сельскохозяйственных культур</w:t>
            </w:r>
          </w:p>
        </w:tc>
        <w:tc>
          <w:tcPr>
            <w:tcW w:w="849" w:type="dxa"/>
            <w:shd w:val="clear" w:color="auto" w:fill="auto"/>
          </w:tcPr>
          <w:p w:rsidR="00B56189" w:rsidRPr="00E51C9D" w:rsidRDefault="00B56189" w:rsidP="00B56189">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1.2</w:t>
            </w:r>
          </w:p>
        </w:tc>
        <w:tc>
          <w:tcPr>
            <w:tcW w:w="1134" w:type="dxa"/>
          </w:tcPr>
          <w:p w:rsidR="00B56189" w:rsidRPr="00E51C9D" w:rsidRDefault="00B56189" w:rsidP="00B56189">
            <w:pPr>
              <w:pStyle w:val="aff1"/>
              <w:ind w:hanging="21"/>
              <w:jc w:val="center"/>
              <w:rPr>
                <w:color w:val="auto"/>
              </w:rPr>
            </w:pPr>
            <w:r w:rsidRPr="00E51C9D">
              <w:rPr>
                <w:color w:val="auto"/>
              </w:rPr>
              <w:t>500/</w:t>
            </w:r>
          </w:p>
          <w:p w:rsidR="00B56189" w:rsidRPr="00E51C9D" w:rsidRDefault="00B56189" w:rsidP="00B56189">
            <w:pPr>
              <w:pStyle w:val="aff1"/>
              <w:ind w:hanging="21"/>
              <w:jc w:val="center"/>
              <w:rPr>
                <w:color w:val="auto"/>
              </w:rPr>
            </w:pPr>
            <w:r w:rsidRPr="00E51C9D">
              <w:rPr>
                <w:color w:val="auto"/>
              </w:rPr>
              <w:t>500000</w:t>
            </w:r>
          </w:p>
          <w:p w:rsidR="00B56189" w:rsidRPr="00E51C9D" w:rsidRDefault="00B56189" w:rsidP="00B56189">
            <w:pPr>
              <w:pStyle w:val="aff1"/>
              <w:ind w:hanging="21"/>
              <w:jc w:val="center"/>
              <w:rPr>
                <w:color w:val="auto"/>
              </w:rPr>
            </w:pPr>
            <w:r w:rsidRPr="00E51C9D">
              <w:rPr>
                <w:color w:val="auto"/>
              </w:rPr>
              <w:t>кв.м</w:t>
            </w:r>
          </w:p>
        </w:tc>
        <w:tc>
          <w:tcPr>
            <w:tcW w:w="832" w:type="dxa"/>
          </w:tcPr>
          <w:p w:rsidR="00B56189" w:rsidRPr="00E51C9D" w:rsidRDefault="00B56189" w:rsidP="00B56189">
            <w:pPr>
              <w:pStyle w:val="aff1"/>
              <w:ind w:hanging="21"/>
              <w:jc w:val="center"/>
              <w:rPr>
                <w:color w:val="auto"/>
              </w:rPr>
            </w:pPr>
            <w:r w:rsidRPr="00E51C9D">
              <w:rPr>
                <w:color w:val="auto"/>
              </w:rPr>
              <w:t>10м</w:t>
            </w:r>
          </w:p>
        </w:tc>
        <w:tc>
          <w:tcPr>
            <w:tcW w:w="4536" w:type="dxa"/>
            <w:gridSpan w:val="9"/>
          </w:tcPr>
          <w:p w:rsidR="00B56189" w:rsidRPr="00E51C9D" w:rsidRDefault="00B56189" w:rsidP="00B56189">
            <w:pPr>
              <w:ind w:hanging="21"/>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B56189" w:rsidRPr="00E51C9D" w:rsidTr="00B56189">
        <w:trPr>
          <w:cantSplit/>
          <w:trHeight w:val="843"/>
          <w:jc w:val="center"/>
        </w:trPr>
        <w:tc>
          <w:tcPr>
            <w:tcW w:w="2376" w:type="dxa"/>
            <w:shd w:val="clear" w:color="auto" w:fill="auto"/>
          </w:tcPr>
          <w:p w:rsidR="00B56189" w:rsidRPr="00E51C9D" w:rsidRDefault="00B56189" w:rsidP="00B56189">
            <w:pPr>
              <w:widowControl w:val="0"/>
              <w:ind w:hanging="21"/>
              <w:rPr>
                <w:rFonts w:ascii="Times New Roman" w:hAnsi="Times New Roman" w:cs="Times New Roman"/>
                <w:sz w:val="24"/>
                <w:szCs w:val="24"/>
              </w:rPr>
            </w:pPr>
            <w:r w:rsidRPr="00E51C9D">
              <w:rPr>
                <w:rFonts w:ascii="Times New Roman" w:hAnsi="Times New Roman" w:cs="Times New Roman"/>
                <w:sz w:val="24"/>
                <w:szCs w:val="24"/>
              </w:rPr>
              <w:lastRenderedPageBreak/>
              <w:t>Овощеводство</w:t>
            </w:r>
          </w:p>
        </w:tc>
        <w:tc>
          <w:tcPr>
            <w:tcW w:w="849" w:type="dxa"/>
            <w:shd w:val="clear" w:color="auto" w:fill="auto"/>
          </w:tcPr>
          <w:p w:rsidR="00B56189" w:rsidRPr="00E51C9D" w:rsidRDefault="00B56189" w:rsidP="00B56189">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1.3</w:t>
            </w:r>
          </w:p>
        </w:tc>
        <w:tc>
          <w:tcPr>
            <w:tcW w:w="1134" w:type="dxa"/>
          </w:tcPr>
          <w:p w:rsidR="00B56189" w:rsidRPr="00E51C9D" w:rsidRDefault="00B56189" w:rsidP="00B56189">
            <w:pPr>
              <w:pStyle w:val="aff1"/>
              <w:ind w:hanging="21"/>
              <w:jc w:val="center"/>
              <w:rPr>
                <w:color w:val="auto"/>
              </w:rPr>
            </w:pPr>
            <w:r w:rsidRPr="00E51C9D">
              <w:rPr>
                <w:color w:val="auto"/>
              </w:rPr>
              <w:t>500/</w:t>
            </w:r>
          </w:p>
          <w:p w:rsidR="00B56189" w:rsidRPr="00E51C9D" w:rsidRDefault="00B56189" w:rsidP="00B56189">
            <w:pPr>
              <w:pStyle w:val="aff1"/>
              <w:ind w:hanging="21"/>
              <w:jc w:val="center"/>
              <w:rPr>
                <w:color w:val="auto"/>
              </w:rPr>
            </w:pPr>
            <w:r w:rsidRPr="00E51C9D">
              <w:rPr>
                <w:color w:val="auto"/>
              </w:rPr>
              <w:t>500000</w:t>
            </w:r>
          </w:p>
          <w:p w:rsidR="00B56189" w:rsidRPr="00E51C9D" w:rsidRDefault="00B56189" w:rsidP="00B56189">
            <w:pPr>
              <w:pStyle w:val="aff1"/>
              <w:ind w:hanging="21"/>
              <w:jc w:val="center"/>
              <w:rPr>
                <w:color w:val="auto"/>
              </w:rPr>
            </w:pPr>
            <w:r w:rsidRPr="00E51C9D">
              <w:rPr>
                <w:color w:val="auto"/>
              </w:rPr>
              <w:t>кв.м</w:t>
            </w:r>
          </w:p>
        </w:tc>
        <w:tc>
          <w:tcPr>
            <w:tcW w:w="832" w:type="dxa"/>
          </w:tcPr>
          <w:p w:rsidR="00B56189" w:rsidRPr="00E51C9D" w:rsidRDefault="00B56189" w:rsidP="00B56189">
            <w:pPr>
              <w:pStyle w:val="aff1"/>
              <w:ind w:hanging="21"/>
              <w:jc w:val="center"/>
              <w:rPr>
                <w:color w:val="auto"/>
              </w:rPr>
            </w:pPr>
            <w:r w:rsidRPr="00E51C9D">
              <w:rPr>
                <w:color w:val="auto"/>
              </w:rPr>
              <w:t>10м</w:t>
            </w:r>
          </w:p>
        </w:tc>
        <w:tc>
          <w:tcPr>
            <w:tcW w:w="1275" w:type="dxa"/>
          </w:tcPr>
          <w:p w:rsidR="00B56189" w:rsidRPr="00E51C9D" w:rsidRDefault="00B56189" w:rsidP="00B56189">
            <w:pPr>
              <w:pStyle w:val="aff1"/>
              <w:ind w:hanging="21"/>
              <w:jc w:val="center"/>
              <w:rPr>
                <w:color w:val="auto"/>
              </w:rPr>
            </w:pPr>
            <w:r w:rsidRPr="00E51C9D">
              <w:rPr>
                <w:color w:val="auto"/>
              </w:rPr>
              <w:t>3 м</w:t>
            </w:r>
          </w:p>
        </w:tc>
        <w:tc>
          <w:tcPr>
            <w:tcW w:w="993" w:type="dxa"/>
            <w:gridSpan w:val="2"/>
          </w:tcPr>
          <w:p w:rsidR="00B56189" w:rsidRPr="00E51C9D" w:rsidRDefault="00B56189" w:rsidP="00B56189">
            <w:pPr>
              <w:pStyle w:val="aff1"/>
              <w:ind w:hanging="21"/>
              <w:jc w:val="center"/>
              <w:rPr>
                <w:color w:val="auto"/>
              </w:rPr>
            </w:pPr>
            <w:r w:rsidRPr="00E51C9D">
              <w:rPr>
                <w:color w:val="auto"/>
              </w:rPr>
              <w:t>1 м</w:t>
            </w:r>
          </w:p>
        </w:tc>
        <w:tc>
          <w:tcPr>
            <w:tcW w:w="708" w:type="dxa"/>
            <w:gridSpan w:val="2"/>
          </w:tcPr>
          <w:p w:rsidR="00B56189" w:rsidRPr="00E51C9D" w:rsidRDefault="00B56189" w:rsidP="00B56189">
            <w:pPr>
              <w:pStyle w:val="aff1"/>
              <w:ind w:hanging="21"/>
              <w:jc w:val="center"/>
              <w:rPr>
                <w:color w:val="auto"/>
              </w:rPr>
            </w:pPr>
            <w:r w:rsidRPr="00E51C9D">
              <w:rPr>
                <w:color w:val="auto"/>
              </w:rPr>
              <w:t>1</w:t>
            </w:r>
          </w:p>
        </w:tc>
        <w:tc>
          <w:tcPr>
            <w:tcW w:w="709" w:type="dxa"/>
            <w:gridSpan w:val="2"/>
          </w:tcPr>
          <w:p w:rsidR="00B56189" w:rsidRPr="00E51C9D" w:rsidRDefault="00B56189" w:rsidP="00B56189">
            <w:pPr>
              <w:pStyle w:val="aff1"/>
              <w:ind w:hanging="21"/>
              <w:jc w:val="center"/>
              <w:rPr>
                <w:color w:val="auto"/>
              </w:rPr>
            </w:pPr>
            <w:r w:rsidRPr="00E51C9D">
              <w:rPr>
                <w:color w:val="auto"/>
              </w:rPr>
              <w:t>6 м</w:t>
            </w:r>
          </w:p>
          <w:p w:rsidR="00B56189" w:rsidRPr="00E51C9D" w:rsidRDefault="00B56189" w:rsidP="00B56189">
            <w:pPr>
              <w:pStyle w:val="aff1"/>
              <w:ind w:hanging="21"/>
              <w:jc w:val="center"/>
              <w:rPr>
                <w:color w:val="auto"/>
              </w:rPr>
            </w:pPr>
          </w:p>
        </w:tc>
        <w:tc>
          <w:tcPr>
            <w:tcW w:w="851" w:type="dxa"/>
            <w:gridSpan w:val="2"/>
          </w:tcPr>
          <w:p w:rsidR="00B56189" w:rsidRPr="00E51C9D" w:rsidRDefault="00B56189" w:rsidP="00B56189">
            <w:pPr>
              <w:pStyle w:val="aff1"/>
              <w:ind w:hanging="21"/>
              <w:jc w:val="center"/>
              <w:rPr>
                <w:color w:val="auto"/>
              </w:rPr>
            </w:pPr>
            <w:r w:rsidRPr="00E51C9D">
              <w:rPr>
                <w:color w:val="auto"/>
              </w:rPr>
              <w:t>70%</w:t>
            </w:r>
          </w:p>
        </w:tc>
      </w:tr>
      <w:tr w:rsidR="002365E6" w:rsidRPr="00E51C9D" w:rsidTr="002365E6">
        <w:trPr>
          <w:cantSplit/>
          <w:trHeight w:val="831"/>
          <w:jc w:val="center"/>
        </w:trPr>
        <w:tc>
          <w:tcPr>
            <w:tcW w:w="2376" w:type="dxa"/>
            <w:shd w:val="clear" w:color="auto" w:fill="auto"/>
          </w:tcPr>
          <w:p w:rsidR="002365E6" w:rsidRPr="00E51C9D" w:rsidRDefault="002365E6" w:rsidP="00673E8F">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Предоставление коммунальных услуг</w:t>
            </w:r>
          </w:p>
        </w:tc>
        <w:tc>
          <w:tcPr>
            <w:tcW w:w="849" w:type="dxa"/>
            <w:shd w:val="clear" w:color="auto" w:fill="auto"/>
          </w:tcPr>
          <w:p w:rsidR="002365E6" w:rsidRPr="00E51C9D" w:rsidRDefault="002365E6" w:rsidP="00673E8F">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3.1.1</w:t>
            </w:r>
          </w:p>
        </w:tc>
        <w:tc>
          <w:tcPr>
            <w:tcW w:w="1134" w:type="dxa"/>
          </w:tcPr>
          <w:p w:rsidR="002365E6" w:rsidRPr="00E51C9D" w:rsidRDefault="002365E6" w:rsidP="00B56189">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p w:rsidR="002365E6" w:rsidRPr="00E51C9D" w:rsidRDefault="002365E6" w:rsidP="00B56189">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15000</w:t>
            </w:r>
          </w:p>
          <w:p w:rsidR="002365E6" w:rsidRPr="00E51C9D" w:rsidRDefault="002365E6" w:rsidP="00B56189">
            <w:pPr>
              <w:pStyle w:val="aff1"/>
              <w:ind w:firstLine="0"/>
              <w:jc w:val="center"/>
              <w:rPr>
                <w:color w:val="auto"/>
              </w:rPr>
            </w:pPr>
            <w:r w:rsidRPr="00E51C9D">
              <w:rPr>
                <w:color w:val="auto"/>
              </w:rPr>
              <w:t>кв.м</w:t>
            </w:r>
          </w:p>
        </w:tc>
        <w:tc>
          <w:tcPr>
            <w:tcW w:w="5368" w:type="dxa"/>
            <w:gridSpan w:val="10"/>
          </w:tcPr>
          <w:p w:rsidR="002365E6" w:rsidRPr="00E51C9D" w:rsidRDefault="002365E6" w:rsidP="00B56189">
            <w:pPr>
              <w:pStyle w:val="aff1"/>
              <w:ind w:firstLine="0"/>
              <w:jc w:val="center"/>
              <w:rPr>
                <w:color w:val="auto"/>
              </w:rPr>
            </w:pPr>
            <w:r w:rsidRPr="00E51C9D">
              <w:rPr>
                <w:color w:val="auto"/>
              </w:rPr>
              <w:t>Для линейных и сопутствующих объектов определяются в соответствии с техническими и санитарными нормами</w:t>
            </w:r>
          </w:p>
        </w:tc>
      </w:tr>
      <w:tr w:rsidR="00B56189" w:rsidRPr="00E51C9D" w:rsidTr="00B56189">
        <w:trPr>
          <w:cantSplit/>
          <w:trHeight w:val="843"/>
          <w:jc w:val="center"/>
        </w:trPr>
        <w:tc>
          <w:tcPr>
            <w:tcW w:w="2376" w:type="dxa"/>
            <w:shd w:val="clear" w:color="auto" w:fill="auto"/>
          </w:tcPr>
          <w:p w:rsidR="00B56189" w:rsidRPr="00E51C9D" w:rsidRDefault="00B56189" w:rsidP="00B56189">
            <w:pPr>
              <w:widowControl w:val="0"/>
              <w:ind w:hanging="21"/>
              <w:rPr>
                <w:rFonts w:ascii="Times New Roman" w:hAnsi="Times New Roman" w:cs="Times New Roman"/>
                <w:sz w:val="24"/>
                <w:szCs w:val="24"/>
              </w:rPr>
            </w:pPr>
            <w:r w:rsidRPr="00E51C9D">
              <w:rPr>
                <w:rFonts w:ascii="Times New Roman" w:hAnsi="Times New Roman" w:cs="Times New Roman"/>
                <w:sz w:val="24"/>
                <w:szCs w:val="24"/>
              </w:rPr>
              <w:t>Выращивание тонизирующих, лекарственных, цветочных культур</w:t>
            </w:r>
          </w:p>
        </w:tc>
        <w:tc>
          <w:tcPr>
            <w:tcW w:w="849" w:type="dxa"/>
            <w:shd w:val="clear" w:color="auto" w:fill="auto"/>
          </w:tcPr>
          <w:p w:rsidR="00B56189" w:rsidRPr="00E51C9D" w:rsidRDefault="00B56189" w:rsidP="00B56189">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1.4</w:t>
            </w:r>
          </w:p>
        </w:tc>
        <w:tc>
          <w:tcPr>
            <w:tcW w:w="1134" w:type="dxa"/>
          </w:tcPr>
          <w:p w:rsidR="00B56189" w:rsidRPr="00E51C9D" w:rsidRDefault="00B56189" w:rsidP="00B56189">
            <w:pPr>
              <w:pStyle w:val="aff1"/>
              <w:ind w:hanging="21"/>
              <w:jc w:val="center"/>
              <w:rPr>
                <w:color w:val="auto"/>
              </w:rPr>
            </w:pPr>
            <w:r w:rsidRPr="00E51C9D">
              <w:rPr>
                <w:color w:val="auto"/>
              </w:rPr>
              <w:t>500/</w:t>
            </w:r>
          </w:p>
          <w:p w:rsidR="00B56189" w:rsidRPr="00E51C9D" w:rsidRDefault="00B56189" w:rsidP="00B56189">
            <w:pPr>
              <w:pStyle w:val="aff1"/>
              <w:ind w:hanging="21"/>
              <w:jc w:val="center"/>
              <w:rPr>
                <w:color w:val="auto"/>
              </w:rPr>
            </w:pPr>
            <w:r w:rsidRPr="00E51C9D">
              <w:rPr>
                <w:color w:val="auto"/>
              </w:rPr>
              <w:t>500000</w:t>
            </w:r>
          </w:p>
          <w:p w:rsidR="00B56189" w:rsidRPr="00E51C9D" w:rsidRDefault="00B56189" w:rsidP="00B56189">
            <w:pPr>
              <w:pStyle w:val="aff1"/>
              <w:ind w:hanging="21"/>
              <w:jc w:val="center"/>
              <w:rPr>
                <w:color w:val="auto"/>
              </w:rPr>
            </w:pPr>
            <w:r w:rsidRPr="00E51C9D">
              <w:rPr>
                <w:color w:val="auto"/>
              </w:rPr>
              <w:t>кв.м</w:t>
            </w:r>
          </w:p>
        </w:tc>
        <w:tc>
          <w:tcPr>
            <w:tcW w:w="832" w:type="dxa"/>
          </w:tcPr>
          <w:p w:rsidR="00B56189" w:rsidRPr="00E51C9D" w:rsidRDefault="00B56189" w:rsidP="00B56189">
            <w:pPr>
              <w:pStyle w:val="aff1"/>
              <w:ind w:hanging="21"/>
              <w:jc w:val="center"/>
              <w:rPr>
                <w:color w:val="auto"/>
              </w:rPr>
            </w:pPr>
            <w:r w:rsidRPr="00E51C9D">
              <w:rPr>
                <w:color w:val="auto"/>
              </w:rPr>
              <w:t>10м</w:t>
            </w:r>
          </w:p>
        </w:tc>
        <w:tc>
          <w:tcPr>
            <w:tcW w:w="4536" w:type="dxa"/>
            <w:gridSpan w:val="9"/>
          </w:tcPr>
          <w:p w:rsidR="00B56189" w:rsidRPr="00E51C9D" w:rsidRDefault="00B56189" w:rsidP="00B56189">
            <w:pPr>
              <w:ind w:hanging="21"/>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B56189" w:rsidRPr="00E51C9D" w:rsidTr="00B56189">
        <w:trPr>
          <w:cantSplit/>
          <w:trHeight w:val="843"/>
          <w:jc w:val="center"/>
        </w:trPr>
        <w:tc>
          <w:tcPr>
            <w:tcW w:w="2376" w:type="dxa"/>
            <w:shd w:val="clear" w:color="auto" w:fill="auto"/>
          </w:tcPr>
          <w:p w:rsidR="00B56189" w:rsidRPr="00E51C9D" w:rsidRDefault="00B56189" w:rsidP="00B56189">
            <w:pPr>
              <w:widowControl w:val="0"/>
              <w:ind w:hanging="21"/>
              <w:rPr>
                <w:rFonts w:ascii="Times New Roman" w:hAnsi="Times New Roman" w:cs="Times New Roman"/>
                <w:sz w:val="24"/>
                <w:szCs w:val="24"/>
              </w:rPr>
            </w:pPr>
            <w:r w:rsidRPr="00E51C9D">
              <w:rPr>
                <w:rFonts w:ascii="Times New Roman" w:hAnsi="Times New Roman" w:cs="Times New Roman"/>
                <w:sz w:val="24"/>
                <w:szCs w:val="24"/>
              </w:rPr>
              <w:t>Садоводство</w:t>
            </w:r>
          </w:p>
        </w:tc>
        <w:tc>
          <w:tcPr>
            <w:tcW w:w="849" w:type="dxa"/>
            <w:shd w:val="clear" w:color="auto" w:fill="auto"/>
          </w:tcPr>
          <w:p w:rsidR="00B56189" w:rsidRPr="00E51C9D" w:rsidRDefault="00B56189" w:rsidP="00B56189">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1.5</w:t>
            </w:r>
          </w:p>
        </w:tc>
        <w:tc>
          <w:tcPr>
            <w:tcW w:w="1134" w:type="dxa"/>
          </w:tcPr>
          <w:p w:rsidR="00B56189" w:rsidRPr="00E51C9D" w:rsidRDefault="00B56189" w:rsidP="00B56189">
            <w:pPr>
              <w:pStyle w:val="aff1"/>
              <w:ind w:hanging="21"/>
              <w:jc w:val="center"/>
              <w:rPr>
                <w:color w:val="auto"/>
              </w:rPr>
            </w:pPr>
            <w:r w:rsidRPr="00E51C9D">
              <w:rPr>
                <w:color w:val="auto"/>
              </w:rPr>
              <w:t>500/</w:t>
            </w:r>
          </w:p>
          <w:p w:rsidR="00B56189" w:rsidRPr="00E51C9D" w:rsidRDefault="00B56189" w:rsidP="00B56189">
            <w:pPr>
              <w:pStyle w:val="aff1"/>
              <w:ind w:hanging="21"/>
              <w:jc w:val="center"/>
              <w:rPr>
                <w:color w:val="auto"/>
              </w:rPr>
            </w:pPr>
            <w:r w:rsidRPr="00E51C9D">
              <w:rPr>
                <w:color w:val="auto"/>
              </w:rPr>
              <w:t>500000</w:t>
            </w:r>
          </w:p>
          <w:p w:rsidR="00B56189" w:rsidRPr="00E51C9D" w:rsidRDefault="00B56189" w:rsidP="00B56189">
            <w:pPr>
              <w:ind w:hanging="21"/>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832" w:type="dxa"/>
          </w:tcPr>
          <w:p w:rsidR="00B56189" w:rsidRPr="00E51C9D" w:rsidRDefault="00B56189" w:rsidP="00B56189">
            <w:pPr>
              <w:pStyle w:val="aff1"/>
              <w:ind w:hanging="21"/>
              <w:jc w:val="center"/>
              <w:rPr>
                <w:color w:val="auto"/>
              </w:rPr>
            </w:pPr>
            <w:r w:rsidRPr="00E51C9D">
              <w:rPr>
                <w:color w:val="auto"/>
              </w:rPr>
              <w:t>10м</w:t>
            </w:r>
          </w:p>
        </w:tc>
        <w:tc>
          <w:tcPr>
            <w:tcW w:w="4536" w:type="dxa"/>
            <w:gridSpan w:val="9"/>
          </w:tcPr>
          <w:p w:rsidR="00B56189" w:rsidRPr="00E51C9D" w:rsidRDefault="00B56189" w:rsidP="00B56189">
            <w:pPr>
              <w:ind w:hanging="21"/>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B56189" w:rsidRPr="00E51C9D" w:rsidTr="00B56189">
        <w:trPr>
          <w:cantSplit/>
          <w:trHeight w:val="843"/>
          <w:jc w:val="center"/>
        </w:trPr>
        <w:tc>
          <w:tcPr>
            <w:tcW w:w="2376" w:type="dxa"/>
            <w:shd w:val="clear" w:color="auto" w:fill="auto"/>
          </w:tcPr>
          <w:p w:rsidR="00B56189" w:rsidRPr="00E51C9D" w:rsidRDefault="00B56189" w:rsidP="00B56189">
            <w:pPr>
              <w:pStyle w:val="ConsPlusNormal"/>
              <w:ind w:hanging="21"/>
              <w:rPr>
                <w:rFonts w:ascii="Times New Roman" w:hAnsi="Times New Roman" w:cs="Times New Roman"/>
                <w:sz w:val="24"/>
                <w:szCs w:val="24"/>
              </w:rPr>
            </w:pPr>
            <w:r w:rsidRPr="00E51C9D">
              <w:rPr>
                <w:rFonts w:ascii="Times New Roman" w:hAnsi="Times New Roman" w:cs="Times New Roman"/>
                <w:sz w:val="24"/>
                <w:szCs w:val="24"/>
              </w:rPr>
              <w:t>Выращивание льна и конопли</w:t>
            </w:r>
          </w:p>
        </w:tc>
        <w:tc>
          <w:tcPr>
            <w:tcW w:w="849" w:type="dxa"/>
            <w:shd w:val="clear" w:color="auto" w:fill="auto"/>
          </w:tcPr>
          <w:p w:rsidR="00B56189" w:rsidRPr="00E51C9D" w:rsidRDefault="00B56189" w:rsidP="00B56189">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1.6</w:t>
            </w:r>
          </w:p>
        </w:tc>
        <w:tc>
          <w:tcPr>
            <w:tcW w:w="1134" w:type="dxa"/>
          </w:tcPr>
          <w:p w:rsidR="00B56189" w:rsidRPr="00E51C9D" w:rsidRDefault="00B56189" w:rsidP="00B56189">
            <w:pPr>
              <w:pStyle w:val="aff1"/>
              <w:ind w:hanging="21"/>
              <w:jc w:val="center"/>
              <w:rPr>
                <w:color w:val="auto"/>
              </w:rPr>
            </w:pPr>
            <w:r w:rsidRPr="00E51C9D">
              <w:rPr>
                <w:color w:val="auto"/>
              </w:rPr>
              <w:t>500/</w:t>
            </w:r>
          </w:p>
          <w:p w:rsidR="00B56189" w:rsidRPr="00E51C9D" w:rsidRDefault="00B56189" w:rsidP="00B56189">
            <w:pPr>
              <w:pStyle w:val="aff1"/>
              <w:ind w:hanging="21"/>
              <w:jc w:val="center"/>
              <w:rPr>
                <w:color w:val="auto"/>
              </w:rPr>
            </w:pPr>
            <w:r w:rsidRPr="00E51C9D">
              <w:rPr>
                <w:color w:val="auto"/>
              </w:rPr>
              <w:t>500000</w:t>
            </w:r>
          </w:p>
          <w:p w:rsidR="00B56189" w:rsidRPr="00E51C9D" w:rsidRDefault="00B56189" w:rsidP="00B56189">
            <w:pPr>
              <w:pStyle w:val="aff1"/>
              <w:ind w:hanging="21"/>
              <w:jc w:val="center"/>
              <w:rPr>
                <w:color w:val="auto"/>
              </w:rPr>
            </w:pPr>
            <w:r w:rsidRPr="00E51C9D">
              <w:rPr>
                <w:color w:val="auto"/>
              </w:rPr>
              <w:t>кв.м</w:t>
            </w:r>
          </w:p>
        </w:tc>
        <w:tc>
          <w:tcPr>
            <w:tcW w:w="832" w:type="dxa"/>
          </w:tcPr>
          <w:p w:rsidR="00B56189" w:rsidRPr="00E51C9D" w:rsidRDefault="00B56189" w:rsidP="00B56189">
            <w:pPr>
              <w:pStyle w:val="aff1"/>
              <w:ind w:hanging="21"/>
              <w:jc w:val="center"/>
              <w:rPr>
                <w:color w:val="auto"/>
              </w:rPr>
            </w:pPr>
            <w:r w:rsidRPr="00E51C9D">
              <w:rPr>
                <w:color w:val="auto"/>
              </w:rPr>
              <w:t>10м</w:t>
            </w:r>
          </w:p>
        </w:tc>
        <w:tc>
          <w:tcPr>
            <w:tcW w:w="4536" w:type="dxa"/>
            <w:gridSpan w:val="9"/>
          </w:tcPr>
          <w:p w:rsidR="00B56189" w:rsidRPr="00E51C9D" w:rsidRDefault="00B56189" w:rsidP="00B56189">
            <w:pPr>
              <w:ind w:hanging="21"/>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B56189" w:rsidRPr="00E51C9D" w:rsidTr="00B56189">
        <w:trPr>
          <w:cantSplit/>
          <w:trHeight w:val="843"/>
          <w:jc w:val="center"/>
        </w:trPr>
        <w:tc>
          <w:tcPr>
            <w:tcW w:w="2376" w:type="dxa"/>
            <w:shd w:val="clear" w:color="auto" w:fill="auto"/>
          </w:tcPr>
          <w:p w:rsidR="00B56189" w:rsidRPr="00E51C9D" w:rsidRDefault="00B56189" w:rsidP="00B56189">
            <w:pPr>
              <w:widowControl w:val="0"/>
              <w:ind w:hanging="21"/>
              <w:rPr>
                <w:rFonts w:ascii="Times New Roman" w:hAnsi="Times New Roman" w:cs="Times New Roman"/>
                <w:sz w:val="24"/>
                <w:szCs w:val="24"/>
              </w:rPr>
            </w:pPr>
            <w:r w:rsidRPr="00E51C9D">
              <w:rPr>
                <w:rFonts w:ascii="Times New Roman" w:hAnsi="Times New Roman" w:cs="Times New Roman"/>
                <w:sz w:val="24"/>
                <w:szCs w:val="24"/>
              </w:rPr>
              <w:t>Питомники</w:t>
            </w:r>
          </w:p>
        </w:tc>
        <w:tc>
          <w:tcPr>
            <w:tcW w:w="849" w:type="dxa"/>
            <w:shd w:val="clear" w:color="auto" w:fill="auto"/>
          </w:tcPr>
          <w:p w:rsidR="00B56189" w:rsidRPr="00E51C9D" w:rsidRDefault="00B56189" w:rsidP="00B56189">
            <w:pPr>
              <w:widowControl w:val="0"/>
              <w:ind w:hanging="21"/>
              <w:rPr>
                <w:rFonts w:ascii="Times New Roman" w:hAnsi="Times New Roman" w:cs="Times New Roman"/>
                <w:sz w:val="24"/>
                <w:szCs w:val="24"/>
              </w:rPr>
            </w:pPr>
            <w:r w:rsidRPr="00E51C9D">
              <w:rPr>
                <w:rFonts w:ascii="Times New Roman" w:hAnsi="Times New Roman" w:cs="Times New Roman"/>
                <w:sz w:val="24"/>
                <w:szCs w:val="24"/>
              </w:rPr>
              <w:t>1.17</w:t>
            </w:r>
          </w:p>
        </w:tc>
        <w:tc>
          <w:tcPr>
            <w:tcW w:w="1134" w:type="dxa"/>
          </w:tcPr>
          <w:p w:rsidR="00B56189" w:rsidRPr="00E51C9D" w:rsidRDefault="00B56189" w:rsidP="00B56189">
            <w:pPr>
              <w:pStyle w:val="aff1"/>
              <w:ind w:hanging="21"/>
              <w:jc w:val="center"/>
              <w:rPr>
                <w:color w:val="auto"/>
              </w:rPr>
            </w:pPr>
            <w:r w:rsidRPr="00E51C9D">
              <w:rPr>
                <w:color w:val="auto"/>
              </w:rPr>
              <w:t>500/</w:t>
            </w:r>
          </w:p>
          <w:p w:rsidR="00B56189" w:rsidRPr="00E51C9D" w:rsidRDefault="00B56189" w:rsidP="00B56189">
            <w:pPr>
              <w:pStyle w:val="aff1"/>
              <w:ind w:hanging="21"/>
              <w:jc w:val="center"/>
              <w:rPr>
                <w:color w:val="auto"/>
              </w:rPr>
            </w:pPr>
            <w:r w:rsidRPr="00E51C9D">
              <w:rPr>
                <w:color w:val="auto"/>
              </w:rPr>
              <w:t>500000</w:t>
            </w:r>
          </w:p>
          <w:p w:rsidR="00B56189" w:rsidRPr="00E51C9D" w:rsidRDefault="00B56189" w:rsidP="00B56189">
            <w:pPr>
              <w:pStyle w:val="aff1"/>
              <w:ind w:hanging="21"/>
              <w:jc w:val="center"/>
              <w:rPr>
                <w:color w:val="auto"/>
              </w:rPr>
            </w:pPr>
            <w:r w:rsidRPr="00E51C9D">
              <w:rPr>
                <w:color w:val="auto"/>
              </w:rPr>
              <w:t>кв.м</w:t>
            </w:r>
          </w:p>
        </w:tc>
        <w:tc>
          <w:tcPr>
            <w:tcW w:w="832" w:type="dxa"/>
          </w:tcPr>
          <w:p w:rsidR="00B56189" w:rsidRPr="00E51C9D" w:rsidRDefault="00B56189" w:rsidP="00B56189">
            <w:pPr>
              <w:pStyle w:val="aff1"/>
              <w:ind w:hanging="21"/>
              <w:jc w:val="center"/>
              <w:rPr>
                <w:color w:val="auto"/>
              </w:rPr>
            </w:pPr>
            <w:r w:rsidRPr="00E51C9D">
              <w:rPr>
                <w:color w:val="auto"/>
              </w:rPr>
              <w:t>10 м</w:t>
            </w:r>
          </w:p>
        </w:tc>
        <w:tc>
          <w:tcPr>
            <w:tcW w:w="4536" w:type="dxa"/>
            <w:gridSpan w:val="9"/>
          </w:tcPr>
          <w:p w:rsidR="00B56189" w:rsidRPr="00E51C9D" w:rsidRDefault="00B56189" w:rsidP="00B56189">
            <w:pPr>
              <w:pStyle w:val="aff1"/>
              <w:ind w:hanging="21"/>
              <w:rPr>
                <w:color w:val="auto"/>
              </w:rPr>
            </w:pPr>
            <w:r w:rsidRPr="00E51C9D">
              <w:rPr>
                <w:color w:val="auto"/>
              </w:rPr>
              <w:t>Не подлежат установлению, капитальное строительство запрещено</w:t>
            </w:r>
          </w:p>
        </w:tc>
      </w:tr>
      <w:tr w:rsidR="00B56189" w:rsidRPr="00E51C9D" w:rsidTr="00B56189">
        <w:trPr>
          <w:cantSplit/>
          <w:trHeight w:val="843"/>
          <w:jc w:val="center"/>
        </w:trPr>
        <w:tc>
          <w:tcPr>
            <w:tcW w:w="2376" w:type="dxa"/>
            <w:shd w:val="clear" w:color="auto" w:fill="auto"/>
          </w:tcPr>
          <w:p w:rsidR="00B56189" w:rsidRPr="00E51C9D" w:rsidRDefault="00B56189" w:rsidP="00B56189">
            <w:pPr>
              <w:widowControl w:val="0"/>
              <w:ind w:hanging="21"/>
              <w:rPr>
                <w:rFonts w:ascii="Times New Roman" w:hAnsi="Times New Roman" w:cs="Times New Roman"/>
                <w:sz w:val="24"/>
                <w:szCs w:val="24"/>
              </w:rPr>
            </w:pPr>
            <w:r w:rsidRPr="00E51C9D">
              <w:rPr>
                <w:rFonts w:ascii="Times New Roman" w:hAnsi="Times New Roman" w:cs="Times New Roman"/>
                <w:sz w:val="24"/>
                <w:szCs w:val="24"/>
              </w:rPr>
              <w:t>Обеспечение сельскохозяйственного производства</w:t>
            </w:r>
          </w:p>
        </w:tc>
        <w:tc>
          <w:tcPr>
            <w:tcW w:w="849" w:type="dxa"/>
            <w:shd w:val="clear" w:color="auto" w:fill="auto"/>
          </w:tcPr>
          <w:p w:rsidR="00B56189" w:rsidRPr="00E51C9D" w:rsidRDefault="00B56189" w:rsidP="00B56189">
            <w:pPr>
              <w:widowControl w:val="0"/>
              <w:ind w:hanging="21"/>
              <w:rPr>
                <w:rFonts w:ascii="Times New Roman" w:hAnsi="Times New Roman" w:cs="Times New Roman"/>
                <w:sz w:val="24"/>
                <w:szCs w:val="24"/>
              </w:rPr>
            </w:pPr>
            <w:r w:rsidRPr="00E51C9D">
              <w:rPr>
                <w:rFonts w:ascii="Times New Roman" w:hAnsi="Times New Roman" w:cs="Times New Roman"/>
                <w:sz w:val="24"/>
                <w:szCs w:val="24"/>
              </w:rPr>
              <w:t>1.18</w:t>
            </w:r>
          </w:p>
        </w:tc>
        <w:tc>
          <w:tcPr>
            <w:tcW w:w="1134" w:type="dxa"/>
          </w:tcPr>
          <w:p w:rsidR="00B56189" w:rsidRPr="00E51C9D" w:rsidRDefault="00B56189" w:rsidP="00B56189">
            <w:pPr>
              <w:pStyle w:val="aff1"/>
              <w:ind w:hanging="21"/>
              <w:jc w:val="center"/>
              <w:rPr>
                <w:color w:val="auto"/>
              </w:rPr>
            </w:pPr>
            <w:r w:rsidRPr="00E51C9D">
              <w:rPr>
                <w:color w:val="auto"/>
              </w:rPr>
              <w:t>500/</w:t>
            </w:r>
          </w:p>
          <w:p w:rsidR="00B56189" w:rsidRPr="00E51C9D" w:rsidRDefault="00B56189" w:rsidP="00B56189">
            <w:pPr>
              <w:pStyle w:val="aff1"/>
              <w:ind w:hanging="21"/>
              <w:jc w:val="center"/>
              <w:rPr>
                <w:color w:val="auto"/>
              </w:rPr>
            </w:pPr>
            <w:r w:rsidRPr="00E51C9D">
              <w:rPr>
                <w:color w:val="auto"/>
              </w:rPr>
              <w:t>500000</w:t>
            </w:r>
          </w:p>
          <w:p w:rsidR="00B56189" w:rsidRPr="00E51C9D" w:rsidRDefault="00B56189" w:rsidP="00B56189">
            <w:pPr>
              <w:widowControl w:val="0"/>
              <w:ind w:firstLine="31"/>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832" w:type="dxa"/>
          </w:tcPr>
          <w:p w:rsidR="00B56189" w:rsidRPr="00E51C9D" w:rsidRDefault="00B56189" w:rsidP="00B56189">
            <w:pPr>
              <w:widowControl w:val="0"/>
              <w:ind w:firstLine="31"/>
              <w:jc w:val="center"/>
              <w:rPr>
                <w:rFonts w:ascii="Times New Roman" w:hAnsi="Times New Roman" w:cs="Times New Roman"/>
                <w:sz w:val="24"/>
                <w:szCs w:val="24"/>
              </w:rPr>
            </w:pPr>
            <w:r w:rsidRPr="00E51C9D">
              <w:rPr>
                <w:rFonts w:ascii="Times New Roman" w:hAnsi="Times New Roman" w:cs="Times New Roman"/>
                <w:sz w:val="24"/>
                <w:szCs w:val="24"/>
              </w:rPr>
              <w:t>12 м / 100 м</w:t>
            </w:r>
          </w:p>
        </w:tc>
        <w:tc>
          <w:tcPr>
            <w:tcW w:w="1380" w:type="dxa"/>
            <w:gridSpan w:val="2"/>
          </w:tcPr>
          <w:p w:rsidR="00B56189" w:rsidRPr="00E51C9D" w:rsidRDefault="00B56189" w:rsidP="00B56189">
            <w:pPr>
              <w:widowControl w:val="0"/>
              <w:ind w:firstLine="31"/>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990" w:type="dxa"/>
            <w:gridSpan w:val="2"/>
          </w:tcPr>
          <w:p w:rsidR="00B56189" w:rsidRPr="00E51C9D" w:rsidRDefault="00B56189" w:rsidP="00B56189">
            <w:pPr>
              <w:widowControl w:val="0"/>
              <w:ind w:firstLine="31"/>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750" w:type="dxa"/>
            <w:gridSpan w:val="2"/>
          </w:tcPr>
          <w:p w:rsidR="00B56189" w:rsidRPr="00E51C9D" w:rsidRDefault="00B56189" w:rsidP="00B56189">
            <w:pPr>
              <w:widowControl w:val="0"/>
              <w:ind w:firstLine="31"/>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645" w:type="dxa"/>
            <w:gridSpan w:val="2"/>
          </w:tcPr>
          <w:p w:rsidR="00B56189" w:rsidRPr="00E51C9D" w:rsidRDefault="00B56189" w:rsidP="00B56189">
            <w:pPr>
              <w:widowControl w:val="0"/>
              <w:ind w:firstLine="31"/>
              <w:jc w:val="center"/>
              <w:rPr>
                <w:rFonts w:ascii="Times New Roman" w:hAnsi="Times New Roman" w:cs="Times New Roman"/>
                <w:sz w:val="24"/>
                <w:szCs w:val="24"/>
              </w:rPr>
            </w:pPr>
            <w:r w:rsidRPr="00E51C9D">
              <w:rPr>
                <w:rFonts w:ascii="Times New Roman" w:hAnsi="Times New Roman" w:cs="Times New Roman"/>
                <w:sz w:val="24"/>
                <w:szCs w:val="24"/>
              </w:rPr>
              <w:t xml:space="preserve">6м </w:t>
            </w:r>
          </w:p>
        </w:tc>
        <w:tc>
          <w:tcPr>
            <w:tcW w:w="771" w:type="dxa"/>
          </w:tcPr>
          <w:p w:rsidR="00B56189" w:rsidRPr="00E51C9D" w:rsidRDefault="00B56189" w:rsidP="00B56189">
            <w:pPr>
              <w:widowControl w:val="0"/>
              <w:ind w:firstLine="31"/>
              <w:jc w:val="center"/>
              <w:rPr>
                <w:rFonts w:ascii="Times New Roman" w:hAnsi="Times New Roman" w:cs="Times New Roman"/>
                <w:sz w:val="24"/>
                <w:szCs w:val="24"/>
              </w:rPr>
            </w:pPr>
            <w:r w:rsidRPr="00E51C9D">
              <w:rPr>
                <w:rFonts w:ascii="Times New Roman" w:hAnsi="Times New Roman" w:cs="Times New Roman"/>
                <w:sz w:val="24"/>
                <w:szCs w:val="24"/>
              </w:rPr>
              <w:t>60%</w:t>
            </w:r>
          </w:p>
        </w:tc>
      </w:tr>
      <w:tr w:rsidR="00B56189" w:rsidRPr="00E51C9D" w:rsidTr="00B56189">
        <w:trPr>
          <w:cantSplit/>
          <w:trHeight w:val="843"/>
          <w:jc w:val="center"/>
        </w:trPr>
        <w:tc>
          <w:tcPr>
            <w:tcW w:w="2376" w:type="dxa"/>
            <w:shd w:val="clear" w:color="auto" w:fill="auto"/>
          </w:tcPr>
          <w:p w:rsidR="00B56189" w:rsidRPr="00E51C9D" w:rsidRDefault="00B56189" w:rsidP="00B56189">
            <w:pPr>
              <w:widowControl w:val="0"/>
              <w:ind w:hanging="21"/>
              <w:rPr>
                <w:rFonts w:ascii="Times New Roman" w:hAnsi="Times New Roman" w:cs="Times New Roman"/>
                <w:sz w:val="24"/>
                <w:szCs w:val="24"/>
              </w:rPr>
            </w:pPr>
            <w:r w:rsidRPr="00E51C9D">
              <w:rPr>
                <w:rFonts w:ascii="Times New Roman" w:hAnsi="Times New Roman" w:cs="Times New Roman"/>
                <w:sz w:val="24"/>
                <w:szCs w:val="24"/>
              </w:rPr>
              <w:t>Сенокошение</w:t>
            </w:r>
          </w:p>
        </w:tc>
        <w:tc>
          <w:tcPr>
            <w:tcW w:w="849" w:type="dxa"/>
            <w:shd w:val="clear" w:color="auto" w:fill="auto"/>
          </w:tcPr>
          <w:p w:rsidR="00B56189" w:rsidRPr="00E51C9D" w:rsidRDefault="00B56189" w:rsidP="00B56189">
            <w:pPr>
              <w:widowControl w:val="0"/>
              <w:ind w:hanging="21"/>
              <w:rPr>
                <w:rFonts w:ascii="Times New Roman" w:hAnsi="Times New Roman" w:cs="Times New Roman"/>
                <w:sz w:val="24"/>
                <w:szCs w:val="24"/>
              </w:rPr>
            </w:pPr>
            <w:r w:rsidRPr="00E51C9D">
              <w:rPr>
                <w:rFonts w:ascii="Times New Roman" w:hAnsi="Times New Roman" w:cs="Times New Roman"/>
                <w:sz w:val="24"/>
                <w:szCs w:val="24"/>
              </w:rPr>
              <w:t>1.19</w:t>
            </w:r>
          </w:p>
        </w:tc>
        <w:tc>
          <w:tcPr>
            <w:tcW w:w="1134" w:type="dxa"/>
          </w:tcPr>
          <w:p w:rsidR="00B56189" w:rsidRPr="00E51C9D" w:rsidRDefault="00B56189" w:rsidP="00B56189">
            <w:pPr>
              <w:pStyle w:val="aff1"/>
              <w:ind w:hanging="21"/>
              <w:jc w:val="center"/>
              <w:rPr>
                <w:color w:val="auto"/>
              </w:rPr>
            </w:pPr>
            <w:r w:rsidRPr="00E51C9D">
              <w:rPr>
                <w:color w:val="auto"/>
              </w:rPr>
              <w:t>500/</w:t>
            </w:r>
          </w:p>
          <w:p w:rsidR="00B56189" w:rsidRPr="00E51C9D" w:rsidRDefault="00B56189" w:rsidP="00B56189">
            <w:pPr>
              <w:pStyle w:val="aff1"/>
              <w:ind w:hanging="21"/>
              <w:jc w:val="center"/>
              <w:rPr>
                <w:color w:val="auto"/>
              </w:rPr>
            </w:pPr>
            <w:r w:rsidRPr="00E51C9D">
              <w:rPr>
                <w:color w:val="auto"/>
              </w:rPr>
              <w:t>500000</w:t>
            </w:r>
          </w:p>
          <w:p w:rsidR="00B56189" w:rsidRPr="00E51C9D" w:rsidRDefault="00B56189" w:rsidP="00B56189">
            <w:pPr>
              <w:pStyle w:val="aff1"/>
              <w:ind w:hanging="21"/>
              <w:jc w:val="center"/>
              <w:rPr>
                <w:color w:val="auto"/>
              </w:rPr>
            </w:pPr>
            <w:r w:rsidRPr="00E51C9D">
              <w:rPr>
                <w:color w:val="auto"/>
              </w:rPr>
              <w:t>кв.м</w:t>
            </w:r>
          </w:p>
        </w:tc>
        <w:tc>
          <w:tcPr>
            <w:tcW w:w="832" w:type="dxa"/>
          </w:tcPr>
          <w:p w:rsidR="00B56189" w:rsidRPr="00E51C9D" w:rsidRDefault="00B56189" w:rsidP="00B56189">
            <w:pPr>
              <w:pStyle w:val="aff1"/>
              <w:ind w:hanging="21"/>
              <w:jc w:val="center"/>
              <w:rPr>
                <w:color w:val="auto"/>
              </w:rPr>
            </w:pPr>
            <w:r w:rsidRPr="00E51C9D">
              <w:rPr>
                <w:color w:val="auto"/>
              </w:rPr>
              <w:t>12 м /100 м</w:t>
            </w:r>
          </w:p>
        </w:tc>
        <w:tc>
          <w:tcPr>
            <w:tcW w:w="4536" w:type="dxa"/>
            <w:gridSpan w:val="9"/>
          </w:tcPr>
          <w:p w:rsidR="00B56189" w:rsidRPr="00E51C9D" w:rsidRDefault="00B56189" w:rsidP="00B56189">
            <w:pPr>
              <w:ind w:hanging="21"/>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B56189" w:rsidRPr="00E51C9D" w:rsidTr="00B56189">
        <w:trPr>
          <w:cantSplit/>
          <w:trHeight w:val="843"/>
          <w:jc w:val="center"/>
        </w:trPr>
        <w:tc>
          <w:tcPr>
            <w:tcW w:w="2376" w:type="dxa"/>
            <w:shd w:val="clear" w:color="auto" w:fill="auto"/>
          </w:tcPr>
          <w:p w:rsidR="00B56189" w:rsidRPr="00E51C9D" w:rsidRDefault="00B56189" w:rsidP="00B56189">
            <w:pPr>
              <w:widowControl w:val="0"/>
              <w:ind w:hanging="21"/>
              <w:rPr>
                <w:rFonts w:ascii="Times New Roman" w:hAnsi="Times New Roman" w:cs="Times New Roman"/>
                <w:sz w:val="24"/>
                <w:szCs w:val="24"/>
              </w:rPr>
            </w:pPr>
            <w:r w:rsidRPr="00E51C9D">
              <w:rPr>
                <w:rFonts w:ascii="Times New Roman" w:hAnsi="Times New Roman" w:cs="Times New Roman"/>
                <w:sz w:val="24"/>
                <w:szCs w:val="24"/>
              </w:rPr>
              <w:t>Выпас сельскохозяйственных животных</w:t>
            </w:r>
          </w:p>
        </w:tc>
        <w:tc>
          <w:tcPr>
            <w:tcW w:w="849" w:type="dxa"/>
            <w:shd w:val="clear" w:color="auto" w:fill="auto"/>
          </w:tcPr>
          <w:p w:rsidR="00B56189" w:rsidRPr="00E51C9D" w:rsidRDefault="00B56189" w:rsidP="00B56189">
            <w:pPr>
              <w:widowControl w:val="0"/>
              <w:ind w:hanging="21"/>
              <w:rPr>
                <w:rFonts w:ascii="Times New Roman" w:hAnsi="Times New Roman" w:cs="Times New Roman"/>
                <w:sz w:val="24"/>
                <w:szCs w:val="24"/>
              </w:rPr>
            </w:pPr>
            <w:r w:rsidRPr="00E51C9D">
              <w:rPr>
                <w:rFonts w:ascii="Times New Roman" w:hAnsi="Times New Roman" w:cs="Times New Roman"/>
                <w:sz w:val="24"/>
                <w:szCs w:val="24"/>
              </w:rPr>
              <w:t>1.20</w:t>
            </w:r>
          </w:p>
        </w:tc>
        <w:tc>
          <w:tcPr>
            <w:tcW w:w="1134" w:type="dxa"/>
          </w:tcPr>
          <w:p w:rsidR="00B56189" w:rsidRPr="00E51C9D" w:rsidRDefault="00B56189" w:rsidP="00B56189">
            <w:pPr>
              <w:pStyle w:val="aff1"/>
              <w:ind w:hanging="21"/>
              <w:jc w:val="center"/>
              <w:rPr>
                <w:color w:val="auto"/>
              </w:rPr>
            </w:pPr>
            <w:r w:rsidRPr="00E51C9D">
              <w:rPr>
                <w:color w:val="auto"/>
              </w:rPr>
              <w:t>500/</w:t>
            </w:r>
          </w:p>
          <w:p w:rsidR="00B56189" w:rsidRPr="00E51C9D" w:rsidRDefault="00B56189" w:rsidP="00B56189">
            <w:pPr>
              <w:pStyle w:val="aff1"/>
              <w:ind w:hanging="21"/>
              <w:jc w:val="center"/>
              <w:rPr>
                <w:color w:val="auto"/>
              </w:rPr>
            </w:pPr>
            <w:r w:rsidRPr="00E51C9D">
              <w:rPr>
                <w:color w:val="auto"/>
              </w:rPr>
              <w:t>500000</w:t>
            </w:r>
          </w:p>
          <w:p w:rsidR="00B56189" w:rsidRPr="00E51C9D" w:rsidRDefault="00B56189" w:rsidP="00B56189">
            <w:pPr>
              <w:pStyle w:val="aff1"/>
              <w:ind w:hanging="21"/>
              <w:jc w:val="center"/>
              <w:rPr>
                <w:color w:val="auto"/>
              </w:rPr>
            </w:pPr>
            <w:r w:rsidRPr="00E51C9D">
              <w:rPr>
                <w:color w:val="auto"/>
              </w:rPr>
              <w:t>кв.м</w:t>
            </w:r>
          </w:p>
        </w:tc>
        <w:tc>
          <w:tcPr>
            <w:tcW w:w="832" w:type="dxa"/>
          </w:tcPr>
          <w:p w:rsidR="00B56189" w:rsidRPr="00E51C9D" w:rsidRDefault="00B56189" w:rsidP="00B56189">
            <w:pPr>
              <w:pStyle w:val="aff1"/>
              <w:ind w:hanging="21"/>
              <w:jc w:val="center"/>
              <w:rPr>
                <w:color w:val="auto"/>
              </w:rPr>
            </w:pPr>
            <w:r w:rsidRPr="00E51C9D">
              <w:rPr>
                <w:color w:val="auto"/>
              </w:rPr>
              <w:t>12 м /100 м</w:t>
            </w:r>
          </w:p>
        </w:tc>
        <w:tc>
          <w:tcPr>
            <w:tcW w:w="4536" w:type="dxa"/>
            <w:gridSpan w:val="9"/>
          </w:tcPr>
          <w:p w:rsidR="00B56189" w:rsidRPr="00E51C9D" w:rsidRDefault="00B56189" w:rsidP="00B56189">
            <w:pPr>
              <w:ind w:hanging="21"/>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B56189" w:rsidRPr="00E51C9D" w:rsidTr="00B56189">
        <w:trPr>
          <w:cantSplit/>
          <w:trHeight w:val="843"/>
          <w:jc w:val="center"/>
        </w:trPr>
        <w:tc>
          <w:tcPr>
            <w:tcW w:w="2376" w:type="dxa"/>
            <w:shd w:val="clear" w:color="auto" w:fill="auto"/>
          </w:tcPr>
          <w:p w:rsidR="00B56189" w:rsidRPr="00E51C9D" w:rsidRDefault="00B56189" w:rsidP="00B56189">
            <w:pPr>
              <w:widowControl w:val="0"/>
              <w:ind w:hanging="21"/>
              <w:rPr>
                <w:rFonts w:ascii="Times New Roman" w:hAnsi="Times New Roman" w:cs="Times New Roman"/>
                <w:sz w:val="24"/>
                <w:szCs w:val="24"/>
              </w:rPr>
            </w:pPr>
            <w:r w:rsidRPr="00E51C9D">
              <w:rPr>
                <w:rFonts w:ascii="Times New Roman" w:hAnsi="Times New Roman" w:cs="Times New Roman"/>
                <w:sz w:val="24"/>
                <w:szCs w:val="24"/>
              </w:rPr>
              <w:t>Ведение личного подсобного хозяйства на полевых участках</w:t>
            </w:r>
          </w:p>
        </w:tc>
        <w:tc>
          <w:tcPr>
            <w:tcW w:w="849" w:type="dxa"/>
            <w:shd w:val="clear" w:color="auto" w:fill="auto"/>
          </w:tcPr>
          <w:p w:rsidR="00B56189" w:rsidRPr="00E51C9D" w:rsidRDefault="00B56189" w:rsidP="00B56189">
            <w:pPr>
              <w:widowControl w:val="0"/>
              <w:ind w:hanging="21"/>
              <w:rPr>
                <w:rFonts w:ascii="Times New Roman" w:hAnsi="Times New Roman" w:cs="Times New Roman"/>
                <w:sz w:val="24"/>
                <w:szCs w:val="24"/>
              </w:rPr>
            </w:pPr>
            <w:r w:rsidRPr="00E51C9D">
              <w:rPr>
                <w:rFonts w:ascii="Times New Roman" w:hAnsi="Times New Roman" w:cs="Times New Roman"/>
                <w:sz w:val="24"/>
                <w:szCs w:val="24"/>
              </w:rPr>
              <w:t>1.16</w:t>
            </w:r>
          </w:p>
        </w:tc>
        <w:tc>
          <w:tcPr>
            <w:tcW w:w="1134" w:type="dxa"/>
          </w:tcPr>
          <w:p w:rsidR="00B56189" w:rsidRPr="00E51C9D" w:rsidRDefault="00B56189" w:rsidP="00B56189">
            <w:pPr>
              <w:pStyle w:val="aff1"/>
              <w:ind w:hanging="21"/>
              <w:jc w:val="center"/>
              <w:rPr>
                <w:color w:val="auto"/>
              </w:rPr>
            </w:pPr>
            <w:r w:rsidRPr="00E51C9D">
              <w:rPr>
                <w:color w:val="auto"/>
              </w:rPr>
              <w:t>500/</w:t>
            </w:r>
          </w:p>
          <w:p w:rsidR="00B56189" w:rsidRPr="00E51C9D" w:rsidRDefault="00B56189" w:rsidP="00B56189">
            <w:pPr>
              <w:pStyle w:val="aff1"/>
              <w:ind w:hanging="21"/>
              <w:jc w:val="center"/>
              <w:rPr>
                <w:color w:val="auto"/>
              </w:rPr>
            </w:pPr>
            <w:r w:rsidRPr="00E51C9D">
              <w:rPr>
                <w:color w:val="auto"/>
              </w:rPr>
              <w:t>15000</w:t>
            </w:r>
          </w:p>
          <w:p w:rsidR="00B56189" w:rsidRPr="00E51C9D" w:rsidRDefault="00B56189" w:rsidP="00B56189">
            <w:pPr>
              <w:pStyle w:val="aff1"/>
              <w:ind w:hanging="21"/>
              <w:jc w:val="center"/>
              <w:rPr>
                <w:color w:val="auto"/>
              </w:rPr>
            </w:pPr>
            <w:r w:rsidRPr="00E51C9D">
              <w:rPr>
                <w:color w:val="auto"/>
              </w:rPr>
              <w:t>кв.м</w:t>
            </w:r>
          </w:p>
        </w:tc>
        <w:tc>
          <w:tcPr>
            <w:tcW w:w="832" w:type="dxa"/>
          </w:tcPr>
          <w:p w:rsidR="00B56189" w:rsidRPr="00E51C9D" w:rsidRDefault="00B56189" w:rsidP="00B56189">
            <w:pPr>
              <w:pStyle w:val="aff1"/>
              <w:ind w:hanging="21"/>
              <w:jc w:val="center"/>
              <w:rPr>
                <w:color w:val="auto"/>
              </w:rPr>
            </w:pPr>
            <w:r w:rsidRPr="00E51C9D">
              <w:rPr>
                <w:color w:val="auto"/>
              </w:rPr>
              <w:t>12 м /100 м</w:t>
            </w:r>
          </w:p>
        </w:tc>
        <w:tc>
          <w:tcPr>
            <w:tcW w:w="4536" w:type="dxa"/>
            <w:gridSpan w:val="9"/>
          </w:tcPr>
          <w:p w:rsidR="00B56189" w:rsidRPr="00E51C9D" w:rsidRDefault="00B56189" w:rsidP="00B56189">
            <w:pPr>
              <w:pStyle w:val="aff1"/>
              <w:ind w:hanging="21"/>
              <w:jc w:val="center"/>
              <w:rPr>
                <w:color w:val="auto"/>
              </w:rPr>
            </w:pPr>
            <w:r w:rsidRPr="00E51C9D">
              <w:rPr>
                <w:color w:val="auto"/>
              </w:rPr>
              <w:t>Не подлежат установлению, капитальное строительство запрещено</w:t>
            </w:r>
          </w:p>
        </w:tc>
      </w:tr>
      <w:tr w:rsidR="00B56189" w:rsidRPr="00E51C9D" w:rsidTr="00B56189">
        <w:trPr>
          <w:cantSplit/>
          <w:trHeight w:val="843"/>
          <w:jc w:val="center"/>
        </w:trPr>
        <w:tc>
          <w:tcPr>
            <w:tcW w:w="2376" w:type="dxa"/>
            <w:shd w:val="clear" w:color="auto" w:fill="auto"/>
          </w:tcPr>
          <w:p w:rsidR="00B56189" w:rsidRPr="00E51C9D" w:rsidRDefault="00B56189" w:rsidP="00B56189">
            <w:pPr>
              <w:widowControl w:val="0"/>
              <w:ind w:hanging="21"/>
              <w:rPr>
                <w:rFonts w:ascii="Times New Roman" w:hAnsi="Times New Roman" w:cs="Times New Roman"/>
                <w:sz w:val="24"/>
                <w:szCs w:val="24"/>
              </w:rPr>
            </w:pPr>
            <w:r w:rsidRPr="00E51C9D">
              <w:rPr>
                <w:rFonts w:ascii="Times New Roman" w:hAnsi="Times New Roman" w:cs="Times New Roman"/>
                <w:sz w:val="24"/>
                <w:szCs w:val="24"/>
              </w:rPr>
              <w:t>Ведение огородничества</w:t>
            </w:r>
          </w:p>
        </w:tc>
        <w:tc>
          <w:tcPr>
            <w:tcW w:w="849" w:type="dxa"/>
            <w:shd w:val="clear" w:color="auto" w:fill="auto"/>
          </w:tcPr>
          <w:p w:rsidR="00B56189" w:rsidRPr="00E51C9D" w:rsidRDefault="00B56189" w:rsidP="00B56189">
            <w:pPr>
              <w:widowControl w:val="0"/>
              <w:ind w:hanging="21"/>
              <w:rPr>
                <w:rFonts w:ascii="Times New Roman" w:hAnsi="Times New Roman" w:cs="Times New Roman"/>
                <w:sz w:val="24"/>
                <w:szCs w:val="24"/>
              </w:rPr>
            </w:pPr>
            <w:r w:rsidRPr="00E51C9D">
              <w:rPr>
                <w:rFonts w:ascii="Times New Roman" w:hAnsi="Times New Roman" w:cs="Times New Roman"/>
                <w:sz w:val="24"/>
                <w:szCs w:val="24"/>
              </w:rPr>
              <w:t>13.1</w:t>
            </w:r>
          </w:p>
        </w:tc>
        <w:tc>
          <w:tcPr>
            <w:tcW w:w="1134" w:type="dxa"/>
          </w:tcPr>
          <w:p w:rsidR="00B56189" w:rsidRPr="00E51C9D" w:rsidRDefault="00B56189" w:rsidP="00B56189">
            <w:pPr>
              <w:pStyle w:val="aff1"/>
              <w:ind w:hanging="21"/>
              <w:jc w:val="center"/>
              <w:rPr>
                <w:color w:val="auto"/>
              </w:rPr>
            </w:pPr>
            <w:r w:rsidRPr="00E51C9D">
              <w:rPr>
                <w:color w:val="auto"/>
              </w:rPr>
              <w:t>500/</w:t>
            </w:r>
          </w:p>
          <w:p w:rsidR="00B56189" w:rsidRPr="00E51C9D" w:rsidRDefault="00B56189" w:rsidP="00B56189">
            <w:pPr>
              <w:pStyle w:val="aff1"/>
              <w:ind w:hanging="21"/>
              <w:jc w:val="center"/>
              <w:rPr>
                <w:color w:val="auto"/>
              </w:rPr>
            </w:pPr>
            <w:r w:rsidRPr="00E51C9D">
              <w:rPr>
                <w:color w:val="auto"/>
              </w:rPr>
              <w:t>15000</w:t>
            </w:r>
          </w:p>
          <w:p w:rsidR="00B56189" w:rsidRPr="00E51C9D" w:rsidRDefault="00B56189" w:rsidP="00B56189">
            <w:pPr>
              <w:pStyle w:val="aff1"/>
              <w:ind w:hanging="21"/>
              <w:jc w:val="center"/>
              <w:rPr>
                <w:color w:val="auto"/>
              </w:rPr>
            </w:pPr>
            <w:r w:rsidRPr="00E51C9D">
              <w:rPr>
                <w:color w:val="auto"/>
              </w:rPr>
              <w:t>кв.м</w:t>
            </w:r>
          </w:p>
        </w:tc>
        <w:tc>
          <w:tcPr>
            <w:tcW w:w="832" w:type="dxa"/>
          </w:tcPr>
          <w:p w:rsidR="00B56189" w:rsidRPr="00E51C9D" w:rsidRDefault="00B56189" w:rsidP="00B56189">
            <w:pPr>
              <w:pStyle w:val="aff1"/>
              <w:ind w:hanging="21"/>
              <w:jc w:val="center"/>
              <w:rPr>
                <w:color w:val="auto"/>
              </w:rPr>
            </w:pPr>
            <w:r w:rsidRPr="00E51C9D">
              <w:rPr>
                <w:color w:val="auto"/>
              </w:rPr>
              <w:t>12 м /100 м</w:t>
            </w:r>
          </w:p>
        </w:tc>
        <w:tc>
          <w:tcPr>
            <w:tcW w:w="4536" w:type="dxa"/>
            <w:gridSpan w:val="9"/>
          </w:tcPr>
          <w:p w:rsidR="00B56189" w:rsidRPr="00E51C9D" w:rsidRDefault="00B56189" w:rsidP="00B56189">
            <w:pPr>
              <w:pStyle w:val="aff1"/>
              <w:ind w:hanging="21"/>
              <w:jc w:val="center"/>
              <w:rPr>
                <w:color w:val="auto"/>
              </w:rPr>
            </w:pPr>
            <w:r w:rsidRPr="00E51C9D">
              <w:rPr>
                <w:color w:val="auto"/>
              </w:rPr>
              <w:t>Не подлежат установлению, капитальное строительство запрещено</w:t>
            </w:r>
          </w:p>
        </w:tc>
      </w:tr>
      <w:tr w:rsidR="00B56189" w:rsidRPr="00E51C9D" w:rsidTr="00B56189">
        <w:trPr>
          <w:cantSplit/>
          <w:trHeight w:val="411"/>
          <w:jc w:val="center"/>
        </w:trPr>
        <w:tc>
          <w:tcPr>
            <w:tcW w:w="2376" w:type="dxa"/>
            <w:shd w:val="clear" w:color="auto" w:fill="auto"/>
          </w:tcPr>
          <w:p w:rsidR="00B56189" w:rsidRPr="00E51C9D" w:rsidRDefault="00B56189" w:rsidP="00B56189">
            <w:pPr>
              <w:pStyle w:val="aff1"/>
              <w:ind w:firstLine="31"/>
              <w:rPr>
                <w:color w:val="auto"/>
              </w:rPr>
            </w:pPr>
            <w:r w:rsidRPr="00E51C9D">
              <w:rPr>
                <w:color w:val="auto"/>
              </w:rPr>
              <w:t>Связь</w:t>
            </w:r>
          </w:p>
        </w:tc>
        <w:tc>
          <w:tcPr>
            <w:tcW w:w="849" w:type="dxa"/>
            <w:shd w:val="clear" w:color="auto" w:fill="auto"/>
          </w:tcPr>
          <w:p w:rsidR="00B56189" w:rsidRPr="00E51C9D" w:rsidRDefault="00B56189" w:rsidP="00B56189">
            <w:pPr>
              <w:pStyle w:val="aff1"/>
              <w:ind w:firstLine="31"/>
              <w:jc w:val="center"/>
              <w:rPr>
                <w:color w:val="auto"/>
              </w:rPr>
            </w:pPr>
            <w:r w:rsidRPr="00E51C9D">
              <w:rPr>
                <w:color w:val="auto"/>
              </w:rPr>
              <w:t>6.8</w:t>
            </w:r>
          </w:p>
        </w:tc>
        <w:tc>
          <w:tcPr>
            <w:tcW w:w="6502" w:type="dxa"/>
            <w:gridSpan w:val="11"/>
          </w:tcPr>
          <w:p w:rsidR="00B56189" w:rsidRPr="00E51C9D" w:rsidRDefault="00B56189" w:rsidP="00B56189">
            <w:pPr>
              <w:widowControl w:val="0"/>
              <w:ind w:firstLine="31"/>
              <w:jc w:val="center"/>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определяются в соответствии с техническими и санитарными нормами</w:t>
            </w:r>
          </w:p>
        </w:tc>
      </w:tr>
      <w:tr w:rsidR="002365E6" w:rsidRPr="00E51C9D" w:rsidTr="002365E6">
        <w:trPr>
          <w:cantSplit/>
          <w:trHeight w:val="186"/>
          <w:jc w:val="center"/>
        </w:trPr>
        <w:tc>
          <w:tcPr>
            <w:tcW w:w="2376" w:type="dxa"/>
            <w:shd w:val="clear" w:color="auto" w:fill="auto"/>
          </w:tcPr>
          <w:p w:rsidR="002365E6" w:rsidRPr="00E51C9D" w:rsidRDefault="002365E6" w:rsidP="00673E8F">
            <w:pPr>
              <w:pStyle w:val="aff1"/>
              <w:ind w:hanging="21"/>
              <w:rPr>
                <w:color w:val="auto"/>
              </w:rPr>
            </w:pPr>
            <w:r w:rsidRPr="00E51C9D">
              <w:rPr>
                <w:color w:val="auto"/>
              </w:rPr>
              <w:t>Размещение автомобильных дорог</w:t>
            </w:r>
          </w:p>
        </w:tc>
        <w:tc>
          <w:tcPr>
            <w:tcW w:w="849" w:type="dxa"/>
            <w:shd w:val="clear" w:color="auto" w:fill="auto"/>
          </w:tcPr>
          <w:p w:rsidR="002365E6" w:rsidRPr="00E51C9D" w:rsidRDefault="002365E6" w:rsidP="00673E8F">
            <w:pPr>
              <w:pStyle w:val="aff1"/>
              <w:ind w:hanging="21"/>
              <w:jc w:val="center"/>
              <w:rPr>
                <w:color w:val="auto"/>
              </w:rPr>
            </w:pPr>
            <w:r w:rsidRPr="00E51C9D">
              <w:rPr>
                <w:color w:val="auto"/>
              </w:rPr>
              <w:t>7.2.1</w:t>
            </w:r>
          </w:p>
        </w:tc>
        <w:tc>
          <w:tcPr>
            <w:tcW w:w="6502" w:type="dxa"/>
            <w:gridSpan w:val="11"/>
            <w:vMerge w:val="restart"/>
            <w:vAlign w:val="center"/>
          </w:tcPr>
          <w:p w:rsidR="002365E6" w:rsidRPr="00E51C9D" w:rsidRDefault="002365E6" w:rsidP="002365E6">
            <w:pPr>
              <w:pStyle w:val="aff1"/>
              <w:ind w:hanging="21"/>
              <w:jc w:val="center"/>
              <w:rPr>
                <w:color w:val="auto"/>
              </w:rPr>
            </w:pPr>
            <w:r w:rsidRPr="00E51C9D">
              <w:rPr>
                <w:color w:val="auto"/>
              </w:rPr>
              <w:t>Не подлежат установлению</w:t>
            </w:r>
          </w:p>
        </w:tc>
      </w:tr>
      <w:tr w:rsidR="002365E6" w:rsidRPr="00E51C9D" w:rsidTr="00B56189">
        <w:trPr>
          <w:cantSplit/>
          <w:trHeight w:val="210"/>
          <w:jc w:val="center"/>
        </w:trPr>
        <w:tc>
          <w:tcPr>
            <w:tcW w:w="2376" w:type="dxa"/>
            <w:shd w:val="clear" w:color="auto" w:fill="auto"/>
          </w:tcPr>
          <w:p w:rsidR="002365E6" w:rsidRPr="00E51C9D" w:rsidRDefault="002365E6" w:rsidP="00673E8F">
            <w:pPr>
              <w:pStyle w:val="aff1"/>
              <w:ind w:hanging="21"/>
              <w:rPr>
                <w:color w:val="auto"/>
              </w:rPr>
            </w:pPr>
            <w:r w:rsidRPr="00E51C9D">
              <w:rPr>
                <w:color w:val="auto"/>
              </w:rPr>
              <w:t>Улично-дорожная сеть</w:t>
            </w:r>
          </w:p>
        </w:tc>
        <w:tc>
          <w:tcPr>
            <w:tcW w:w="849" w:type="dxa"/>
            <w:shd w:val="clear" w:color="auto" w:fill="auto"/>
          </w:tcPr>
          <w:p w:rsidR="002365E6" w:rsidRPr="00E51C9D" w:rsidRDefault="002365E6" w:rsidP="00673E8F">
            <w:pPr>
              <w:pStyle w:val="aff1"/>
              <w:ind w:hanging="21"/>
              <w:jc w:val="center"/>
              <w:rPr>
                <w:color w:val="auto"/>
              </w:rPr>
            </w:pPr>
            <w:r w:rsidRPr="00E51C9D">
              <w:rPr>
                <w:color w:val="auto"/>
              </w:rPr>
              <w:t>12.0.1</w:t>
            </w:r>
          </w:p>
        </w:tc>
        <w:tc>
          <w:tcPr>
            <w:tcW w:w="6502" w:type="dxa"/>
            <w:gridSpan w:val="11"/>
            <w:vMerge/>
          </w:tcPr>
          <w:p w:rsidR="002365E6" w:rsidRPr="00E51C9D" w:rsidRDefault="002365E6" w:rsidP="00B56189">
            <w:pPr>
              <w:pStyle w:val="aff1"/>
              <w:ind w:hanging="21"/>
              <w:jc w:val="center"/>
              <w:rPr>
                <w:color w:val="auto"/>
              </w:rPr>
            </w:pPr>
          </w:p>
        </w:tc>
      </w:tr>
      <w:tr w:rsidR="002365E6" w:rsidRPr="00E51C9D" w:rsidTr="00B56189">
        <w:trPr>
          <w:cantSplit/>
          <w:trHeight w:val="411"/>
          <w:jc w:val="center"/>
        </w:trPr>
        <w:tc>
          <w:tcPr>
            <w:tcW w:w="2376" w:type="dxa"/>
            <w:shd w:val="clear" w:color="auto" w:fill="auto"/>
          </w:tcPr>
          <w:p w:rsidR="002365E6" w:rsidRPr="00E51C9D" w:rsidRDefault="002365E6" w:rsidP="00B56189">
            <w:pPr>
              <w:pStyle w:val="aff1"/>
              <w:ind w:hanging="21"/>
              <w:rPr>
                <w:color w:val="auto"/>
              </w:rPr>
            </w:pPr>
            <w:r w:rsidRPr="00E51C9D">
              <w:rPr>
                <w:color w:val="auto"/>
              </w:rPr>
              <w:t>Историко-культурная деятельность</w:t>
            </w:r>
          </w:p>
        </w:tc>
        <w:tc>
          <w:tcPr>
            <w:tcW w:w="849" w:type="dxa"/>
            <w:shd w:val="clear" w:color="auto" w:fill="auto"/>
          </w:tcPr>
          <w:p w:rsidR="002365E6" w:rsidRPr="00E51C9D" w:rsidRDefault="002365E6" w:rsidP="00B56189">
            <w:pPr>
              <w:pStyle w:val="aff1"/>
              <w:ind w:hanging="21"/>
              <w:rPr>
                <w:color w:val="auto"/>
              </w:rPr>
            </w:pPr>
            <w:r w:rsidRPr="00E51C9D">
              <w:rPr>
                <w:color w:val="auto"/>
              </w:rPr>
              <w:t>9.3</w:t>
            </w:r>
          </w:p>
        </w:tc>
        <w:tc>
          <w:tcPr>
            <w:tcW w:w="6502" w:type="dxa"/>
            <w:gridSpan w:val="11"/>
            <w:vMerge/>
          </w:tcPr>
          <w:p w:rsidR="002365E6" w:rsidRPr="00E51C9D" w:rsidRDefault="002365E6" w:rsidP="00B56189">
            <w:pPr>
              <w:pStyle w:val="aff1"/>
              <w:ind w:hanging="21"/>
              <w:jc w:val="center"/>
              <w:rPr>
                <w:color w:val="auto"/>
              </w:rPr>
            </w:pPr>
          </w:p>
        </w:tc>
      </w:tr>
    </w:tbl>
    <w:p w:rsidR="00B56189" w:rsidRPr="00E51C9D" w:rsidRDefault="00B56189" w:rsidP="00B56189">
      <w:pPr>
        <w:tabs>
          <w:tab w:val="left" w:pos="2520"/>
        </w:tabs>
        <w:outlineLvl w:val="0"/>
        <w:rPr>
          <w:rFonts w:ascii="Times New Roman" w:hAnsi="Times New Roman" w:cs="Times New Roman"/>
          <w:sz w:val="24"/>
          <w:szCs w:val="24"/>
        </w:rPr>
      </w:pPr>
    </w:p>
    <w:p w:rsidR="00B56189" w:rsidRPr="00E51C9D" w:rsidRDefault="00B56189" w:rsidP="00B56189">
      <w:pPr>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2.2). Условно разрешенные виды использования земельных участков и объектов капитального строительства - не установлены.</w:t>
      </w:r>
    </w:p>
    <w:p w:rsidR="00B56189" w:rsidRPr="00E51C9D" w:rsidRDefault="00B56189" w:rsidP="00B56189">
      <w:pPr>
        <w:widowControl w:val="0"/>
        <w:ind w:firstLine="426"/>
        <w:rPr>
          <w:rFonts w:ascii="Times New Roman" w:eastAsia="SimSun" w:hAnsi="Times New Roman" w:cs="Times New Roman"/>
          <w:sz w:val="24"/>
          <w:szCs w:val="24"/>
          <w:lang w:eastAsia="zh-CN"/>
        </w:rPr>
      </w:pPr>
    </w:p>
    <w:p w:rsidR="00B56189" w:rsidRPr="00E51C9D" w:rsidRDefault="00B56189" w:rsidP="00B56189">
      <w:pPr>
        <w:widowControl w:val="0"/>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2.3) Вспомогательные виды использования земельных участков и объектов капитального строительства:</w:t>
      </w:r>
    </w:p>
    <w:tbl>
      <w:tblPr>
        <w:tblW w:w="10207"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83"/>
        <w:gridCol w:w="6024"/>
      </w:tblGrid>
      <w:tr w:rsidR="00B56189" w:rsidRPr="00E51C9D" w:rsidTr="00B56189">
        <w:trPr>
          <w:trHeight w:val="552"/>
          <w:jc w:val="center"/>
        </w:trPr>
        <w:tc>
          <w:tcPr>
            <w:tcW w:w="4183" w:type="dxa"/>
            <w:vAlign w:val="center"/>
          </w:tcPr>
          <w:p w:rsidR="00B56189" w:rsidRPr="00E51C9D" w:rsidRDefault="00B56189" w:rsidP="00B56189">
            <w:pPr>
              <w:tabs>
                <w:tab w:val="left" w:pos="2520"/>
              </w:tabs>
              <w:ind w:firstLine="0"/>
              <w:jc w:val="center"/>
              <w:rPr>
                <w:rFonts w:ascii="Times New Roman" w:hAnsi="Times New Roman" w:cs="Times New Roman"/>
                <w:sz w:val="24"/>
                <w:szCs w:val="24"/>
              </w:rPr>
            </w:pPr>
            <w:r w:rsidRPr="00E51C9D">
              <w:rPr>
                <w:rFonts w:ascii="Times New Roman" w:hAnsi="Times New Roman" w:cs="Times New Roman"/>
                <w:sz w:val="24"/>
                <w:szCs w:val="24"/>
              </w:rPr>
              <w:t>Виды использования</w:t>
            </w:r>
          </w:p>
        </w:tc>
        <w:tc>
          <w:tcPr>
            <w:tcW w:w="6024" w:type="dxa"/>
            <w:vAlign w:val="center"/>
          </w:tcPr>
          <w:p w:rsidR="00B56189" w:rsidRPr="00E51C9D" w:rsidRDefault="00B56189" w:rsidP="00B56189">
            <w:pPr>
              <w:tabs>
                <w:tab w:val="left" w:pos="2520"/>
              </w:tabs>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параметры разрешенного строительства</w:t>
            </w:r>
          </w:p>
        </w:tc>
      </w:tr>
      <w:tr w:rsidR="00B56189" w:rsidRPr="00E51C9D" w:rsidTr="00B56189">
        <w:trPr>
          <w:jc w:val="center"/>
        </w:trPr>
        <w:tc>
          <w:tcPr>
            <w:tcW w:w="4183" w:type="dxa"/>
          </w:tcPr>
          <w:p w:rsidR="00B56189" w:rsidRPr="00E51C9D" w:rsidRDefault="00B56189" w:rsidP="00B56189">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объекты благоустройства</w:t>
            </w:r>
          </w:p>
          <w:p w:rsidR="00B56189" w:rsidRPr="00E51C9D" w:rsidRDefault="00B56189" w:rsidP="00B56189">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 xml:space="preserve">- площадки для отдыха </w:t>
            </w:r>
          </w:p>
          <w:p w:rsidR="00B56189" w:rsidRPr="00E51C9D" w:rsidRDefault="00B56189" w:rsidP="00B56189">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стоянки для автомобилей надземные открытого</w:t>
            </w:r>
          </w:p>
          <w:p w:rsidR="00B56189" w:rsidRPr="00E51C9D" w:rsidRDefault="00B56189" w:rsidP="00B56189">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площадки для сбора твердых бытовых отходов</w:t>
            </w:r>
          </w:p>
          <w:p w:rsidR="00B56189" w:rsidRPr="00E51C9D" w:rsidRDefault="00B56189" w:rsidP="00B56189">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склады, ангары для хранения оборудования, инвентаря и пр.</w:t>
            </w:r>
          </w:p>
          <w:p w:rsidR="00B56189" w:rsidRPr="00E51C9D" w:rsidRDefault="00B56189" w:rsidP="00B56189">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навесы, беседки, уборные</w:t>
            </w:r>
          </w:p>
          <w:p w:rsidR="00B56189" w:rsidRPr="00E51C9D" w:rsidRDefault="00B56189" w:rsidP="00B56189">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контрольно-пропускные пункты, пункты охраны</w:t>
            </w:r>
          </w:p>
          <w:p w:rsidR="00B56189" w:rsidRPr="00E51C9D" w:rsidRDefault="00B56189" w:rsidP="00B56189">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сопутствующие объекты инженерной инфраструктуры</w:t>
            </w:r>
          </w:p>
        </w:tc>
        <w:tc>
          <w:tcPr>
            <w:tcW w:w="6024" w:type="dxa"/>
          </w:tcPr>
          <w:p w:rsidR="00B56189" w:rsidRPr="00E51C9D" w:rsidRDefault="00B56189" w:rsidP="00B56189">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 xml:space="preserve">Максимальное количество этажей - 1 </w:t>
            </w:r>
            <w:proofErr w:type="spellStart"/>
            <w:r w:rsidRPr="00E51C9D">
              <w:rPr>
                <w:rFonts w:ascii="Times New Roman" w:eastAsia="SimSun" w:hAnsi="Times New Roman" w:cs="Times New Roman"/>
                <w:sz w:val="24"/>
                <w:szCs w:val="24"/>
                <w:lang w:eastAsia="zh-CN"/>
              </w:rPr>
              <w:t>эт</w:t>
            </w:r>
            <w:proofErr w:type="spellEnd"/>
            <w:r w:rsidRPr="00E51C9D">
              <w:rPr>
                <w:rFonts w:ascii="Times New Roman" w:eastAsia="SimSun" w:hAnsi="Times New Roman" w:cs="Times New Roman"/>
                <w:sz w:val="24"/>
                <w:szCs w:val="24"/>
                <w:lang w:eastAsia="zh-CN"/>
              </w:rPr>
              <w:t>.</w:t>
            </w:r>
          </w:p>
          <w:p w:rsidR="00B56189" w:rsidRPr="00E51C9D" w:rsidRDefault="00B56189" w:rsidP="00B56189">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Максимальная высота –3 м</w:t>
            </w:r>
          </w:p>
          <w:p w:rsidR="00B56189" w:rsidRPr="00E51C9D" w:rsidRDefault="00B56189" w:rsidP="00B56189">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Минимальные расстояния от строений до границ смежного участка - 3 м</w:t>
            </w:r>
          </w:p>
          <w:p w:rsidR="00B56189" w:rsidRPr="00E51C9D" w:rsidRDefault="00B56189" w:rsidP="00B56189">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Минимальное расстояние от строений до красных линий улиц и проездов - 5 м.</w:t>
            </w:r>
          </w:p>
          <w:p w:rsidR="00B56189" w:rsidRPr="00E51C9D" w:rsidRDefault="00B56189" w:rsidP="00B56189">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B56189" w:rsidRPr="00E51C9D" w:rsidRDefault="00B56189" w:rsidP="00B56189">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Общее количество контейнеров не более 5 шт.</w:t>
            </w:r>
          </w:p>
        </w:tc>
      </w:tr>
    </w:tbl>
    <w:p w:rsidR="008E7CC7" w:rsidRPr="00E51C9D" w:rsidRDefault="008E7CC7" w:rsidP="002A40B3">
      <w:pPr>
        <w:pStyle w:val="Standard"/>
        <w:ind w:firstLine="709"/>
        <w:jc w:val="both"/>
        <w:rPr>
          <w:rFonts w:ascii="Times New Roman" w:eastAsia="SimSun" w:hAnsi="Times New Roman" w:cs="Times New Roman"/>
          <w:color w:val="auto"/>
          <w:lang w:val="ru-RU" w:eastAsia="zh-CN"/>
        </w:rPr>
      </w:pPr>
    </w:p>
    <w:p w:rsidR="008E7CC7" w:rsidRPr="00E51C9D" w:rsidRDefault="008E7CC7" w:rsidP="008E7CC7">
      <w:pPr>
        <w:ind w:firstLine="851"/>
        <w:outlineLvl w:val="0"/>
        <w:rPr>
          <w:rFonts w:ascii="Times New Roman" w:hAnsi="Times New Roman" w:cs="Times New Roman"/>
          <w:b/>
          <w:sz w:val="24"/>
          <w:szCs w:val="24"/>
          <w:u w:val="single"/>
        </w:rPr>
      </w:pPr>
      <w:bookmarkStart w:id="538" w:name="_Toc7446267"/>
      <w:bookmarkStart w:id="539" w:name="_Toc7446420"/>
      <w:r w:rsidRPr="00E51C9D">
        <w:rPr>
          <w:rFonts w:ascii="Times New Roman" w:hAnsi="Times New Roman" w:cs="Times New Roman"/>
          <w:b/>
          <w:sz w:val="24"/>
          <w:szCs w:val="24"/>
          <w:u w:val="single"/>
        </w:rPr>
        <w:t>2) Зона сельскохозяйственного использования, резервируемая для развития населенного пункта (СХ-1)</w:t>
      </w:r>
      <w:bookmarkEnd w:id="538"/>
      <w:bookmarkEnd w:id="539"/>
    </w:p>
    <w:p w:rsidR="007A2E41" w:rsidRPr="00E51C9D" w:rsidRDefault="008E7CC7" w:rsidP="007A2E41">
      <w:pPr>
        <w:tabs>
          <w:tab w:val="left" w:pos="2520"/>
        </w:tabs>
        <w:outlineLvl w:val="0"/>
        <w:rPr>
          <w:rFonts w:ascii="Times New Roman" w:hAnsi="Times New Roman" w:cs="Times New Roman"/>
          <w:sz w:val="24"/>
          <w:szCs w:val="24"/>
        </w:rPr>
      </w:pPr>
      <w:bookmarkStart w:id="540" w:name="_Toc7446268"/>
      <w:bookmarkStart w:id="541" w:name="_Toc7446421"/>
      <w:r w:rsidRPr="00E51C9D">
        <w:rPr>
          <w:rFonts w:ascii="Times New Roman" w:hAnsi="Times New Roman" w:cs="Times New Roman"/>
          <w:sz w:val="24"/>
          <w:szCs w:val="24"/>
        </w:rPr>
        <w:t>2</w:t>
      </w:r>
      <w:r w:rsidR="007A2E41" w:rsidRPr="00E51C9D">
        <w:rPr>
          <w:rFonts w:ascii="Times New Roman" w:hAnsi="Times New Roman" w:cs="Times New Roman"/>
          <w:sz w:val="24"/>
          <w:szCs w:val="24"/>
        </w:rPr>
        <w:t>.1) Основные виды и параметры разрешенного использования земельных участков и объектов капитального строительства</w:t>
      </w:r>
      <w:bookmarkEnd w:id="528"/>
      <w:bookmarkEnd w:id="529"/>
      <w:bookmarkEnd w:id="530"/>
      <w:bookmarkEnd w:id="531"/>
      <w:bookmarkEnd w:id="532"/>
      <w:bookmarkEnd w:id="533"/>
      <w:bookmarkEnd w:id="534"/>
      <w:bookmarkEnd w:id="535"/>
      <w:bookmarkEnd w:id="536"/>
      <w:bookmarkEnd w:id="537"/>
      <w:bookmarkEnd w:id="540"/>
      <w:bookmarkEnd w:id="541"/>
    </w:p>
    <w:tbl>
      <w:tblPr>
        <w:tblW w:w="9727" w:type="dxa"/>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849"/>
        <w:gridCol w:w="1134"/>
        <w:gridCol w:w="832"/>
        <w:gridCol w:w="1275"/>
        <w:gridCol w:w="993"/>
        <w:gridCol w:w="708"/>
        <w:gridCol w:w="709"/>
        <w:gridCol w:w="851"/>
      </w:tblGrid>
      <w:tr w:rsidR="002A40B3" w:rsidRPr="00E51C9D" w:rsidTr="002A40B3">
        <w:trPr>
          <w:cantSplit/>
          <w:trHeight w:val="514"/>
          <w:jc w:val="center"/>
        </w:trPr>
        <w:tc>
          <w:tcPr>
            <w:tcW w:w="2376" w:type="dxa"/>
            <w:vMerge w:val="restart"/>
            <w:shd w:val="clear" w:color="auto" w:fill="auto"/>
            <w:vAlign w:val="center"/>
          </w:tcPr>
          <w:p w:rsidR="002A40B3" w:rsidRPr="00E51C9D" w:rsidRDefault="002A40B3" w:rsidP="002A40B3">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849" w:type="dxa"/>
            <w:vMerge w:val="restart"/>
            <w:shd w:val="clear" w:color="auto" w:fill="auto"/>
            <w:vAlign w:val="center"/>
          </w:tcPr>
          <w:p w:rsidR="002A40B3" w:rsidRPr="00E51C9D" w:rsidRDefault="002A40B3" w:rsidP="002A40B3">
            <w:pPr>
              <w:widowControl w:val="0"/>
              <w:ind w:hanging="21"/>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502" w:type="dxa"/>
            <w:gridSpan w:val="7"/>
            <w:vAlign w:val="center"/>
          </w:tcPr>
          <w:p w:rsidR="002A40B3" w:rsidRPr="00E51C9D" w:rsidRDefault="002A40B3" w:rsidP="002A40B3">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2A40B3" w:rsidRPr="00E51C9D" w:rsidTr="002A40B3">
        <w:trPr>
          <w:cantSplit/>
          <w:trHeight w:val="4305"/>
          <w:jc w:val="center"/>
        </w:trPr>
        <w:tc>
          <w:tcPr>
            <w:tcW w:w="2376" w:type="dxa"/>
            <w:vMerge/>
            <w:shd w:val="clear" w:color="auto" w:fill="auto"/>
          </w:tcPr>
          <w:p w:rsidR="002A40B3" w:rsidRPr="00E51C9D" w:rsidRDefault="002A40B3" w:rsidP="002A40B3">
            <w:pPr>
              <w:widowControl w:val="0"/>
              <w:ind w:hanging="21"/>
              <w:jc w:val="center"/>
              <w:rPr>
                <w:rFonts w:ascii="Times New Roman" w:eastAsia="SimSun" w:hAnsi="Times New Roman" w:cs="Times New Roman"/>
                <w:sz w:val="24"/>
                <w:szCs w:val="24"/>
                <w:lang w:eastAsia="zh-CN"/>
              </w:rPr>
            </w:pPr>
          </w:p>
        </w:tc>
        <w:tc>
          <w:tcPr>
            <w:tcW w:w="849" w:type="dxa"/>
            <w:vMerge/>
            <w:shd w:val="clear" w:color="auto" w:fill="auto"/>
          </w:tcPr>
          <w:p w:rsidR="002A40B3" w:rsidRPr="00E51C9D" w:rsidRDefault="002A40B3" w:rsidP="002A40B3">
            <w:pPr>
              <w:widowControl w:val="0"/>
              <w:ind w:hanging="21"/>
              <w:jc w:val="center"/>
              <w:rPr>
                <w:rFonts w:ascii="Times New Roman" w:eastAsia="SimSun" w:hAnsi="Times New Roman" w:cs="Times New Roman"/>
                <w:sz w:val="24"/>
                <w:szCs w:val="24"/>
                <w:lang w:eastAsia="zh-CN"/>
              </w:rPr>
            </w:pPr>
          </w:p>
        </w:tc>
        <w:tc>
          <w:tcPr>
            <w:tcW w:w="1134" w:type="dxa"/>
            <w:textDirection w:val="btLr"/>
            <w:vAlign w:val="center"/>
          </w:tcPr>
          <w:p w:rsidR="002A40B3" w:rsidRPr="00E51C9D" w:rsidRDefault="002A40B3" w:rsidP="002A40B3">
            <w:pPr>
              <w:widowControl w:val="0"/>
              <w:ind w:left="113" w:hanging="21"/>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32" w:type="dxa"/>
            <w:textDirection w:val="btLr"/>
            <w:vAlign w:val="center"/>
          </w:tcPr>
          <w:p w:rsidR="002A40B3" w:rsidRPr="00E51C9D" w:rsidRDefault="002A40B3" w:rsidP="002A40B3">
            <w:pPr>
              <w:widowControl w:val="0"/>
              <w:ind w:left="113" w:hanging="21"/>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275" w:type="dxa"/>
            <w:textDirection w:val="btLr"/>
            <w:vAlign w:val="center"/>
          </w:tcPr>
          <w:p w:rsidR="002A40B3" w:rsidRPr="00E51C9D" w:rsidRDefault="002A40B3" w:rsidP="002A40B3">
            <w:pPr>
              <w:widowControl w:val="0"/>
              <w:ind w:left="113" w:hanging="21"/>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строений и сооружений от границы, отделяющей земельный участок от территории общего пользования  </w:t>
            </w:r>
          </w:p>
        </w:tc>
        <w:tc>
          <w:tcPr>
            <w:tcW w:w="993" w:type="dxa"/>
            <w:textDirection w:val="btLr"/>
            <w:vAlign w:val="center"/>
          </w:tcPr>
          <w:p w:rsidR="002A40B3" w:rsidRPr="00E51C9D" w:rsidRDefault="002A40B3" w:rsidP="002A40B3">
            <w:pPr>
              <w:widowControl w:val="0"/>
              <w:ind w:left="113" w:hanging="21"/>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строений и сооружений от границ смежных земельных участков</w:t>
            </w:r>
          </w:p>
        </w:tc>
        <w:tc>
          <w:tcPr>
            <w:tcW w:w="708" w:type="dxa"/>
            <w:textDirection w:val="btLr"/>
            <w:vAlign w:val="center"/>
          </w:tcPr>
          <w:p w:rsidR="002A40B3" w:rsidRPr="00E51C9D" w:rsidRDefault="002A40B3" w:rsidP="002A40B3">
            <w:pPr>
              <w:widowControl w:val="0"/>
              <w:ind w:left="113" w:hanging="21"/>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709" w:type="dxa"/>
            <w:textDirection w:val="btLr"/>
            <w:vAlign w:val="center"/>
          </w:tcPr>
          <w:p w:rsidR="002A40B3" w:rsidRPr="00E51C9D" w:rsidRDefault="002A40B3" w:rsidP="002A40B3">
            <w:pPr>
              <w:widowControl w:val="0"/>
              <w:ind w:left="113" w:hanging="21"/>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851" w:type="dxa"/>
            <w:textDirection w:val="btLr"/>
            <w:vAlign w:val="center"/>
          </w:tcPr>
          <w:p w:rsidR="002A40B3" w:rsidRPr="00E51C9D" w:rsidRDefault="002A40B3" w:rsidP="002A40B3">
            <w:pPr>
              <w:widowControl w:val="0"/>
              <w:ind w:left="113" w:hanging="21"/>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2A40B3" w:rsidRPr="00E51C9D" w:rsidTr="002A40B3">
        <w:trPr>
          <w:cantSplit/>
          <w:trHeight w:val="237"/>
          <w:jc w:val="center"/>
        </w:trPr>
        <w:tc>
          <w:tcPr>
            <w:tcW w:w="2376" w:type="dxa"/>
            <w:shd w:val="clear" w:color="auto" w:fill="auto"/>
            <w:vAlign w:val="center"/>
          </w:tcPr>
          <w:p w:rsidR="002A40B3" w:rsidRPr="00E51C9D" w:rsidRDefault="002A40B3" w:rsidP="002A40B3">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849" w:type="dxa"/>
            <w:shd w:val="clear" w:color="auto" w:fill="auto"/>
            <w:vAlign w:val="center"/>
          </w:tcPr>
          <w:p w:rsidR="002A40B3" w:rsidRPr="00E51C9D" w:rsidRDefault="002A40B3" w:rsidP="002A40B3">
            <w:pPr>
              <w:widowControl w:val="0"/>
              <w:ind w:hanging="21"/>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1134" w:type="dxa"/>
            <w:vAlign w:val="center"/>
          </w:tcPr>
          <w:p w:rsidR="002A40B3" w:rsidRPr="00E51C9D" w:rsidRDefault="002A40B3" w:rsidP="002A40B3">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32" w:type="dxa"/>
            <w:vAlign w:val="center"/>
          </w:tcPr>
          <w:p w:rsidR="002A40B3" w:rsidRPr="00E51C9D" w:rsidRDefault="002A40B3" w:rsidP="002A40B3">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275" w:type="dxa"/>
            <w:vAlign w:val="center"/>
          </w:tcPr>
          <w:p w:rsidR="002A40B3" w:rsidRPr="00E51C9D" w:rsidRDefault="002A40B3" w:rsidP="002A40B3">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993" w:type="dxa"/>
            <w:vAlign w:val="center"/>
          </w:tcPr>
          <w:p w:rsidR="002A40B3" w:rsidRPr="00E51C9D" w:rsidRDefault="002A40B3" w:rsidP="002A40B3">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708" w:type="dxa"/>
            <w:vAlign w:val="center"/>
          </w:tcPr>
          <w:p w:rsidR="002A40B3" w:rsidRPr="00E51C9D" w:rsidRDefault="002A40B3" w:rsidP="002A40B3">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709" w:type="dxa"/>
            <w:vAlign w:val="center"/>
          </w:tcPr>
          <w:p w:rsidR="002A40B3" w:rsidRPr="00E51C9D" w:rsidRDefault="002A40B3" w:rsidP="002A40B3">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851" w:type="dxa"/>
            <w:vAlign w:val="center"/>
          </w:tcPr>
          <w:p w:rsidR="002A40B3" w:rsidRPr="00E51C9D" w:rsidRDefault="002A40B3" w:rsidP="002A40B3">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2A40B3" w:rsidRPr="00E51C9D" w:rsidTr="002A40B3">
        <w:trPr>
          <w:cantSplit/>
          <w:trHeight w:val="843"/>
          <w:jc w:val="center"/>
        </w:trPr>
        <w:tc>
          <w:tcPr>
            <w:tcW w:w="2376" w:type="dxa"/>
            <w:shd w:val="clear" w:color="auto" w:fill="auto"/>
          </w:tcPr>
          <w:p w:rsidR="002A40B3" w:rsidRPr="00E51C9D" w:rsidRDefault="002A40B3" w:rsidP="002A40B3">
            <w:pPr>
              <w:widowControl w:val="0"/>
              <w:ind w:hanging="21"/>
              <w:rPr>
                <w:rFonts w:ascii="Times New Roman" w:hAnsi="Times New Roman" w:cs="Times New Roman"/>
                <w:sz w:val="24"/>
                <w:szCs w:val="24"/>
              </w:rPr>
            </w:pPr>
            <w:r w:rsidRPr="00E51C9D">
              <w:rPr>
                <w:rFonts w:ascii="Times New Roman" w:hAnsi="Times New Roman" w:cs="Times New Roman"/>
                <w:sz w:val="24"/>
                <w:szCs w:val="24"/>
              </w:rPr>
              <w:t>Растениеводство</w:t>
            </w:r>
          </w:p>
        </w:tc>
        <w:tc>
          <w:tcPr>
            <w:tcW w:w="849" w:type="dxa"/>
            <w:shd w:val="clear" w:color="auto" w:fill="auto"/>
          </w:tcPr>
          <w:p w:rsidR="002A40B3" w:rsidRPr="00E51C9D" w:rsidRDefault="002A40B3" w:rsidP="002A40B3">
            <w:pPr>
              <w:widowControl w:val="0"/>
              <w:ind w:hanging="21"/>
              <w:jc w:val="center"/>
              <w:rPr>
                <w:rFonts w:ascii="Times New Roman" w:hAnsi="Times New Roman" w:cs="Times New Roman"/>
                <w:sz w:val="24"/>
                <w:szCs w:val="24"/>
              </w:rPr>
            </w:pPr>
            <w:bookmarkStart w:id="542" w:name="Par48"/>
            <w:bookmarkEnd w:id="542"/>
            <w:r w:rsidRPr="00E51C9D">
              <w:rPr>
                <w:rFonts w:ascii="Times New Roman" w:hAnsi="Times New Roman" w:cs="Times New Roman"/>
                <w:sz w:val="24"/>
                <w:szCs w:val="24"/>
              </w:rPr>
              <w:t>1.1</w:t>
            </w:r>
          </w:p>
        </w:tc>
        <w:tc>
          <w:tcPr>
            <w:tcW w:w="1134" w:type="dxa"/>
          </w:tcPr>
          <w:p w:rsidR="002A40B3" w:rsidRPr="00E51C9D" w:rsidRDefault="00A110D3" w:rsidP="002A40B3">
            <w:pPr>
              <w:pStyle w:val="aff1"/>
              <w:ind w:hanging="21"/>
              <w:jc w:val="center"/>
              <w:rPr>
                <w:color w:val="auto"/>
              </w:rPr>
            </w:pPr>
            <w:r w:rsidRPr="00E51C9D">
              <w:rPr>
                <w:color w:val="auto"/>
              </w:rPr>
              <w:t>5</w:t>
            </w:r>
            <w:r w:rsidR="002A40B3" w:rsidRPr="00E51C9D">
              <w:rPr>
                <w:color w:val="auto"/>
              </w:rPr>
              <w:t>00/</w:t>
            </w:r>
          </w:p>
          <w:p w:rsidR="002A40B3" w:rsidRPr="00E51C9D" w:rsidRDefault="00A110D3" w:rsidP="002A40B3">
            <w:pPr>
              <w:pStyle w:val="aff1"/>
              <w:ind w:hanging="21"/>
              <w:jc w:val="center"/>
              <w:rPr>
                <w:color w:val="auto"/>
              </w:rPr>
            </w:pPr>
            <w:r w:rsidRPr="00E51C9D">
              <w:rPr>
                <w:color w:val="auto"/>
              </w:rPr>
              <w:t>5</w:t>
            </w:r>
            <w:r w:rsidR="002A40B3" w:rsidRPr="00E51C9D">
              <w:rPr>
                <w:color w:val="auto"/>
              </w:rPr>
              <w:t>00000</w:t>
            </w:r>
          </w:p>
          <w:p w:rsidR="002A40B3" w:rsidRPr="00E51C9D" w:rsidRDefault="002A40B3" w:rsidP="002A40B3">
            <w:pPr>
              <w:pStyle w:val="aff1"/>
              <w:ind w:hanging="21"/>
              <w:jc w:val="center"/>
              <w:rPr>
                <w:color w:val="auto"/>
              </w:rPr>
            </w:pPr>
            <w:r w:rsidRPr="00E51C9D">
              <w:rPr>
                <w:color w:val="auto"/>
              </w:rPr>
              <w:t>кв.м</w:t>
            </w:r>
          </w:p>
        </w:tc>
        <w:tc>
          <w:tcPr>
            <w:tcW w:w="832" w:type="dxa"/>
          </w:tcPr>
          <w:p w:rsidR="002A40B3" w:rsidRPr="00E51C9D" w:rsidRDefault="002A40B3" w:rsidP="002A40B3">
            <w:pPr>
              <w:pStyle w:val="aff1"/>
              <w:ind w:hanging="21"/>
              <w:jc w:val="center"/>
              <w:rPr>
                <w:color w:val="auto"/>
              </w:rPr>
            </w:pPr>
            <w:r w:rsidRPr="00E51C9D">
              <w:rPr>
                <w:color w:val="auto"/>
              </w:rPr>
              <w:t>10 м</w:t>
            </w:r>
          </w:p>
        </w:tc>
        <w:tc>
          <w:tcPr>
            <w:tcW w:w="1275" w:type="dxa"/>
          </w:tcPr>
          <w:p w:rsidR="002A40B3" w:rsidRPr="00E51C9D" w:rsidRDefault="00A110D3" w:rsidP="002A40B3">
            <w:pPr>
              <w:pStyle w:val="aff1"/>
              <w:ind w:hanging="21"/>
              <w:jc w:val="center"/>
              <w:rPr>
                <w:color w:val="auto"/>
              </w:rPr>
            </w:pPr>
            <w:r w:rsidRPr="00E51C9D">
              <w:rPr>
                <w:color w:val="auto"/>
              </w:rPr>
              <w:t>3</w:t>
            </w:r>
            <w:r w:rsidR="002A40B3" w:rsidRPr="00E51C9D">
              <w:rPr>
                <w:color w:val="auto"/>
              </w:rPr>
              <w:t xml:space="preserve"> м</w:t>
            </w:r>
          </w:p>
        </w:tc>
        <w:tc>
          <w:tcPr>
            <w:tcW w:w="993" w:type="dxa"/>
          </w:tcPr>
          <w:p w:rsidR="002A40B3" w:rsidRPr="00E51C9D" w:rsidRDefault="00A110D3" w:rsidP="002A40B3">
            <w:pPr>
              <w:pStyle w:val="aff1"/>
              <w:ind w:hanging="21"/>
              <w:jc w:val="center"/>
              <w:rPr>
                <w:color w:val="auto"/>
              </w:rPr>
            </w:pPr>
            <w:r w:rsidRPr="00E51C9D">
              <w:rPr>
                <w:color w:val="auto"/>
              </w:rPr>
              <w:t>1</w:t>
            </w:r>
            <w:r w:rsidR="002A40B3" w:rsidRPr="00E51C9D">
              <w:rPr>
                <w:color w:val="auto"/>
              </w:rPr>
              <w:t xml:space="preserve"> м</w:t>
            </w:r>
          </w:p>
        </w:tc>
        <w:tc>
          <w:tcPr>
            <w:tcW w:w="708" w:type="dxa"/>
          </w:tcPr>
          <w:p w:rsidR="002A40B3" w:rsidRPr="00E51C9D" w:rsidRDefault="002A40B3" w:rsidP="002A40B3">
            <w:pPr>
              <w:pStyle w:val="aff1"/>
              <w:ind w:hanging="21"/>
              <w:jc w:val="center"/>
              <w:rPr>
                <w:color w:val="auto"/>
              </w:rPr>
            </w:pPr>
            <w:r w:rsidRPr="00E51C9D">
              <w:rPr>
                <w:color w:val="auto"/>
              </w:rPr>
              <w:t>1</w:t>
            </w:r>
          </w:p>
        </w:tc>
        <w:tc>
          <w:tcPr>
            <w:tcW w:w="709" w:type="dxa"/>
          </w:tcPr>
          <w:p w:rsidR="002A40B3" w:rsidRPr="00E51C9D" w:rsidRDefault="00A110D3" w:rsidP="002A40B3">
            <w:pPr>
              <w:pStyle w:val="aff1"/>
              <w:ind w:hanging="21"/>
              <w:jc w:val="center"/>
              <w:rPr>
                <w:color w:val="auto"/>
              </w:rPr>
            </w:pPr>
            <w:r w:rsidRPr="00E51C9D">
              <w:rPr>
                <w:color w:val="auto"/>
              </w:rPr>
              <w:t>6</w:t>
            </w:r>
            <w:r w:rsidR="002A40B3" w:rsidRPr="00E51C9D">
              <w:rPr>
                <w:color w:val="auto"/>
              </w:rPr>
              <w:t xml:space="preserve"> м</w:t>
            </w:r>
          </w:p>
          <w:p w:rsidR="002A40B3" w:rsidRPr="00E51C9D" w:rsidRDefault="002A40B3" w:rsidP="002A40B3">
            <w:pPr>
              <w:pStyle w:val="aff1"/>
              <w:ind w:hanging="21"/>
              <w:jc w:val="center"/>
              <w:rPr>
                <w:color w:val="auto"/>
              </w:rPr>
            </w:pPr>
          </w:p>
        </w:tc>
        <w:tc>
          <w:tcPr>
            <w:tcW w:w="851" w:type="dxa"/>
          </w:tcPr>
          <w:p w:rsidR="002A40B3" w:rsidRPr="00E51C9D" w:rsidRDefault="002A40B3" w:rsidP="002A40B3">
            <w:pPr>
              <w:pStyle w:val="aff1"/>
              <w:ind w:hanging="21"/>
              <w:jc w:val="center"/>
              <w:rPr>
                <w:color w:val="auto"/>
              </w:rPr>
            </w:pPr>
            <w:r w:rsidRPr="00E51C9D">
              <w:rPr>
                <w:color w:val="auto"/>
              </w:rPr>
              <w:t>30%</w:t>
            </w:r>
          </w:p>
        </w:tc>
      </w:tr>
      <w:tr w:rsidR="002A40B3" w:rsidRPr="00E51C9D" w:rsidTr="002A40B3">
        <w:trPr>
          <w:cantSplit/>
          <w:trHeight w:val="843"/>
          <w:jc w:val="center"/>
        </w:trPr>
        <w:tc>
          <w:tcPr>
            <w:tcW w:w="2376" w:type="dxa"/>
            <w:shd w:val="clear" w:color="auto" w:fill="auto"/>
          </w:tcPr>
          <w:p w:rsidR="002A40B3" w:rsidRPr="00E51C9D" w:rsidRDefault="002A40B3" w:rsidP="002A40B3">
            <w:pPr>
              <w:widowControl w:val="0"/>
              <w:ind w:hanging="21"/>
              <w:rPr>
                <w:rFonts w:ascii="Times New Roman" w:hAnsi="Times New Roman" w:cs="Times New Roman"/>
                <w:sz w:val="24"/>
                <w:szCs w:val="24"/>
              </w:rPr>
            </w:pPr>
            <w:r w:rsidRPr="00E51C9D">
              <w:rPr>
                <w:rFonts w:ascii="Times New Roman" w:hAnsi="Times New Roman" w:cs="Times New Roman"/>
                <w:sz w:val="24"/>
                <w:szCs w:val="24"/>
              </w:rPr>
              <w:t>Выращивание зерновых и иных сельскохозяйственных культур</w:t>
            </w:r>
          </w:p>
        </w:tc>
        <w:tc>
          <w:tcPr>
            <w:tcW w:w="849" w:type="dxa"/>
            <w:shd w:val="clear" w:color="auto" w:fill="auto"/>
          </w:tcPr>
          <w:p w:rsidR="002A40B3" w:rsidRPr="00E51C9D" w:rsidRDefault="002A40B3" w:rsidP="002A40B3">
            <w:pPr>
              <w:widowControl w:val="0"/>
              <w:ind w:hanging="21"/>
              <w:jc w:val="center"/>
              <w:rPr>
                <w:rFonts w:ascii="Times New Roman" w:hAnsi="Times New Roman" w:cs="Times New Roman"/>
                <w:sz w:val="24"/>
                <w:szCs w:val="24"/>
              </w:rPr>
            </w:pPr>
            <w:bookmarkStart w:id="543" w:name="Par51"/>
            <w:bookmarkEnd w:id="543"/>
            <w:r w:rsidRPr="00E51C9D">
              <w:rPr>
                <w:rFonts w:ascii="Times New Roman" w:hAnsi="Times New Roman" w:cs="Times New Roman"/>
                <w:sz w:val="24"/>
                <w:szCs w:val="24"/>
              </w:rPr>
              <w:t>1.2</w:t>
            </w:r>
          </w:p>
        </w:tc>
        <w:tc>
          <w:tcPr>
            <w:tcW w:w="1134" w:type="dxa"/>
          </w:tcPr>
          <w:p w:rsidR="00A110D3" w:rsidRPr="00E51C9D" w:rsidRDefault="00A110D3" w:rsidP="00A110D3">
            <w:pPr>
              <w:pStyle w:val="aff1"/>
              <w:ind w:hanging="21"/>
              <w:jc w:val="center"/>
              <w:rPr>
                <w:color w:val="auto"/>
              </w:rPr>
            </w:pPr>
            <w:r w:rsidRPr="00E51C9D">
              <w:rPr>
                <w:color w:val="auto"/>
              </w:rPr>
              <w:t>500/</w:t>
            </w:r>
          </w:p>
          <w:p w:rsidR="00A110D3" w:rsidRPr="00E51C9D" w:rsidRDefault="00A110D3" w:rsidP="00A110D3">
            <w:pPr>
              <w:pStyle w:val="aff1"/>
              <w:ind w:hanging="21"/>
              <w:jc w:val="center"/>
              <w:rPr>
                <w:color w:val="auto"/>
              </w:rPr>
            </w:pPr>
            <w:r w:rsidRPr="00E51C9D">
              <w:rPr>
                <w:color w:val="auto"/>
              </w:rPr>
              <w:t>500000</w:t>
            </w:r>
          </w:p>
          <w:p w:rsidR="002A40B3" w:rsidRPr="00E51C9D" w:rsidRDefault="00A110D3" w:rsidP="00A110D3">
            <w:pPr>
              <w:pStyle w:val="aff1"/>
              <w:ind w:hanging="21"/>
              <w:jc w:val="center"/>
              <w:rPr>
                <w:color w:val="auto"/>
              </w:rPr>
            </w:pPr>
            <w:r w:rsidRPr="00E51C9D">
              <w:rPr>
                <w:color w:val="auto"/>
              </w:rPr>
              <w:t>кв.м</w:t>
            </w:r>
          </w:p>
        </w:tc>
        <w:tc>
          <w:tcPr>
            <w:tcW w:w="832" w:type="dxa"/>
          </w:tcPr>
          <w:p w:rsidR="002A40B3" w:rsidRPr="00E51C9D" w:rsidRDefault="002A40B3" w:rsidP="002A40B3">
            <w:pPr>
              <w:pStyle w:val="aff1"/>
              <w:ind w:hanging="21"/>
              <w:jc w:val="center"/>
              <w:rPr>
                <w:color w:val="auto"/>
              </w:rPr>
            </w:pPr>
            <w:r w:rsidRPr="00E51C9D">
              <w:rPr>
                <w:color w:val="auto"/>
              </w:rPr>
              <w:t>10м</w:t>
            </w:r>
          </w:p>
        </w:tc>
        <w:tc>
          <w:tcPr>
            <w:tcW w:w="4536" w:type="dxa"/>
            <w:gridSpan w:val="5"/>
          </w:tcPr>
          <w:p w:rsidR="002A40B3" w:rsidRPr="00E51C9D" w:rsidRDefault="002A40B3" w:rsidP="002A40B3">
            <w:pPr>
              <w:ind w:hanging="21"/>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2A40B3" w:rsidRPr="00E51C9D" w:rsidTr="002A40B3">
        <w:trPr>
          <w:cantSplit/>
          <w:trHeight w:val="843"/>
          <w:jc w:val="center"/>
        </w:trPr>
        <w:tc>
          <w:tcPr>
            <w:tcW w:w="2376" w:type="dxa"/>
            <w:shd w:val="clear" w:color="auto" w:fill="auto"/>
          </w:tcPr>
          <w:p w:rsidR="002A40B3" w:rsidRPr="00E51C9D" w:rsidRDefault="002A40B3" w:rsidP="002A40B3">
            <w:pPr>
              <w:widowControl w:val="0"/>
              <w:ind w:hanging="21"/>
              <w:rPr>
                <w:rFonts w:ascii="Times New Roman" w:hAnsi="Times New Roman" w:cs="Times New Roman"/>
                <w:sz w:val="24"/>
                <w:szCs w:val="24"/>
              </w:rPr>
            </w:pPr>
            <w:r w:rsidRPr="00E51C9D">
              <w:rPr>
                <w:rFonts w:ascii="Times New Roman" w:hAnsi="Times New Roman" w:cs="Times New Roman"/>
                <w:sz w:val="24"/>
                <w:szCs w:val="24"/>
              </w:rPr>
              <w:t>Овощеводство</w:t>
            </w:r>
          </w:p>
        </w:tc>
        <w:tc>
          <w:tcPr>
            <w:tcW w:w="849" w:type="dxa"/>
            <w:shd w:val="clear" w:color="auto" w:fill="auto"/>
          </w:tcPr>
          <w:p w:rsidR="002A40B3" w:rsidRPr="00E51C9D" w:rsidRDefault="002A40B3" w:rsidP="002A40B3">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1.3</w:t>
            </w:r>
          </w:p>
        </w:tc>
        <w:tc>
          <w:tcPr>
            <w:tcW w:w="1134" w:type="dxa"/>
          </w:tcPr>
          <w:p w:rsidR="00A110D3" w:rsidRPr="00E51C9D" w:rsidRDefault="00A110D3" w:rsidP="00A110D3">
            <w:pPr>
              <w:pStyle w:val="aff1"/>
              <w:ind w:hanging="21"/>
              <w:jc w:val="center"/>
              <w:rPr>
                <w:color w:val="auto"/>
              </w:rPr>
            </w:pPr>
            <w:r w:rsidRPr="00E51C9D">
              <w:rPr>
                <w:color w:val="auto"/>
              </w:rPr>
              <w:t>500/</w:t>
            </w:r>
          </w:p>
          <w:p w:rsidR="00A110D3" w:rsidRPr="00E51C9D" w:rsidRDefault="00A110D3" w:rsidP="00A110D3">
            <w:pPr>
              <w:pStyle w:val="aff1"/>
              <w:ind w:hanging="21"/>
              <w:jc w:val="center"/>
              <w:rPr>
                <w:color w:val="auto"/>
              </w:rPr>
            </w:pPr>
            <w:r w:rsidRPr="00E51C9D">
              <w:rPr>
                <w:color w:val="auto"/>
              </w:rPr>
              <w:t>500000</w:t>
            </w:r>
          </w:p>
          <w:p w:rsidR="002A40B3" w:rsidRPr="00E51C9D" w:rsidRDefault="00A110D3" w:rsidP="00A110D3">
            <w:pPr>
              <w:pStyle w:val="aff1"/>
              <w:ind w:hanging="21"/>
              <w:jc w:val="center"/>
              <w:rPr>
                <w:color w:val="auto"/>
              </w:rPr>
            </w:pPr>
            <w:r w:rsidRPr="00E51C9D">
              <w:rPr>
                <w:color w:val="auto"/>
              </w:rPr>
              <w:t>кв.м</w:t>
            </w:r>
          </w:p>
        </w:tc>
        <w:tc>
          <w:tcPr>
            <w:tcW w:w="832" w:type="dxa"/>
          </w:tcPr>
          <w:p w:rsidR="002A40B3" w:rsidRPr="00E51C9D" w:rsidRDefault="002A40B3" w:rsidP="002A40B3">
            <w:pPr>
              <w:pStyle w:val="aff1"/>
              <w:ind w:hanging="21"/>
              <w:jc w:val="center"/>
              <w:rPr>
                <w:color w:val="auto"/>
              </w:rPr>
            </w:pPr>
            <w:r w:rsidRPr="00E51C9D">
              <w:rPr>
                <w:color w:val="auto"/>
              </w:rPr>
              <w:t>10м</w:t>
            </w:r>
          </w:p>
        </w:tc>
        <w:tc>
          <w:tcPr>
            <w:tcW w:w="1275" w:type="dxa"/>
          </w:tcPr>
          <w:p w:rsidR="002A40B3" w:rsidRPr="00E51C9D" w:rsidRDefault="00A110D3" w:rsidP="002A40B3">
            <w:pPr>
              <w:pStyle w:val="aff1"/>
              <w:ind w:hanging="21"/>
              <w:jc w:val="center"/>
              <w:rPr>
                <w:color w:val="auto"/>
              </w:rPr>
            </w:pPr>
            <w:r w:rsidRPr="00E51C9D">
              <w:rPr>
                <w:color w:val="auto"/>
              </w:rPr>
              <w:t>3</w:t>
            </w:r>
            <w:r w:rsidR="002A40B3" w:rsidRPr="00E51C9D">
              <w:rPr>
                <w:color w:val="auto"/>
              </w:rPr>
              <w:t xml:space="preserve"> м</w:t>
            </w:r>
          </w:p>
        </w:tc>
        <w:tc>
          <w:tcPr>
            <w:tcW w:w="993" w:type="dxa"/>
          </w:tcPr>
          <w:p w:rsidR="002A40B3" w:rsidRPr="00E51C9D" w:rsidRDefault="00A110D3" w:rsidP="002A40B3">
            <w:pPr>
              <w:pStyle w:val="aff1"/>
              <w:ind w:hanging="21"/>
              <w:jc w:val="center"/>
              <w:rPr>
                <w:color w:val="auto"/>
              </w:rPr>
            </w:pPr>
            <w:r w:rsidRPr="00E51C9D">
              <w:rPr>
                <w:color w:val="auto"/>
              </w:rPr>
              <w:t>1</w:t>
            </w:r>
            <w:r w:rsidR="002A40B3" w:rsidRPr="00E51C9D">
              <w:rPr>
                <w:color w:val="auto"/>
              </w:rPr>
              <w:t xml:space="preserve"> м</w:t>
            </w:r>
          </w:p>
        </w:tc>
        <w:tc>
          <w:tcPr>
            <w:tcW w:w="708" w:type="dxa"/>
          </w:tcPr>
          <w:p w:rsidR="002A40B3" w:rsidRPr="00E51C9D" w:rsidRDefault="002A40B3" w:rsidP="002A40B3">
            <w:pPr>
              <w:pStyle w:val="aff1"/>
              <w:ind w:hanging="21"/>
              <w:jc w:val="center"/>
              <w:rPr>
                <w:color w:val="auto"/>
              </w:rPr>
            </w:pPr>
            <w:r w:rsidRPr="00E51C9D">
              <w:rPr>
                <w:color w:val="auto"/>
              </w:rPr>
              <w:t>1</w:t>
            </w:r>
          </w:p>
        </w:tc>
        <w:tc>
          <w:tcPr>
            <w:tcW w:w="709" w:type="dxa"/>
          </w:tcPr>
          <w:p w:rsidR="002A40B3" w:rsidRPr="00E51C9D" w:rsidRDefault="002A40B3" w:rsidP="002A40B3">
            <w:pPr>
              <w:pStyle w:val="aff1"/>
              <w:ind w:hanging="21"/>
              <w:jc w:val="center"/>
              <w:rPr>
                <w:color w:val="auto"/>
              </w:rPr>
            </w:pPr>
            <w:r w:rsidRPr="00E51C9D">
              <w:rPr>
                <w:color w:val="auto"/>
              </w:rPr>
              <w:t>6 м</w:t>
            </w:r>
          </w:p>
          <w:p w:rsidR="002A40B3" w:rsidRPr="00E51C9D" w:rsidRDefault="002A40B3" w:rsidP="002A40B3">
            <w:pPr>
              <w:pStyle w:val="aff1"/>
              <w:ind w:hanging="21"/>
              <w:jc w:val="center"/>
              <w:rPr>
                <w:color w:val="auto"/>
              </w:rPr>
            </w:pPr>
          </w:p>
        </w:tc>
        <w:tc>
          <w:tcPr>
            <w:tcW w:w="851" w:type="dxa"/>
          </w:tcPr>
          <w:p w:rsidR="002A40B3" w:rsidRPr="00E51C9D" w:rsidRDefault="002A40B3" w:rsidP="002A40B3">
            <w:pPr>
              <w:pStyle w:val="aff1"/>
              <w:ind w:hanging="21"/>
              <w:jc w:val="center"/>
              <w:rPr>
                <w:color w:val="auto"/>
              </w:rPr>
            </w:pPr>
            <w:r w:rsidRPr="00E51C9D">
              <w:rPr>
                <w:color w:val="auto"/>
              </w:rPr>
              <w:t>70%</w:t>
            </w:r>
          </w:p>
        </w:tc>
      </w:tr>
      <w:tr w:rsidR="002365E6" w:rsidRPr="00E51C9D" w:rsidTr="00A57A34">
        <w:trPr>
          <w:cantSplit/>
          <w:trHeight w:val="1273"/>
          <w:jc w:val="center"/>
        </w:trPr>
        <w:tc>
          <w:tcPr>
            <w:tcW w:w="2376" w:type="dxa"/>
            <w:shd w:val="clear" w:color="auto" w:fill="auto"/>
          </w:tcPr>
          <w:p w:rsidR="002365E6" w:rsidRPr="00E51C9D" w:rsidRDefault="002365E6" w:rsidP="00673E8F">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Предоставление коммунальных услуг</w:t>
            </w:r>
          </w:p>
        </w:tc>
        <w:tc>
          <w:tcPr>
            <w:tcW w:w="849" w:type="dxa"/>
            <w:shd w:val="clear" w:color="auto" w:fill="auto"/>
          </w:tcPr>
          <w:p w:rsidR="002365E6" w:rsidRPr="00E51C9D" w:rsidRDefault="002365E6" w:rsidP="00673E8F">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3.1.1</w:t>
            </w:r>
          </w:p>
        </w:tc>
        <w:tc>
          <w:tcPr>
            <w:tcW w:w="1134" w:type="dxa"/>
          </w:tcPr>
          <w:p w:rsidR="002365E6" w:rsidRPr="00E51C9D" w:rsidRDefault="002365E6" w:rsidP="002946D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p w:rsidR="002365E6" w:rsidRPr="00E51C9D" w:rsidRDefault="002365E6" w:rsidP="002946D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15000</w:t>
            </w:r>
          </w:p>
          <w:p w:rsidR="002365E6" w:rsidRPr="00E51C9D" w:rsidRDefault="002365E6" w:rsidP="002946DF">
            <w:pPr>
              <w:pStyle w:val="aff1"/>
              <w:ind w:firstLine="0"/>
              <w:jc w:val="center"/>
              <w:rPr>
                <w:color w:val="auto"/>
              </w:rPr>
            </w:pPr>
            <w:r w:rsidRPr="00E51C9D">
              <w:rPr>
                <w:color w:val="auto"/>
              </w:rPr>
              <w:t>кв.м</w:t>
            </w:r>
          </w:p>
        </w:tc>
        <w:tc>
          <w:tcPr>
            <w:tcW w:w="5368" w:type="dxa"/>
            <w:gridSpan w:val="6"/>
          </w:tcPr>
          <w:p w:rsidR="002365E6" w:rsidRPr="00E51C9D" w:rsidRDefault="002365E6" w:rsidP="002946DF">
            <w:pPr>
              <w:pStyle w:val="aff1"/>
              <w:ind w:firstLine="0"/>
              <w:jc w:val="center"/>
              <w:rPr>
                <w:color w:val="auto"/>
              </w:rPr>
            </w:pPr>
            <w:r w:rsidRPr="00E51C9D">
              <w:rPr>
                <w:color w:val="auto"/>
              </w:rPr>
              <w:t>Для линейных, головных и сопутствующих объектов инженерной инфраструктуры определяются в соответствии с техническими и санитарными нормами</w:t>
            </w:r>
          </w:p>
        </w:tc>
      </w:tr>
      <w:tr w:rsidR="00E91BFD" w:rsidRPr="00E51C9D" w:rsidTr="002A40B3">
        <w:trPr>
          <w:cantSplit/>
          <w:trHeight w:val="843"/>
          <w:jc w:val="center"/>
        </w:trPr>
        <w:tc>
          <w:tcPr>
            <w:tcW w:w="2376" w:type="dxa"/>
            <w:shd w:val="clear" w:color="auto" w:fill="auto"/>
          </w:tcPr>
          <w:p w:rsidR="00E91BFD" w:rsidRPr="00E51C9D" w:rsidRDefault="00E91BFD" w:rsidP="002A40B3">
            <w:pPr>
              <w:widowControl w:val="0"/>
              <w:ind w:hanging="21"/>
              <w:rPr>
                <w:rFonts w:ascii="Times New Roman" w:hAnsi="Times New Roman" w:cs="Times New Roman"/>
                <w:sz w:val="24"/>
                <w:szCs w:val="24"/>
              </w:rPr>
            </w:pPr>
            <w:r w:rsidRPr="00E51C9D">
              <w:rPr>
                <w:rFonts w:ascii="Times New Roman" w:hAnsi="Times New Roman" w:cs="Times New Roman"/>
                <w:sz w:val="24"/>
                <w:szCs w:val="24"/>
              </w:rPr>
              <w:lastRenderedPageBreak/>
              <w:t>Выращивание тонизирующих, лекарственных, цветочных культур</w:t>
            </w:r>
          </w:p>
        </w:tc>
        <w:tc>
          <w:tcPr>
            <w:tcW w:w="849" w:type="dxa"/>
            <w:shd w:val="clear" w:color="auto" w:fill="auto"/>
          </w:tcPr>
          <w:p w:rsidR="00E91BFD" w:rsidRPr="00E51C9D" w:rsidRDefault="00E91BFD" w:rsidP="002A40B3">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1.4</w:t>
            </w:r>
          </w:p>
        </w:tc>
        <w:tc>
          <w:tcPr>
            <w:tcW w:w="1134" w:type="dxa"/>
          </w:tcPr>
          <w:p w:rsidR="00E91BFD" w:rsidRPr="00E51C9D" w:rsidRDefault="00E91BFD" w:rsidP="00A110D3">
            <w:pPr>
              <w:pStyle w:val="aff1"/>
              <w:ind w:hanging="21"/>
              <w:jc w:val="center"/>
              <w:rPr>
                <w:color w:val="auto"/>
              </w:rPr>
            </w:pPr>
            <w:r w:rsidRPr="00E51C9D">
              <w:rPr>
                <w:color w:val="auto"/>
              </w:rPr>
              <w:t>500/</w:t>
            </w:r>
          </w:p>
          <w:p w:rsidR="00E91BFD" w:rsidRPr="00E51C9D" w:rsidRDefault="00E91BFD" w:rsidP="00A110D3">
            <w:pPr>
              <w:pStyle w:val="aff1"/>
              <w:ind w:hanging="21"/>
              <w:jc w:val="center"/>
              <w:rPr>
                <w:color w:val="auto"/>
              </w:rPr>
            </w:pPr>
            <w:r w:rsidRPr="00E51C9D">
              <w:rPr>
                <w:color w:val="auto"/>
              </w:rPr>
              <w:t>500000</w:t>
            </w:r>
          </w:p>
          <w:p w:rsidR="00E91BFD" w:rsidRPr="00E51C9D" w:rsidRDefault="00E91BFD" w:rsidP="00A110D3">
            <w:pPr>
              <w:pStyle w:val="aff1"/>
              <w:ind w:hanging="21"/>
              <w:jc w:val="center"/>
              <w:rPr>
                <w:color w:val="auto"/>
              </w:rPr>
            </w:pPr>
            <w:r w:rsidRPr="00E51C9D">
              <w:rPr>
                <w:color w:val="auto"/>
              </w:rPr>
              <w:t>кв.м</w:t>
            </w:r>
          </w:p>
        </w:tc>
        <w:tc>
          <w:tcPr>
            <w:tcW w:w="832" w:type="dxa"/>
          </w:tcPr>
          <w:p w:rsidR="00E91BFD" w:rsidRPr="00E51C9D" w:rsidRDefault="00E91BFD" w:rsidP="002A40B3">
            <w:pPr>
              <w:pStyle w:val="aff1"/>
              <w:ind w:hanging="21"/>
              <w:jc w:val="center"/>
              <w:rPr>
                <w:color w:val="auto"/>
              </w:rPr>
            </w:pPr>
            <w:r w:rsidRPr="00E51C9D">
              <w:rPr>
                <w:color w:val="auto"/>
              </w:rPr>
              <w:t>10м</w:t>
            </w:r>
          </w:p>
        </w:tc>
        <w:tc>
          <w:tcPr>
            <w:tcW w:w="4536" w:type="dxa"/>
            <w:gridSpan w:val="5"/>
          </w:tcPr>
          <w:p w:rsidR="00E91BFD" w:rsidRPr="00E51C9D" w:rsidRDefault="00E91BFD" w:rsidP="002A40B3">
            <w:pPr>
              <w:ind w:hanging="21"/>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E91BFD" w:rsidRPr="00E51C9D" w:rsidTr="002A40B3">
        <w:trPr>
          <w:cantSplit/>
          <w:trHeight w:val="843"/>
          <w:jc w:val="center"/>
        </w:trPr>
        <w:tc>
          <w:tcPr>
            <w:tcW w:w="2376" w:type="dxa"/>
            <w:shd w:val="clear" w:color="auto" w:fill="auto"/>
          </w:tcPr>
          <w:p w:rsidR="00E91BFD" w:rsidRPr="00E51C9D" w:rsidRDefault="00E91BFD" w:rsidP="002A40B3">
            <w:pPr>
              <w:widowControl w:val="0"/>
              <w:ind w:hanging="21"/>
              <w:rPr>
                <w:rFonts w:ascii="Times New Roman" w:hAnsi="Times New Roman" w:cs="Times New Roman"/>
                <w:sz w:val="24"/>
                <w:szCs w:val="24"/>
              </w:rPr>
            </w:pPr>
            <w:r w:rsidRPr="00E51C9D">
              <w:rPr>
                <w:rFonts w:ascii="Times New Roman" w:hAnsi="Times New Roman" w:cs="Times New Roman"/>
                <w:sz w:val="24"/>
                <w:szCs w:val="24"/>
              </w:rPr>
              <w:t>Садоводство</w:t>
            </w:r>
          </w:p>
        </w:tc>
        <w:tc>
          <w:tcPr>
            <w:tcW w:w="849" w:type="dxa"/>
            <w:shd w:val="clear" w:color="auto" w:fill="auto"/>
          </w:tcPr>
          <w:p w:rsidR="00E91BFD" w:rsidRPr="00E51C9D" w:rsidRDefault="00E91BFD" w:rsidP="002A40B3">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1.5</w:t>
            </w:r>
          </w:p>
        </w:tc>
        <w:tc>
          <w:tcPr>
            <w:tcW w:w="1134" w:type="dxa"/>
          </w:tcPr>
          <w:p w:rsidR="00E91BFD" w:rsidRPr="00E51C9D" w:rsidRDefault="00E91BFD" w:rsidP="00A110D3">
            <w:pPr>
              <w:pStyle w:val="aff1"/>
              <w:ind w:hanging="21"/>
              <w:jc w:val="center"/>
              <w:rPr>
                <w:color w:val="auto"/>
              </w:rPr>
            </w:pPr>
            <w:r w:rsidRPr="00E51C9D">
              <w:rPr>
                <w:color w:val="auto"/>
              </w:rPr>
              <w:t>500/</w:t>
            </w:r>
          </w:p>
          <w:p w:rsidR="00E91BFD" w:rsidRPr="00E51C9D" w:rsidRDefault="00E91BFD" w:rsidP="00A110D3">
            <w:pPr>
              <w:pStyle w:val="aff1"/>
              <w:ind w:hanging="21"/>
              <w:jc w:val="center"/>
              <w:rPr>
                <w:color w:val="auto"/>
              </w:rPr>
            </w:pPr>
            <w:r w:rsidRPr="00E51C9D">
              <w:rPr>
                <w:color w:val="auto"/>
              </w:rPr>
              <w:t>500000</w:t>
            </w:r>
          </w:p>
          <w:p w:rsidR="00E91BFD" w:rsidRPr="00E51C9D" w:rsidRDefault="00E91BFD" w:rsidP="00A110D3">
            <w:pPr>
              <w:ind w:hanging="21"/>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832" w:type="dxa"/>
          </w:tcPr>
          <w:p w:rsidR="00E91BFD" w:rsidRPr="00E51C9D" w:rsidRDefault="00E91BFD" w:rsidP="002A40B3">
            <w:pPr>
              <w:pStyle w:val="aff1"/>
              <w:ind w:hanging="21"/>
              <w:jc w:val="center"/>
              <w:rPr>
                <w:color w:val="auto"/>
              </w:rPr>
            </w:pPr>
            <w:r w:rsidRPr="00E51C9D">
              <w:rPr>
                <w:color w:val="auto"/>
              </w:rPr>
              <w:t>10м</w:t>
            </w:r>
          </w:p>
        </w:tc>
        <w:tc>
          <w:tcPr>
            <w:tcW w:w="4536" w:type="dxa"/>
            <w:gridSpan w:val="5"/>
          </w:tcPr>
          <w:p w:rsidR="00E91BFD" w:rsidRPr="00E51C9D" w:rsidRDefault="00E91BFD" w:rsidP="002A40B3">
            <w:pPr>
              <w:ind w:hanging="21"/>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E91BFD" w:rsidRPr="00E51C9D" w:rsidTr="002A40B3">
        <w:trPr>
          <w:cantSplit/>
          <w:trHeight w:val="843"/>
          <w:jc w:val="center"/>
        </w:trPr>
        <w:tc>
          <w:tcPr>
            <w:tcW w:w="2376" w:type="dxa"/>
            <w:shd w:val="clear" w:color="auto" w:fill="auto"/>
          </w:tcPr>
          <w:p w:rsidR="00E91BFD" w:rsidRPr="00E51C9D" w:rsidRDefault="00E91BFD" w:rsidP="002A40B3">
            <w:pPr>
              <w:pStyle w:val="ConsPlusNormal"/>
              <w:ind w:hanging="21"/>
              <w:rPr>
                <w:rFonts w:ascii="Times New Roman" w:hAnsi="Times New Roman" w:cs="Times New Roman"/>
                <w:sz w:val="24"/>
                <w:szCs w:val="24"/>
              </w:rPr>
            </w:pPr>
            <w:r w:rsidRPr="00E51C9D">
              <w:rPr>
                <w:rFonts w:ascii="Times New Roman" w:hAnsi="Times New Roman" w:cs="Times New Roman"/>
                <w:sz w:val="24"/>
                <w:szCs w:val="24"/>
              </w:rPr>
              <w:t>Выращивание льна и конопли</w:t>
            </w:r>
          </w:p>
        </w:tc>
        <w:tc>
          <w:tcPr>
            <w:tcW w:w="849" w:type="dxa"/>
            <w:shd w:val="clear" w:color="auto" w:fill="auto"/>
          </w:tcPr>
          <w:p w:rsidR="00E91BFD" w:rsidRPr="00E51C9D" w:rsidRDefault="00E91BFD" w:rsidP="002A40B3">
            <w:pPr>
              <w:widowControl w:val="0"/>
              <w:ind w:hanging="21"/>
              <w:jc w:val="center"/>
              <w:rPr>
                <w:rFonts w:ascii="Times New Roman" w:hAnsi="Times New Roman" w:cs="Times New Roman"/>
                <w:sz w:val="24"/>
                <w:szCs w:val="24"/>
              </w:rPr>
            </w:pPr>
            <w:bookmarkStart w:id="544" w:name="Par63"/>
            <w:bookmarkEnd w:id="544"/>
            <w:r w:rsidRPr="00E51C9D">
              <w:rPr>
                <w:rFonts w:ascii="Times New Roman" w:hAnsi="Times New Roman" w:cs="Times New Roman"/>
                <w:sz w:val="24"/>
                <w:szCs w:val="24"/>
              </w:rPr>
              <w:t>1.6</w:t>
            </w:r>
          </w:p>
        </w:tc>
        <w:tc>
          <w:tcPr>
            <w:tcW w:w="1134" w:type="dxa"/>
          </w:tcPr>
          <w:p w:rsidR="00E91BFD" w:rsidRPr="00E51C9D" w:rsidRDefault="00E91BFD" w:rsidP="00A110D3">
            <w:pPr>
              <w:pStyle w:val="aff1"/>
              <w:ind w:hanging="21"/>
              <w:jc w:val="center"/>
              <w:rPr>
                <w:color w:val="auto"/>
              </w:rPr>
            </w:pPr>
            <w:r w:rsidRPr="00E51C9D">
              <w:rPr>
                <w:color w:val="auto"/>
              </w:rPr>
              <w:t>500/</w:t>
            </w:r>
          </w:p>
          <w:p w:rsidR="00E91BFD" w:rsidRPr="00E51C9D" w:rsidRDefault="00E91BFD" w:rsidP="00A110D3">
            <w:pPr>
              <w:pStyle w:val="aff1"/>
              <w:ind w:hanging="21"/>
              <w:jc w:val="center"/>
              <w:rPr>
                <w:color w:val="auto"/>
              </w:rPr>
            </w:pPr>
            <w:r w:rsidRPr="00E51C9D">
              <w:rPr>
                <w:color w:val="auto"/>
              </w:rPr>
              <w:t>500000</w:t>
            </w:r>
          </w:p>
          <w:p w:rsidR="00E91BFD" w:rsidRPr="00E51C9D" w:rsidRDefault="00E91BFD" w:rsidP="00A110D3">
            <w:pPr>
              <w:pStyle w:val="aff1"/>
              <w:ind w:hanging="21"/>
              <w:jc w:val="center"/>
              <w:rPr>
                <w:color w:val="auto"/>
              </w:rPr>
            </w:pPr>
            <w:r w:rsidRPr="00E51C9D">
              <w:rPr>
                <w:color w:val="auto"/>
              </w:rPr>
              <w:t>кв.м</w:t>
            </w:r>
          </w:p>
        </w:tc>
        <w:tc>
          <w:tcPr>
            <w:tcW w:w="832" w:type="dxa"/>
          </w:tcPr>
          <w:p w:rsidR="00E91BFD" w:rsidRPr="00E51C9D" w:rsidRDefault="00E91BFD" w:rsidP="002A40B3">
            <w:pPr>
              <w:pStyle w:val="aff1"/>
              <w:ind w:hanging="21"/>
              <w:jc w:val="center"/>
              <w:rPr>
                <w:color w:val="auto"/>
              </w:rPr>
            </w:pPr>
            <w:r w:rsidRPr="00E51C9D">
              <w:rPr>
                <w:color w:val="auto"/>
              </w:rPr>
              <w:t>10м</w:t>
            </w:r>
          </w:p>
        </w:tc>
        <w:tc>
          <w:tcPr>
            <w:tcW w:w="4536" w:type="dxa"/>
            <w:gridSpan w:val="5"/>
          </w:tcPr>
          <w:p w:rsidR="00E91BFD" w:rsidRPr="00E51C9D" w:rsidRDefault="00E91BFD" w:rsidP="002A40B3">
            <w:pPr>
              <w:ind w:hanging="21"/>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E91BFD" w:rsidRPr="00E51C9D" w:rsidTr="002A40B3">
        <w:trPr>
          <w:cantSplit/>
          <w:trHeight w:val="843"/>
          <w:jc w:val="center"/>
        </w:trPr>
        <w:tc>
          <w:tcPr>
            <w:tcW w:w="2376" w:type="dxa"/>
            <w:shd w:val="clear" w:color="auto" w:fill="auto"/>
          </w:tcPr>
          <w:p w:rsidR="00E91BFD" w:rsidRPr="00E51C9D" w:rsidRDefault="00E91BFD" w:rsidP="002A40B3">
            <w:pPr>
              <w:widowControl w:val="0"/>
              <w:ind w:hanging="21"/>
              <w:rPr>
                <w:rFonts w:ascii="Times New Roman" w:hAnsi="Times New Roman" w:cs="Times New Roman"/>
                <w:sz w:val="24"/>
                <w:szCs w:val="24"/>
              </w:rPr>
            </w:pPr>
            <w:r w:rsidRPr="00E51C9D">
              <w:rPr>
                <w:rFonts w:ascii="Times New Roman" w:hAnsi="Times New Roman" w:cs="Times New Roman"/>
                <w:sz w:val="24"/>
                <w:szCs w:val="24"/>
              </w:rPr>
              <w:t>Питомники</w:t>
            </w:r>
          </w:p>
        </w:tc>
        <w:tc>
          <w:tcPr>
            <w:tcW w:w="849" w:type="dxa"/>
            <w:shd w:val="clear" w:color="auto" w:fill="auto"/>
          </w:tcPr>
          <w:p w:rsidR="00E91BFD" w:rsidRPr="00E51C9D" w:rsidRDefault="00E91BFD" w:rsidP="002A40B3">
            <w:pPr>
              <w:widowControl w:val="0"/>
              <w:ind w:hanging="21"/>
              <w:rPr>
                <w:rFonts w:ascii="Times New Roman" w:hAnsi="Times New Roman" w:cs="Times New Roman"/>
                <w:sz w:val="24"/>
                <w:szCs w:val="24"/>
              </w:rPr>
            </w:pPr>
            <w:r w:rsidRPr="00E51C9D">
              <w:rPr>
                <w:rFonts w:ascii="Times New Roman" w:hAnsi="Times New Roman" w:cs="Times New Roman"/>
                <w:sz w:val="24"/>
                <w:szCs w:val="24"/>
              </w:rPr>
              <w:t>1.17</w:t>
            </w:r>
          </w:p>
        </w:tc>
        <w:tc>
          <w:tcPr>
            <w:tcW w:w="1134" w:type="dxa"/>
          </w:tcPr>
          <w:p w:rsidR="00E91BFD" w:rsidRPr="00E51C9D" w:rsidRDefault="00E91BFD" w:rsidP="00A110D3">
            <w:pPr>
              <w:pStyle w:val="aff1"/>
              <w:ind w:hanging="21"/>
              <w:jc w:val="center"/>
              <w:rPr>
                <w:color w:val="auto"/>
              </w:rPr>
            </w:pPr>
            <w:r w:rsidRPr="00E51C9D">
              <w:rPr>
                <w:color w:val="auto"/>
              </w:rPr>
              <w:t>500/</w:t>
            </w:r>
          </w:p>
          <w:p w:rsidR="00E91BFD" w:rsidRPr="00E51C9D" w:rsidRDefault="00E91BFD" w:rsidP="00A110D3">
            <w:pPr>
              <w:pStyle w:val="aff1"/>
              <w:ind w:hanging="21"/>
              <w:jc w:val="center"/>
              <w:rPr>
                <w:color w:val="auto"/>
              </w:rPr>
            </w:pPr>
            <w:r w:rsidRPr="00E51C9D">
              <w:rPr>
                <w:color w:val="auto"/>
              </w:rPr>
              <w:t>500000</w:t>
            </w:r>
          </w:p>
          <w:p w:rsidR="00E91BFD" w:rsidRPr="00E51C9D" w:rsidRDefault="00E91BFD" w:rsidP="00A110D3">
            <w:pPr>
              <w:pStyle w:val="aff1"/>
              <w:ind w:hanging="21"/>
              <w:jc w:val="center"/>
              <w:rPr>
                <w:color w:val="auto"/>
              </w:rPr>
            </w:pPr>
            <w:r w:rsidRPr="00E51C9D">
              <w:rPr>
                <w:color w:val="auto"/>
              </w:rPr>
              <w:t>кв.м</w:t>
            </w:r>
          </w:p>
        </w:tc>
        <w:tc>
          <w:tcPr>
            <w:tcW w:w="832" w:type="dxa"/>
          </w:tcPr>
          <w:p w:rsidR="00E91BFD" w:rsidRPr="00E51C9D" w:rsidRDefault="00E91BFD" w:rsidP="002A40B3">
            <w:pPr>
              <w:pStyle w:val="aff1"/>
              <w:ind w:hanging="21"/>
              <w:jc w:val="center"/>
              <w:rPr>
                <w:color w:val="auto"/>
              </w:rPr>
            </w:pPr>
            <w:r w:rsidRPr="00E51C9D">
              <w:rPr>
                <w:color w:val="auto"/>
              </w:rPr>
              <w:t>10 м</w:t>
            </w:r>
          </w:p>
        </w:tc>
        <w:tc>
          <w:tcPr>
            <w:tcW w:w="4536" w:type="dxa"/>
            <w:gridSpan w:val="5"/>
          </w:tcPr>
          <w:p w:rsidR="00E91BFD" w:rsidRPr="00E51C9D" w:rsidRDefault="00E91BFD" w:rsidP="002A40B3">
            <w:pPr>
              <w:pStyle w:val="aff1"/>
              <w:ind w:hanging="21"/>
              <w:rPr>
                <w:color w:val="auto"/>
              </w:rPr>
            </w:pPr>
            <w:r w:rsidRPr="00E51C9D">
              <w:rPr>
                <w:color w:val="auto"/>
              </w:rPr>
              <w:t>Не подлежат установлению, капитальное строительство запрещено</w:t>
            </w:r>
          </w:p>
        </w:tc>
      </w:tr>
      <w:tr w:rsidR="00E91BFD" w:rsidRPr="00E51C9D" w:rsidTr="002A40B3">
        <w:trPr>
          <w:cantSplit/>
          <w:trHeight w:val="843"/>
          <w:jc w:val="center"/>
        </w:trPr>
        <w:tc>
          <w:tcPr>
            <w:tcW w:w="2376" w:type="dxa"/>
            <w:shd w:val="clear" w:color="auto" w:fill="auto"/>
          </w:tcPr>
          <w:p w:rsidR="00E91BFD" w:rsidRPr="00E51C9D" w:rsidRDefault="00E91BFD" w:rsidP="002A40B3">
            <w:pPr>
              <w:widowControl w:val="0"/>
              <w:ind w:hanging="21"/>
              <w:rPr>
                <w:rFonts w:ascii="Times New Roman" w:hAnsi="Times New Roman" w:cs="Times New Roman"/>
                <w:sz w:val="24"/>
                <w:szCs w:val="24"/>
              </w:rPr>
            </w:pPr>
            <w:r w:rsidRPr="00E51C9D">
              <w:rPr>
                <w:rFonts w:ascii="Times New Roman" w:hAnsi="Times New Roman" w:cs="Times New Roman"/>
                <w:sz w:val="24"/>
                <w:szCs w:val="24"/>
              </w:rPr>
              <w:t>Сенокошение</w:t>
            </w:r>
          </w:p>
        </w:tc>
        <w:tc>
          <w:tcPr>
            <w:tcW w:w="849" w:type="dxa"/>
            <w:shd w:val="clear" w:color="auto" w:fill="auto"/>
          </w:tcPr>
          <w:p w:rsidR="00E91BFD" w:rsidRPr="00E51C9D" w:rsidRDefault="00E91BFD" w:rsidP="002A40B3">
            <w:pPr>
              <w:widowControl w:val="0"/>
              <w:ind w:hanging="21"/>
              <w:rPr>
                <w:rFonts w:ascii="Times New Roman" w:hAnsi="Times New Roman" w:cs="Times New Roman"/>
                <w:sz w:val="24"/>
                <w:szCs w:val="24"/>
              </w:rPr>
            </w:pPr>
            <w:r w:rsidRPr="00E51C9D">
              <w:rPr>
                <w:rFonts w:ascii="Times New Roman" w:hAnsi="Times New Roman" w:cs="Times New Roman"/>
                <w:sz w:val="24"/>
                <w:szCs w:val="24"/>
              </w:rPr>
              <w:t>1.19</w:t>
            </w:r>
          </w:p>
        </w:tc>
        <w:tc>
          <w:tcPr>
            <w:tcW w:w="1134" w:type="dxa"/>
          </w:tcPr>
          <w:p w:rsidR="00E91BFD" w:rsidRPr="00E51C9D" w:rsidRDefault="00E91BFD" w:rsidP="00A110D3">
            <w:pPr>
              <w:pStyle w:val="aff1"/>
              <w:ind w:hanging="21"/>
              <w:jc w:val="center"/>
              <w:rPr>
                <w:color w:val="auto"/>
              </w:rPr>
            </w:pPr>
            <w:r w:rsidRPr="00E51C9D">
              <w:rPr>
                <w:color w:val="auto"/>
              </w:rPr>
              <w:t>500/</w:t>
            </w:r>
          </w:p>
          <w:p w:rsidR="00E91BFD" w:rsidRPr="00E51C9D" w:rsidRDefault="00E91BFD" w:rsidP="00A110D3">
            <w:pPr>
              <w:pStyle w:val="aff1"/>
              <w:ind w:hanging="21"/>
              <w:jc w:val="center"/>
              <w:rPr>
                <w:color w:val="auto"/>
              </w:rPr>
            </w:pPr>
            <w:r w:rsidRPr="00E51C9D">
              <w:rPr>
                <w:color w:val="auto"/>
              </w:rPr>
              <w:t>500000</w:t>
            </w:r>
          </w:p>
          <w:p w:rsidR="00E91BFD" w:rsidRPr="00E51C9D" w:rsidRDefault="00E91BFD" w:rsidP="00A110D3">
            <w:pPr>
              <w:pStyle w:val="aff1"/>
              <w:ind w:hanging="21"/>
              <w:jc w:val="center"/>
              <w:rPr>
                <w:color w:val="auto"/>
              </w:rPr>
            </w:pPr>
            <w:r w:rsidRPr="00E51C9D">
              <w:rPr>
                <w:color w:val="auto"/>
              </w:rPr>
              <w:t>кв.м</w:t>
            </w:r>
          </w:p>
        </w:tc>
        <w:tc>
          <w:tcPr>
            <w:tcW w:w="832" w:type="dxa"/>
          </w:tcPr>
          <w:p w:rsidR="00E91BFD" w:rsidRPr="00E51C9D" w:rsidRDefault="00E91BFD" w:rsidP="002A40B3">
            <w:pPr>
              <w:pStyle w:val="aff1"/>
              <w:ind w:hanging="21"/>
              <w:jc w:val="center"/>
              <w:rPr>
                <w:color w:val="auto"/>
              </w:rPr>
            </w:pPr>
            <w:r w:rsidRPr="00E51C9D">
              <w:rPr>
                <w:color w:val="auto"/>
              </w:rPr>
              <w:t>12 м /100 м</w:t>
            </w:r>
          </w:p>
        </w:tc>
        <w:tc>
          <w:tcPr>
            <w:tcW w:w="4536" w:type="dxa"/>
            <w:gridSpan w:val="5"/>
          </w:tcPr>
          <w:p w:rsidR="00E91BFD" w:rsidRPr="00E51C9D" w:rsidRDefault="00E91BFD" w:rsidP="002A40B3">
            <w:pPr>
              <w:ind w:hanging="21"/>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E91BFD" w:rsidRPr="00E51C9D" w:rsidTr="002A40B3">
        <w:trPr>
          <w:cantSplit/>
          <w:trHeight w:val="843"/>
          <w:jc w:val="center"/>
        </w:trPr>
        <w:tc>
          <w:tcPr>
            <w:tcW w:w="2376" w:type="dxa"/>
            <w:shd w:val="clear" w:color="auto" w:fill="auto"/>
          </w:tcPr>
          <w:p w:rsidR="00E91BFD" w:rsidRPr="00E51C9D" w:rsidRDefault="00E91BFD" w:rsidP="002A40B3">
            <w:pPr>
              <w:widowControl w:val="0"/>
              <w:ind w:hanging="21"/>
              <w:rPr>
                <w:rFonts w:ascii="Times New Roman" w:hAnsi="Times New Roman" w:cs="Times New Roman"/>
                <w:sz w:val="24"/>
                <w:szCs w:val="24"/>
              </w:rPr>
            </w:pPr>
            <w:r w:rsidRPr="00E51C9D">
              <w:rPr>
                <w:rFonts w:ascii="Times New Roman" w:hAnsi="Times New Roman" w:cs="Times New Roman"/>
                <w:sz w:val="24"/>
                <w:szCs w:val="24"/>
              </w:rPr>
              <w:t>Выпас сельскохозяйственных животных</w:t>
            </w:r>
          </w:p>
        </w:tc>
        <w:tc>
          <w:tcPr>
            <w:tcW w:w="849" w:type="dxa"/>
            <w:shd w:val="clear" w:color="auto" w:fill="auto"/>
          </w:tcPr>
          <w:p w:rsidR="00E91BFD" w:rsidRPr="00E51C9D" w:rsidRDefault="00E91BFD" w:rsidP="002A40B3">
            <w:pPr>
              <w:widowControl w:val="0"/>
              <w:ind w:hanging="21"/>
              <w:rPr>
                <w:rFonts w:ascii="Times New Roman" w:hAnsi="Times New Roman" w:cs="Times New Roman"/>
                <w:sz w:val="24"/>
                <w:szCs w:val="24"/>
              </w:rPr>
            </w:pPr>
            <w:r w:rsidRPr="00E51C9D">
              <w:rPr>
                <w:rFonts w:ascii="Times New Roman" w:hAnsi="Times New Roman" w:cs="Times New Roman"/>
                <w:sz w:val="24"/>
                <w:szCs w:val="24"/>
              </w:rPr>
              <w:t>1.20</w:t>
            </w:r>
          </w:p>
        </w:tc>
        <w:tc>
          <w:tcPr>
            <w:tcW w:w="1134" w:type="dxa"/>
          </w:tcPr>
          <w:p w:rsidR="00E91BFD" w:rsidRPr="00E51C9D" w:rsidRDefault="00E91BFD" w:rsidP="00A110D3">
            <w:pPr>
              <w:pStyle w:val="aff1"/>
              <w:ind w:hanging="21"/>
              <w:jc w:val="center"/>
              <w:rPr>
                <w:color w:val="auto"/>
              </w:rPr>
            </w:pPr>
            <w:r w:rsidRPr="00E51C9D">
              <w:rPr>
                <w:color w:val="auto"/>
              </w:rPr>
              <w:t>500/</w:t>
            </w:r>
          </w:p>
          <w:p w:rsidR="00E91BFD" w:rsidRPr="00E51C9D" w:rsidRDefault="00E91BFD" w:rsidP="00A110D3">
            <w:pPr>
              <w:pStyle w:val="aff1"/>
              <w:ind w:hanging="21"/>
              <w:jc w:val="center"/>
              <w:rPr>
                <w:color w:val="auto"/>
              </w:rPr>
            </w:pPr>
            <w:r w:rsidRPr="00E51C9D">
              <w:rPr>
                <w:color w:val="auto"/>
              </w:rPr>
              <w:t>500000</w:t>
            </w:r>
          </w:p>
          <w:p w:rsidR="00E91BFD" w:rsidRPr="00E51C9D" w:rsidRDefault="00E91BFD" w:rsidP="00A110D3">
            <w:pPr>
              <w:pStyle w:val="aff1"/>
              <w:ind w:hanging="21"/>
              <w:jc w:val="center"/>
              <w:rPr>
                <w:color w:val="auto"/>
              </w:rPr>
            </w:pPr>
            <w:r w:rsidRPr="00E51C9D">
              <w:rPr>
                <w:color w:val="auto"/>
              </w:rPr>
              <w:t>кв.м</w:t>
            </w:r>
          </w:p>
        </w:tc>
        <w:tc>
          <w:tcPr>
            <w:tcW w:w="832" w:type="dxa"/>
          </w:tcPr>
          <w:p w:rsidR="00E91BFD" w:rsidRPr="00E51C9D" w:rsidRDefault="00E91BFD" w:rsidP="002A40B3">
            <w:pPr>
              <w:pStyle w:val="aff1"/>
              <w:ind w:hanging="21"/>
              <w:jc w:val="center"/>
              <w:rPr>
                <w:color w:val="auto"/>
              </w:rPr>
            </w:pPr>
            <w:r w:rsidRPr="00E51C9D">
              <w:rPr>
                <w:color w:val="auto"/>
              </w:rPr>
              <w:t>12 м /100 м</w:t>
            </w:r>
          </w:p>
        </w:tc>
        <w:tc>
          <w:tcPr>
            <w:tcW w:w="4536" w:type="dxa"/>
            <w:gridSpan w:val="5"/>
          </w:tcPr>
          <w:p w:rsidR="00E91BFD" w:rsidRPr="00E51C9D" w:rsidRDefault="00E91BFD" w:rsidP="002A40B3">
            <w:pPr>
              <w:ind w:hanging="21"/>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капитальное строительство запрещено</w:t>
            </w:r>
          </w:p>
        </w:tc>
      </w:tr>
      <w:tr w:rsidR="00E91BFD" w:rsidRPr="00E51C9D" w:rsidTr="002A40B3">
        <w:trPr>
          <w:cantSplit/>
          <w:trHeight w:val="843"/>
          <w:jc w:val="center"/>
        </w:trPr>
        <w:tc>
          <w:tcPr>
            <w:tcW w:w="2376" w:type="dxa"/>
            <w:shd w:val="clear" w:color="auto" w:fill="auto"/>
          </w:tcPr>
          <w:p w:rsidR="00E91BFD" w:rsidRPr="00E51C9D" w:rsidRDefault="00E91BFD" w:rsidP="002A40B3">
            <w:pPr>
              <w:widowControl w:val="0"/>
              <w:ind w:hanging="21"/>
              <w:rPr>
                <w:rFonts w:ascii="Times New Roman" w:hAnsi="Times New Roman" w:cs="Times New Roman"/>
                <w:sz w:val="24"/>
                <w:szCs w:val="24"/>
              </w:rPr>
            </w:pPr>
            <w:r w:rsidRPr="00E51C9D">
              <w:rPr>
                <w:rFonts w:ascii="Times New Roman" w:hAnsi="Times New Roman" w:cs="Times New Roman"/>
                <w:sz w:val="24"/>
                <w:szCs w:val="24"/>
              </w:rPr>
              <w:t>Ведение личного подсобного хозяйства на полевых участках</w:t>
            </w:r>
          </w:p>
        </w:tc>
        <w:tc>
          <w:tcPr>
            <w:tcW w:w="849" w:type="dxa"/>
            <w:shd w:val="clear" w:color="auto" w:fill="auto"/>
          </w:tcPr>
          <w:p w:rsidR="00E91BFD" w:rsidRPr="00E51C9D" w:rsidRDefault="00E91BFD" w:rsidP="002A40B3">
            <w:pPr>
              <w:widowControl w:val="0"/>
              <w:ind w:hanging="21"/>
              <w:rPr>
                <w:rFonts w:ascii="Times New Roman" w:hAnsi="Times New Roman" w:cs="Times New Roman"/>
                <w:sz w:val="24"/>
                <w:szCs w:val="24"/>
              </w:rPr>
            </w:pPr>
            <w:r w:rsidRPr="00E51C9D">
              <w:rPr>
                <w:rFonts w:ascii="Times New Roman" w:hAnsi="Times New Roman" w:cs="Times New Roman"/>
                <w:sz w:val="24"/>
                <w:szCs w:val="24"/>
              </w:rPr>
              <w:t>1.16</w:t>
            </w:r>
          </w:p>
        </w:tc>
        <w:tc>
          <w:tcPr>
            <w:tcW w:w="1134" w:type="dxa"/>
          </w:tcPr>
          <w:p w:rsidR="00E91BFD" w:rsidRPr="00E51C9D" w:rsidRDefault="00E91BFD" w:rsidP="00A110D3">
            <w:pPr>
              <w:pStyle w:val="aff1"/>
              <w:ind w:hanging="21"/>
              <w:jc w:val="center"/>
              <w:rPr>
                <w:color w:val="auto"/>
              </w:rPr>
            </w:pPr>
            <w:r w:rsidRPr="00E51C9D">
              <w:rPr>
                <w:color w:val="auto"/>
              </w:rPr>
              <w:t>500/</w:t>
            </w:r>
          </w:p>
          <w:p w:rsidR="00E91BFD" w:rsidRPr="00E51C9D" w:rsidRDefault="00E91BFD" w:rsidP="00A110D3">
            <w:pPr>
              <w:pStyle w:val="aff1"/>
              <w:ind w:hanging="21"/>
              <w:jc w:val="center"/>
              <w:rPr>
                <w:color w:val="auto"/>
              </w:rPr>
            </w:pPr>
            <w:r w:rsidRPr="00E51C9D">
              <w:rPr>
                <w:color w:val="auto"/>
              </w:rPr>
              <w:t>15000</w:t>
            </w:r>
          </w:p>
          <w:p w:rsidR="00E91BFD" w:rsidRPr="00E51C9D" w:rsidRDefault="00E91BFD" w:rsidP="00A110D3">
            <w:pPr>
              <w:pStyle w:val="aff1"/>
              <w:ind w:hanging="21"/>
              <w:jc w:val="center"/>
              <w:rPr>
                <w:color w:val="auto"/>
              </w:rPr>
            </w:pPr>
            <w:r w:rsidRPr="00E51C9D">
              <w:rPr>
                <w:color w:val="auto"/>
              </w:rPr>
              <w:t>кв.м</w:t>
            </w:r>
          </w:p>
        </w:tc>
        <w:tc>
          <w:tcPr>
            <w:tcW w:w="832" w:type="dxa"/>
          </w:tcPr>
          <w:p w:rsidR="00E91BFD" w:rsidRPr="00E51C9D" w:rsidRDefault="00E91BFD" w:rsidP="002A40B3">
            <w:pPr>
              <w:pStyle w:val="aff1"/>
              <w:ind w:hanging="21"/>
              <w:jc w:val="center"/>
              <w:rPr>
                <w:color w:val="auto"/>
              </w:rPr>
            </w:pPr>
            <w:r w:rsidRPr="00E51C9D">
              <w:rPr>
                <w:color w:val="auto"/>
              </w:rPr>
              <w:t>12 м /100 м</w:t>
            </w:r>
          </w:p>
        </w:tc>
        <w:tc>
          <w:tcPr>
            <w:tcW w:w="4536" w:type="dxa"/>
            <w:gridSpan w:val="5"/>
          </w:tcPr>
          <w:p w:rsidR="00E91BFD" w:rsidRPr="00E51C9D" w:rsidRDefault="00E91BFD" w:rsidP="002A40B3">
            <w:pPr>
              <w:pStyle w:val="aff1"/>
              <w:ind w:hanging="21"/>
              <w:jc w:val="center"/>
              <w:rPr>
                <w:color w:val="auto"/>
              </w:rPr>
            </w:pPr>
            <w:r w:rsidRPr="00E51C9D">
              <w:rPr>
                <w:color w:val="auto"/>
              </w:rPr>
              <w:t>Не подлежат установлению, капитальное строительство запрещено</w:t>
            </w:r>
          </w:p>
        </w:tc>
      </w:tr>
      <w:tr w:rsidR="00E91BFD" w:rsidRPr="00E51C9D" w:rsidTr="002A40B3">
        <w:trPr>
          <w:cantSplit/>
          <w:trHeight w:val="843"/>
          <w:jc w:val="center"/>
        </w:trPr>
        <w:tc>
          <w:tcPr>
            <w:tcW w:w="2376" w:type="dxa"/>
            <w:shd w:val="clear" w:color="auto" w:fill="auto"/>
          </w:tcPr>
          <w:p w:rsidR="00E91BFD" w:rsidRPr="00E51C9D" w:rsidRDefault="00E91BFD" w:rsidP="002A40B3">
            <w:pPr>
              <w:widowControl w:val="0"/>
              <w:ind w:hanging="21"/>
              <w:rPr>
                <w:rFonts w:ascii="Times New Roman" w:hAnsi="Times New Roman" w:cs="Times New Roman"/>
                <w:sz w:val="24"/>
                <w:szCs w:val="24"/>
              </w:rPr>
            </w:pPr>
            <w:r w:rsidRPr="00E51C9D">
              <w:rPr>
                <w:rFonts w:ascii="Times New Roman" w:hAnsi="Times New Roman" w:cs="Times New Roman"/>
                <w:sz w:val="24"/>
                <w:szCs w:val="24"/>
              </w:rPr>
              <w:t>Ведение огородничества</w:t>
            </w:r>
          </w:p>
        </w:tc>
        <w:tc>
          <w:tcPr>
            <w:tcW w:w="849" w:type="dxa"/>
            <w:shd w:val="clear" w:color="auto" w:fill="auto"/>
          </w:tcPr>
          <w:p w:rsidR="00E91BFD" w:rsidRPr="00E51C9D" w:rsidRDefault="00E91BFD" w:rsidP="002A40B3">
            <w:pPr>
              <w:widowControl w:val="0"/>
              <w:ind w:hanging="21"/>
              <w:rPr>
                <w:rFonts w:ascii="Times New Roman" w:hAnsi="Times New Roman" w:cs="Times New Roman"/>
                <w:sz w:val="24"/>
                <w:szCs w:val="24"/>
              </w:rPr>
            </w:pPr>
            <w:r w:rsidRPr="00E51C9D">
              <w:rPr>
                <w:rFonts w:ascii="Times New Roman" w:hAnsi="Times New Roman" w:cs="Times New Roman"/>
                <w:sz w:val="24"/>
                <w:szCs w:val="24"/>
              </w:rPr>
              <w:t>13.1</w:t>
            </w:r>
          </w:p>
        </w:tc>
        <w:tc>
          <w:tcPr>
            <w:tcW w:w="1134" w:type="dxa"/>
          </w:tcPr>
          <w:p w:rsidR="00E91BFD" w:rsidRPr="00E51C9D" w:rsidRDefault="00E91BFD" w:rsidP="002A40B3">
            <w:pPr>
              <w:pStyle w:val="aff1"/>
              <w:ind w:hanging="21"/>
              <w:jc w:val="center"/>
              <w:rPr>
                <w:color w:val="auto"/>
              </w:rPr>
            </w:pPr>
            <w:r w:rsidRPr="00E51C9D">
              <w:rPr>
                <w:color w:val="auto"/>
              </w:rPr>
              <w:t>500/</w:t>
            </w:r>
          </w:p>
          <w:p w:rsidR="00E91BFD" w:rsidRPr="00E51C9D" w:rsidRDefault="00E91BFD" w:rsidP="002A40B3">
            <w:pPr>
              <w:pStyle w:val="aff1"/>
              <w:ind w:hanging="21"/>
              <w:jc w:val="center"/>
              <w:rPr>
                <w:color w:val="auto"/>
              </w:rPr>
            </w:pPr>
            <w:r w:rsidRPr="00E51C9D">
              <w:rPr>
                <w:color w:val="auto"/>
              </w:rPr>
              <w:t>15000</w:t>
            </w:r>
          </w:p>
          <w:p w:rsidR="00E91BFD" w:rsidRPr="00E51C9D" w:rsidRDefault="00E91BFD" w:rsidP="002A40B3">
            <w:pPr>
              <w:pStyle w:val="aff1"/>
              <w:ind w:hanging="21"/>
              <w:jc w:val="center"/>
              <w:rPr>
                <w:color w:val="auto"/>
              </w:rPr>
            </w:pPr>
            <w:r w:rsidRPr="00E51C9D">
              <w:rPr>
                <w:color w:val="auto"/>
              </w:rPr>
              <w:t>кв.м</w:t>
            </w:r>
          </w:p>
        </w:tc>
        <w:tc>
          <w:tcPr>
            <w:tcW w:w="832" w:type="dxa"/>
          </w:tcPr>
          <w:p w:rsidR="00E91BFD" w:rsidRPr="00E51C9D" w:rsidRDefault="00E91BFD" w:rsidP="002A40B3">
            <w:pPr>
              <w:pStyle w:val="aff1"/>
              <w:ind w:hanging="21"/>
              <w:jc w:val="center"/>
              <w:rPr>
                <w:color w:val="auto"/>
              </w:rPr>
            </w:pPr>
            <w:r w:rsidRPr="00E51C9D">
              <w:rPr>
                <w:color w:val="auto"/>
              </w:rPr>
              <w:t>12 м /100 м</w:t>
            </w:r>
          </w:p>
        </w:tc>
        <w:tc>
          <w:tcPr>
            <w:tcW w:w="4536" w:type="dxa"/>
            <w:gridSpan w:val="5"/>
          </w:tcPr>
          <w:p w:rsidR="00E91BFD" w:rsidRPr="00E51C9D" w:rsidRDefault="00E91BFD" w:rsidP="002A40B3">
            <w:pPr>
              <w:pStyle w:val="aff1"/>
              <w:ind w:hanging="21"/>
              <w:jc w:val="center"/>
              <w:rPr>
                <w:color w:val="auto"/>
              </w:rPr>
            </w:pPr>
            <w:r w:rsidRPr="00E51C9D">
              <w:rPr>
                <w:color w:val="auto"/>
              </w:rPr>
              <w:t>Не подлежат установлению, капитальное строительство запрещено</w:t>
            </w:r>
          </w:p>
        </w:tc>
      </w:tr>
      <w:tr w:rsidR="002365E6" w:rsidRPr="00E51C9D" w:rsidTr="002365E6">
        <w:trPr>
          <w:cantSplit/>
          <w:trHeight w:val="210"/>
          <w:jc w:val="center"/>
        </w:trPr>
        <w:tc>
          <w:tcPr>
            <w:tcW w:w="2376" w:type="dxa"/>
            <w:shd w:val="clear" w:color="auto" w:fill="auto"/>
          </w:tcPr>
          <w:p w:rsidR="002365E6" w:rsidRPr="00E51C9D" w:rsidRDefault="002365E6" w:rsidP="00673E8F">
            <w:pPr>
              <w:pStyle w:val="aff1"/>
              <w:ind w:hanging="21"/>
              <w:rPr>
                <w:color w:val="auto"/>
              </w:rPr>
            </w:pPr>
            <w:r w:rsidRPr="00E51C9D">
              <w:rPr>
                <w:color w:val="auto"/>
              </w:rPr>
              <w:t>Размещение автомобильных дорог</w:t>
            </w:r>
          </w:p>
        </w:tc>
        <w:tc>
          <w:tcPr>
            <w:tcW w:w="849" w:type="dxa"/>
            <w:shd w:val="clear" w:color="auto" w:fill="auto"/>
          </w:tcPr>
          <w:p w:rsidR="002365E6" w:rsidRPr="00E51C9D" w:rsidRDefault="002365E6" w:rsidP="00673E8F">
            <w:pPr>
              <w:pStyle w:val="aff1"/>
              <w:ind w:hanging="21"/>
              <w:jc w:val="center"/>
              <w:rPr>
                <w:color w:val="auto"/>
              </w:rPr>
            </w:pPr>
            <w:r w:rsidRPr="00E51C9D">
              <w:rPr>
                <w:color w:val="auto"/>
              </w:rPr>
              <w:t>7.2.1</w:t>
            </w:r>
          </w:p>
        </w:tc>
        <w:tc>
          <w:tcPr>
            <w:tcW w:w="6502" w:type="dxa"/>
            <w:gridSpan w:val="7"/>
            <w:vMerge w:val="restart"/>
            <w:vAlign w:val="center"/>
          </w:tcPr>
          <w:p w:rsidR="002365E6" w:rsidRPr="00E51C9D" w:rsidRDefault="002365E6" w:rsidP="002365E6">
            <w:pPr>
              <w:pStyle w:val="aff1"/>
              <w:ind w:hanging="21"/>
              <w:jc w:val="center"/>
              <w:rPr>
                <w:color w:val="auto"/>
              </w:rPr>
            </w:pPr>
            <w:r w:rsidRPr="00E51C9D">
              <w:rPr>
                <w:color w:val="auto"/>
              </w:rPr>
              <w:t>Не подлежат установлению</w:t>
            </w:r>
          </w:p>
          <w:p w:rsidR="002365E6" w:rsidRPr="00E51C9D" w:rsidRDefault="002365E6" w:rsidP="002365E6">
            <w:pPr>
              <w:pStyle w:val="aff1"/>
              <w:ind w:hanging="21"/>
              <w:jc w:val="center"/>
              <w:rPr>
                <w:color w:val="auto"/>
              </w:rPr>
            </w:pPr>
          </w:p>
        </w:tc>
      </w:tr>
      <w:tr w:rsidR="002365E6" w:rsidRPr="00E51C9D" w:rsidTr="002A40B3">
        <w:trPr>
          <w:cantSplit/>
          <w:trHeight w:val="186"/>
          <w:jc w:val="center"/>
        </w:trPr>
        <w:tc>
          <w:tcPr>
            <w:tcW w:w="2376" w:type="dxa"/>
            <w:shd w:val="clear" w:color="auto" w:fill="auto"/>
          </w:tcPr>
          <w:p w:rsidR="002365E6" w:rsidRPr="00E51C9D" w:rsidRDefault="002365E6" w:rsidP="00673E8F">
            <w:pPr>
              <w:pStyle w:val="aff1"/>
              <w:ind w:hanging="21"/>
              <w:rPr>
                <w:color w:val="auto"/>
              </w:rPr>
            </w:pPr>
            <w:r w:rsidRPr="00E51C9D">
              <w:rPr>
                <w:color w:val="auto"/>
              </w:rPr>
              <w:t>Улично-дорожная сеть</w:t>
            </w:r>
          </w:p>
        </w:tc>
        <w:tc>
          <w:tcPr>
            <w:tcW w:w="849" w:type="dxa"/>
            <w:shd w:val="clear" w:color="auto" w:fill="auto"/>
          </w:tcPr>
          <w:p w:rsidR="002365E6" w:rsidRPr="00E51C9D" w:rsidRDefault="002365E6" w:rsidP="00673E8F">
            <w:pPr>
              <w:pStyle w:val="aff1"/>
              <w:ind w:hanging="21"/>
              <w:jc w:val="center"/>
              <w:rPr>
                <w:color w:val="auto"/>
              </w:rPr>
            </w:pPr>
            <w:r w:rsidRPr="00E51C9D">
              <w:rPr>
                <w:color w:val="auto"/>
              </w:rPr>
              <w:t>12.0.1</w:t>
            </w:r>
          </w:p>
        </w:tc>
        <w:tc>
          <w:tcPr>
            <w:tcW w:w="6502" w:type="dxa"/>
            <w:gridSpan w:val="7"/>
            <w:vMerge/>
          </w:tcPr>
          <w:p w:rsidR="002365E6" w:rsidRPr="00E51C9D" w:rsidRDefault="002365E6" w:rsidP="002A40B3">
            <w:pPr>
              <w:pStyle w:val="aff1"/>
              <w:ind w:hanging="21"/>
              <w:jc w:val="center"/>
              <w:rPr>
                <w:color w:val="auto"/>
              </w:rPr>
            </w:pPr>
          </w:p>
        </w:tc>
      </w:tr>
      <w:tr w:rsidR="002365E6" w:rsidRPr="00E51C9D" w:rsidTr="002A40B3">
        <w:trPr>
          <w:cantSplit/>
          <w:trHeight w:val="411"/>
          <w:jc w:val="center"/>
        </w:trPr>
        <w:tc>
          <w:tcPr>
            <w:tcW w:w="2376" w:type="dxa"/>
            <w:shd w:val="clear" w:color="auto" w:fill="auto"/>
          </w:tcPr>
          <w:p w:rsidR="002365E6" w:rsidRPr="00E51C9D" w:rsidRDefault="002365E6" w:rsidP="002A40B3">
            <w:pPr>
              <w:pStyle w:val="aff1"/>
              <w:ind w:hanging="21"/>
              <w:rPr>
                <w:color w:val="auto"/>
              </w:rPr>
            </w:pPr>
            <w:r w:rsidRPr="00E51C9D">
              <w:rPr>
                <w:color w:val="auto"/>
              </w:rPr>
              <w:t>Историко-культурная деятельность</w:t>
            </w:r>
          </w:p>
        </w:tc>
        <w:tc>
          <w:tcPr>
            <w:tcW w:w="849" w:type="dxa"/>
            <w:shd w:val="clear" w:color="auto" w:fill="auto"/>
          </w:tcPr>
          <w:p w:rsidR="002365E6" w:rsidRPr="00E51C9D" w:rsidRDefault="002365E6" w:rsidP="002A40B3">
            <w:pPr>
              <w:pStyle w:val="aff1"/>
              <w:ind w:hanging="21"/>
              <w:rPr>
                <w:color w:val="auto"/>
              </w:rPr>
            </w:pPr>
            <w:r w:rsidRPr="00E51C9D">
              <w:rPr>
                <w:color w:val="auto"/>
              </w:rPr>
              <w:t>9.3</w:t>
            </w:r>
          </w:p>
        </w:tc>
        <w:tc>
          <w:tcPr>
            <w:tcW w:w="6502" w:type="dxa"/>
            <w:gridSpan w:val="7"/>
            <w:vMerge/>
          </w:tcPr>
          <w:p w:rsidR="002365E6" w:rsidRPr="00E51C9D" w:rsidRDefault="002365E6" w:rsidP="002A40B3">
            <w:pPr>
              <w:pStyle w:val="aff1"/>
              <w:ind w:hanging="21"/>
              <w:jc w:val="center"/>
              <w:rPr>
                <w:color w:val="auto"/>
              </w:rPr>
            </w:pPr>
          </w:p>
        </w:tc>
      </w:tr>
    </w:tbl>
    <w:p w:rsidR="002A40B3" w:rsidRPr="00E51C9D" w:rsidRDefault="002A40B3" w:rsidP="007A2E41">
      <w:pPr>
        <w:tabs>
          <w:tab w:val="left" w:pos="2520"/>
        </w:tabs>
        <w:outlineLvl w:val="0"/>
        <w:rPr>
          <w:rFonts w:ascii="Times New Roman" w:hAnsi="Times New Roman" w:cs="Times New Roman"/>
          <w:sz w:val="24"/>
          <w:szCs w:val="24"/>
        </w:rPr>
      </w:pPr>
    </w:p>
    <w:p w:rsidR="0015613C" w:rsidRPr="00E51C9D" w:rsidRDefault="0015613C" w:rsidP="008E7CC7">
      <w:pPr>
        <w:ind w:firstLine="426"/>
        <w:rPr>
          <w:rFonts w:ascii="Times New Roman" w:eastAsia="SimSun" w:hAnsi="Times New Roman" w:cs="Times New Roman"/>
          <w:sz w:val="24"/>
          <w:szCs w:val="24"/>
          <w:lang w:eastAsia="zh-CN"/>
        </w:rPr>
        <w:sectPr w:rsidR="0015613C" w:rsidRPr="00E51C9D" w:rsidSect="002946DF">
          <w:pgSz w:w="11906" w:h="16838"/>
          <w:pgMar w:top="567" w:right="709" w:bottom="709" w:left="1134" w:header="720" w:footer="363" w:gutter="0"/>
          <w:cols w:space="720"/>
          <w:docGrid w:linePitch="360"/>
        </w:sectPr>
      </w:pPr>
    </w:p>
    <w:p w:rsidR="008E7CC7" w:rsidRPr="00E51C9D" w:rsidRDefault="008E7CC7" w:rsidP="008E7CC7">
      <w:pPr>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 xml:space="preserve">2.2). Условно разрешенные виды использования земельных участков и объектов капитального строительства: </w:t>
      </w:r>
    </w:p>
    <w:tbl>
      <w:tblPr>
        <w:tblW w:w="10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850"/>
        <w:gridCol w:w="1134"/>
        <w:gridCol w:w="851"/>
        <w:gridCol w:w="1268"/>
        <w:gridCol w:w="993"/>
        <w:gridCol w:w="850"/>
        <w:gridCol w:w="709"/>
        <w:gridCol w:w="850"/>
      </w:tblGrid>
      <w:tr w:rsidR="008E7CC7" w:rsidRPr="00E51C9D" w:rsidTr="00617F7E">
        <w:trPr>
          <w:cantSplit/>
          <w:trHeight w:val="896"/>
          <w:jc w:val="center"/>
        </w:trPr>
        <w:tc>
          <w:tcPr>
            <w:tcW w:w="2694" w:type="dxa"/>
            <w:vMerge w:val="restart"/>
            <w:shd w:val="clear" w:color="auto" w:fill="auto"/>
            <w:vAlign w:val="center"/>
          </w:tcPr>
          <w:p w:rsidR="008E7CC7" w:rsidRPr="00E51C9D" w:rsidRDefault="008E7CC7" w:rsidP="008E7CC7">
            <w:pPr>
              <w:widowControl w:val="0"/>
              <w:ind w:firstLine="31"/>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850" w:type="dxa"/>
            <w:vMerge w:val="restart"/>
            <w:shd w:val="clear" w:color="auto" w:fill="auto"/>
            <w:vAlign w:val="center"/>
          </w:tcPr>
          <w:p w:rsidR="008E7CC7" w:rsidRPr="00E51C9D" w:rsidRDefault="008E7CC7" w:rsidP="008E7CC7">
            <w:pPr>
              <w:widowControl w:val="0"/>
              <w:ind w:firstLine="31"/>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655" w:type="dxa"/>
            <w:gridSpan w:val="7"/>
            <w:vAlign w:val="center"/>
          </w:tcPr>
          <w:p w:rsidR="008E7CC7" w:rsidRPr="00E51C9D" w:rsidRDefault="008E7CC7" w:rsidP="008E7CC7">
            <w:pPr>
              <w:widowControl w:val="0"/>
              <w:ind w:firstLine="31"/>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8E7CC7" w:rsidRPr="00E51C9D" w:rsidTr="008E7CC7">
        <w:trPr>
          <w:cantSplit/>
          <w:trHeight w:val="4531"/>
          <w:jc w:val="center"/>
        </w:trPr>
        <w:tc>
          <w:tcPr>
            <w:tcW w:w="2694" w:type="dxa"/>
            <w:vMerge/>
            <w:shd w:val="clear" w:color="auto" w:fill="auto"/>
          </w:tcPr>
          <w:p w:rsidR="008E7CC7" w:rsidRPr="00E51C9D" w:rsidRDefault="008E7CC7" w:rsidP="008E7CC7">
            <w:pPr>
              <w:widowControl w:val="0"/>
              <w:ind w:firstLine="31"/>
              <w:jc w:val="center"/>
              <w:rPr>
                <w:rFonts w:ascii="Times New Roman" w:eastAsia="SimSun" w:hAnsi="Times New Roman" w:cs="Times New Roman"/>
                <w:sz w:val="24"/>
                <w:szCs w:val="24"/>
                <w:lang w:eastAsia="zh-CN"/>
              </w:rPr>
            </w:pPr>
          </w:p>
        </w:tc>
        <w:tc>
          <w:tcPr>
            <w:tcW w:w="850" w:type="dxa"/>
            <w:vMerge/>
            <w:shd w:val="clear" w:color="auto" w:fill="auto"/>
          </w:tcPr>
          <w:p w:rsidR="008E7CC7" w:rsidRPr="00E51C9D" w:rsidRDefault="008E7CC7" w:rsidP="008E7CC7">
            <w:pPr>
              <w:widowControl w:val="0"/>
              <w:ind w:firstLine="31"/>
              <w:jc w:val="center"/>
              <w:rPr>
                <w:rFonts w:ascii="Times New Roman" w:eastAsia="SimSun" w:hAnsi="Times New Roman" w:cs="Times New Roman"/>
                <w:sz w:val="24"/>
                <w:szCs w:val="24"/>
                <w:lang w:eastAsia="zh-CN"/>
              </w:rPr>
            </w:pPr>
          </w:p>
        </w:tc>
        <w:tc>
          <w:tcPr>
            <w:tcW w:w="1134" w:type="dxa"/>
            <w:textDirection w:val="btLr"/>
            <w:vAlign w:val="center"/>
          </w:tcPr>
          <w:p w:rsidR="008E7CC7" w:rsidRPr="00E51C9D" w:rsidRDefault="008E7CC7" w:rsidP="008E7CC7">
            <w:pPr>
              <w:widowControl w:val="0"/>
              <w:ind w:right="113" w:firstLine="31"/>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51" w:type="dxa"/>
            <w:textDirection w:val="btLr"/>
            <w:vAlign w:val="center"/>
          </w:tcPr>
          <w:p w:rsidR="008E7CC7" w:rsidRPr="00E51C9D" w:rsidRDefault="008E7CC7" w:rsidP="008E7CC7">
            <w:pPr>
              <w:widowControl w:val="0"/>
              <w:ind w:right="113" w:firstLine="31"/>
              <w:jc w:val="center"/>
              <w:rPr>
                <w:rFonts w:ascii="Times New Roman" w:hAnsi="Times New Roman" w:cs="Times New Roman"/>
                <w:sz w:val="24"/>
                <w:szCs w:val="24"/>
              </w:rPr>
            </w:pPr>
            <w:r w:rsidRPr="00E51C9D">
              <w:rPr>
                <w:rFonts w:ascii="Times New Roman" w:hAnsi="Times New Roman" w:cs="Times New Roman"/>
                <w:sz w:val="24"/>
                <w:szCs w:val="24"/>
              </w:rPr>
              <w:t>Минимальная / максимальная ширина земельных участков вдоль фронта улиц и проездов</w:t>
            </w:r>
          </w:p>
        </w:tc>
        <w:tc>
          <w:tcPr>
            <w:tcW w:w="1268" w:type="dxa"/>
            <w:textDirection w:val="btLr"/>
            <w:vAlign w:val="center"/>
          </w:tcPr>
          <w:p w:rsidR="008E7CC7" w:rsidRPr="00E51C9D" w:rsidRDefault="008E7CC7" w:rsidP="008E7CC7">
            <w:pPr>
              <w:widowControl w:val="0"/>
              <w:ind w:right="113" w:firstLine="31"/>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сооружений, строений и сооружений от границы, отделяющей земельный участок от территории общего пользования  </w:t>
            </w:r>
          </w:p>
        </w:tc>
        <w:tc>
          <w:tcPr>
            <w:tcW w:w="993" w:type="dxa"/>
            <w:textDirection w:val="btLr"/>
            <w:vAlign w:val="center"/>
          </w:tcPr>
          <w:p w:rsidR="008E7CC7" w:rsidRPr="00E51C9D" w:rsidRDefault="008E7CC7" w:rsidP="008E7CC7">
            <w:pPr>
              <w:widowControl w:val="0"/>
              <w:ind w:right="113" w:firstLine="31"/>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 смежных земельных участков</w:t>
            </w:r>
          </w:p>
        </w:tc>
        <w:tc>
          <w:tcPr>
            <w:tcW w:w="850" w:type="dxa"/>
            <w:textDirection w:val="btLr"/>
            <w:vAlign w:val="center"/>
          </w:tcPr>
          <w:p w:rsidR="008E7CC7" w:rsidRPr="00E51C9D" w:rsidRDefault="008E7CC7" w:rsidP="008E7CC7">
            <w:pPr>
              <w:widowControl w:val="0"/>
              <w:ind w:right="113" w:firstLine="31"/>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709" w:type="dxa"/>
            <w:textDirection w:val="btLr"/>
            <w:vAlign w:val="center"/>
          </w:tcPr>
          <w:p w:rsidR="008E7CC7" w:rsidRPr="00E51C9D" w:rsidRDefault="008E7CC7" w:rsidP="008E7CC7">
            <w:pPr>
              <w:widowControl w:val="0"/>
              <w:ind w:right="113" w:firstLine="31"/>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850" w:type="dxa"/>
            <w:textDirection w:val="btLr"/>
            <w:vAlign w:val="center"/>
          </w:tcPr>
          <w:p w:rsidR="008E7CC7" w:rsidRPr="00E51C9D" w:rsidRDefault="008E7CC7" w:rsidP="008E7CC7">
            <w:pPr>
              <w:widowControl w:val="0"/>
              <w:ind w:right="113" w:firstLine="31"/>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8E7CC7" w:rsidRPr="00E51C9D" w:rsidTr="00617F7E">
        <w:trPr>
          <w:cantSplit/>
          <w:trHeight w:val="307"/>
          <w:jc w:val="center"/>
        </w:trPr>
        <w:tc>
          <w:tcPr>
            <w:tcW w:w="2694" w:type="dxa"/>
            <w:shd w:val="clear" w:color="auto" w:fill="auto"/>
            <w:vAlign w:val="center"/>
          </w:tcPr>
          <w:p w:rsidR="008E7CC7" w:rsidRPr="00E51C9D" w:rsidRDefault="008E7CC7" w:rsidP="008E7CC7">
            <w:pPr>
              <w:widowControl w:val="0"/>
              <w:ind w:firstLine="31"/>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850" w:type="dxa"/>
            <w:shd w:val="clear" w:color="auto" w:fill="auto"/>
            <w:vAlign w:val="center"/>
          </w:tcPr>
          <w:p w:rsidR="008E7CC7" w:rsidRPr="00E51C9D" w:rsidRDefault="008E7CC7" w:rsidP="008E7CC7">
            <w:pPr>
              <w:widowControl w:val="0"/>
              <w:ind w:firstLine="31"/>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1134" w:type="dxa"/>
            <w:vAlign w:val="center"/>
          </w:tcPr>
          <w:p w:rsidR="008E7CC7" w:rsidRPr="00E51C9D" w:rsidRDefault="008E7CC7" w:rsidP="008E7CC7">
            <w:pPr>
              <w:widowControl w:val="0"/>
              <w:ind w:firstLine="31"/>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1" w:type="dxa"/>
            <w:vAlign w:val="center"/>
          </w:tcPr>
          <w:p w:rsidR="008E7CC7" w:rsidRPr="00E51C9D" w:rsidRDefault="008E7CC7" w:rsidP="008E7CC7">
            <w:pPr>
              <w:widowControl w:val="0"/>
              <w:ind w:firstLine="31"/>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268" w:type="dxa"/>
            <w:vAlign w:val="center"/>
          </w:tcPr>
          <w:p w:rsidR="008E7CC7" w:rsidRPr="00E51C9D" w:rsidRDefault="008E7CC7" w:rsidP="008E7CC7">
            <w:pPr>
              <w:widowControl w:val="0"/>
              <w:ind w:firstLine="31"/>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993" w:type="dxa"/>
            <w:vAlign w:val="center"/>
          </w:tcPr>
          <w:p w:rsidR="008E7CC7" w:rsidRPr="00E51C9D" w:rsidRDefault="008E7CC7" w:rsidP="008E7CC7">
            <w:pPr>
              <w:widowControl w:val="0"/>
              <w:ind w:firstLine="31"/>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850" w:type="dxa"/>
            <w:vAlign w:val="center"/>
          </w:tcPr>
          <w:p w:rsidR="008E7CC7" w:rsidRPr="00E51C9D" w:rsidRDefault="008E7CC7" w:rsidP="008E7CC7">
            <w:pPr>
              <w:widowControl w:val="0"/>
              <w:ind w:firstLine="31"/>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709" w:type="dxa"/>
            <w:vAlign w:val="center"/>
          </w:tcPr>
          <w:p w:rsidR="008E7CC7" w:rsidRPr="00E51C9D" w:rsidRDefault="008E7CC7" w:rsidP="008E7CC7">
            <w:pPr>
              <w:widowControl w:val="0"/>
              <w:ind w:firstLine="31"/>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850" w:type="dxa"/>
            <w:vAlign w:val="center"/>
          </w:tcPr>
          <w:p w:rsidR="008E7CC7" w:rsidRPr="00E51C9D" w:rsidRDefault="008E7CC7" w:rsidP="008E7CC7">
            <w:pPr>
              <w:widowControl w:val="0"/>
              <w:ind w:firstLine="31"/>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2365E6" w:rsidRPr="00E51C9D" w:rsidTr="002365E6">
        <w:trPr>
          <w:trHeight w:val="20"/>
          <w:jc w:val="center"/>
        </w:trPr>
        <w:tc>
          <w:tcPr>
            <w:tcW w:w="2694" w:type="dxa"/>
            <w:shd w:val="clear" w:color="auto" w:fill="auto"/>
          </w:tcPr>
          <w:p w:rsidR="002365E6" w:rsidRPr="00E51C9D" w:rsidRDefault="002365E6" w:rsidP="00617F7E">
            <w:pPr>
              <w:pStyle w:val="aff1"/>
              <w:ind w:firstLine="31"/>
              <w:rPr>
                <w:color w:val="auto"/>
              </w:rPr>
            </w:pPr>
            <w:r w:rsidRPr="00E51C9D">
              <w:rPr>
                <w:color w:val="auto"/>
              </w:rPr>
              <w:t>Хранение и переработка сельскохозяйственной продукции</w:t>
            </w:r>
          </w:p>
        </w:tc>
        <w:tc>
          <w:tcPr>
            <w:tcW w:w="850" w:type="dxa"/>
            <w:shd w:val="clear" w:color="auto" w:fill="auto"/>
          </w:tcPr>
          <w:p w:rsidR="002365E6" w:rsidRPr="00E51C9D" w:rsidRDefault="002365E6" w:rsidP="00617F7E">
            <w:pPr>
              <w:pStyle w:val="aff1"/>
              <w:ind w:firstLine="31"/>
              <w:jc w:val="center"/>
              <w:rPr>
                <w:color w:val="auto"/>
              </w:rPr>
            </w:pPr>
            <w:r w:rsidRPr="00E51C9D">
              <w:rPr>
                <w:color w:val="auto"/>
              </w:rPr>
              <w:t>1.15</w:t>
            </w:r>
          </w:p>
        </w:tc>
        <w:tc>
          <w:tcPr>
            <w:tcW w:w="1134" w:type="dxa"/>
            <w:vMerge w:val="restart"/>
            <w:vAlign w:val="center"/>
          </w:tcPr>
          <w:p w:rsidR="002365E6" w:rsidRPr="00E51C9D" w:rsidRDefault="002365E6" w:rsidP="002365E6">
            <w:pPr>
              <w:pStyle w:val="aff1"/>
              <w:ind w:hanging="21"/>
              <w:jc w:val="center"/>
              <w:rPr>
                <w:color w:val="auto"/>
              </w:rPr>
            </w:pPr>
            <w:r w:rsidRPr="00E51C9D">
              <w:rPr>
                <w:color w:val="auto"/>
              </w:rPr>
              <w:t>500/</w:t>
            </w:r>
          </w:p>
          <w:p w:rsidR="002365E6" w:rsidRPr="00E51C9D" w:rsidRDefault="002365E6" w:rsidP="002365E6">
            <w:pPr>
              <w:pStyle w:val="aff1"/>
              <w:ind w:hanging="21"/>
              <w:jc w:val="center"/>
              <w:rPr>
                <w:color w:val="auto"/>
              </w:rPr>
            </w:pPr>
            <w:r w:rsidRPr="00E51C9D">
              <w:rPr>
                <w:color w:val="auto"/>
              </w:rPr>
              <w:t>500000</w:t>
            </w:r>
          </w:p>
          <w:p w:rsidR="002365E6" w:rsidRPr="00E51C9D" w:rsidRDefault="002365E6" w:rsidP="002365E6">
            <w:pPr>
              <w:pStyle w:val="aff1"/>
              <w:ind w:firstLine="31"/>
              <w:jc w:val="center"/>
              <w:rPr>
                <w:color w:val="auto"/>
              </w:rPr>
            </w:pPr>
            <w:r w:rsidRPr="00E51C9D">
              <w:rPr>
                <w:color w:val="auto"/>
              </w:rPr>
              <w:t>кв.м</w:t>
            </w:r>
          </w:p>
        </w:tc>
        <w:tc>
          <w:tcPr>
            <w:tcW w:w="851" w:type="dxa"/>
            <w:vMerge w:val="restart"/>
            <w:vAlign w:val="center"/>
          </w:tcPr>
          <w:p w:rsidR="002365E6" w:rsidRPr="00E51C9D" w:rsidRDefault="002365E6" w:rsidP="002365E6">
            <w:pPr>
              <w:pStyle w:val="aff1"/>
              <w:ind w:hanging="21"/>
              <w:jc w:val="center"/>
              <w:rPr>
                <w:color w:val="auto"/>
              </w:rPr>
            </w:pPr>
            <w:r w:rsidRPr="00E51C9D">
              <w:rPr>
                <w:color w:val="auto"/>
              </w:rPr>
              <w:t>12 м / 100 м</w:t>
            </w:r>
          </w:p>
        </w:tc>
        <w:tc>
          <w:tcPr>
            <w:tcW w:w="1268" w:type="dxa"/>
            <w:vMerge w:val="restart"/>
            <w:vAlign w:val="center"/>
          </w:tcPr>
          <w:p w:rsidR="002365E6" w:rsidRPr="00E51C9D" w:rsidRDefault="002365E6" w:rsidP="002365E6">
            <w:pPr>
              <w:pStyle w:val="aff1"/>
              <w:ind w:hanging="21"/>
              <w:jc w:val="center"/>
              <w:rPr>
                <w:color w:val="auto"/>
              </w:rPr>
            </w:pPr>
            <w:r w:rsidRPr="00E51C9D">
              <w:rPr>
                <w:color w:val="auto"/>
              </w:rPr>
              <w:t>3 м</w:t>
            </w:r>
          </w:p>
        </w:tc>
        <w:tc>
          <w:tcPr>
            <w:tcW w:w="993" w:type="dxa"/>
            <w:vMerge w:val="restart"/>
            <w:vAlign w:val="center"/>
          </w:tcPr>
          <w:p w:rsidR="002365E6" w:rsidRPr="00E51C9D" w:rsidRDefault="002365E6" w:rsidP="002365E6">
            <w:pPr>
              <w:pStyle w:val="aff1"/>
              <w:ind w:hanging="21"/>
              <w:jc w:val="center"/>
              <w:rPr>
                <w:color w:val="auto"/>
              </w:rPr>
            </w:pPr>
            <w:r w:rsidRPr="00E51C9D">
              <w:rPr>
                <w:color w:val="auto"/>
              </w:rPr>
              <w:t>3 м</w:t>
            </w:r>
          </w:p>
        </w:tc>
        <w:tc>
          <w:tcPr>
            <w:tcW w:w="850" w:type="dxa"/>
            <w:vMerge w:val="restart"/>
            <w:vAlign w:val="center"/>
          </w:tcPr>
          <w:p w:rsidR="002365E6" w:rsidRPr="00E51C9D" w:rsidRDefault="002365E6" w:rsidP="002365E6">
            <w:pPr>
              <w:pStyle w:val="aff1"/>
              <w:ind w:hanging="21"/>
              <w:jc w:val="center"/>
              <w:rPr>
                <w:color w:val="auto"/>
              </w:rPr>
            </w:pPr>
            <w:r w:rsidRPr="00E51C9D">
              <w:rPr>
                <w:color w:val="auto"/>
              </w:rPr>
              <w:t>3</w:t>
            </w:r>
          </w:p>
        </w:tc>
        <w:tc>
          <w:tcPr>
            <w:tcW w:w="709" w:type="dxa"/>
            <w:vMerge w:val="restart"/>
            <w:vAlign w:val="center"/>
          </w:tcPr>
          <w:p w:rsidR="002365E6" w:rsidRPr="00E51C9D" w:rsidRDefault="002365E6" w:rsidP="002365E6">
            <w:pPr>
              <w:pStyle w:val="aff1"/>
              <w:ind w:hanging="21"/>
              <w:jc w:val="center"/>
              <w:rPr>
                <w:color w:val="auto"/>
              </w:rPr>
            </w:pPr>
            <w:r w:rsidRPr="00E51C9D">
              <w:rPr>
                <w:color w:val="auto"/>
              </w:rPr>
              <w:t>20 м</w:t>
            </w:r>
          </w:p>
        </w:tc>
        <w:tc>
          <w:tcPr>
            <w:tcW w:w="850" w:type="dxa"/>
            <w:vMerge w:val="restart"/>
            <w:vAlign w:val="center"/>
          </w:tcPr>
          <w:p w:rsidR="002365E6" w:rsidRPr="00E51C9D" w:rsidRDefault="002365E6" w:rsidP="002365E6">
            <w:pPr>
              <w:pStyle w:val="aff1"/>
              <w:ind w:hanging="21"/>
              <w:jc w:val="center"/>
              <w:rPr>
                <w:color w:val="auto"/>
              </w:rPr>
            </w:pPr>
            <w:r w:rsidRPr="00E51C9D">
              <w:rPr>
                <w:color w:val="auto"/>
              </w:rPr>
              <w:t>60%</w:t>
            </w:r>
          </w:p>
        </w:tc>
      </w:tr>
      <w:tr w:rsidR="002365E6" w:rsidRPr="00E51C9D" w:rsidTr="00617F7E">
        <w:trPr>
          <w:trHeight w:val="20"/>
          <w:jc w:val="center"/>
        </w:trPr>
        <w:tc>
          <w:tcPr>
            <w:tcW w:w="2694" w:type="dxa"/>
            <w:shd w:val="clear" w:color="auto" w:fill="auto"/>
          </w:tcPr>
          <w:p w:rsidR="002365E6" w:rsidRPr="00E51C9D" w:rsidRDefault="002365E6" w:rsidP="00617F7E">
            <w:pPr>
              <w:widowControl w:val="0"/>
              <w:ind w:hanging="21"/>
              <w:rPr>
                <w:rFonts w:ascii="Times New Roman" w:hAnsi="Times New Roman" w:cs="Times New Roman"/>
                <w:sz w:val="24"/>
                <w:szCs w:val="24"/>
              </w:rPr>
            </w:pPr>
            <w:r w:rsidRPr="00E51C9D">
              <w:rPr>
                <w:rFonts w:ascii="Times New Roman" w:hAnsi="Times New Roman" w:cs="Times New Roman"/>
                <w:sz w:val="24"/>
                <w:szCs w:val="24"/>
              </w:rPr>
              <w:t>Обеспечение сельскохозяйственного производства</w:t>
            </w:r>
          </w:p>
        </w:tc>
        <w:tc>
          <w:tcPr>
            <w:tcW w:w="850" w:type="dxa"/>
            <w:shd w:val="clear" w:color="auto" w:fill="auto"/>
          </w:tcPr>
          <w:p w:rsidR="002365E6" w:rsidRPr="00E51C9D" w:rsidRDefault="002365E6" w:rsidP="00617F7E">
            <w:pPr>
              <w:widowControl w:val="0"/>
              <w:ind w:hanging="21"/>
              <w:rPr>
                <w:rFonts w:ascii="Times New Roman" w:hAnsi="Times New Roman" w:cs="Times New Roman"/>
                <w:sz w:val="24"/>
                <w:szCs w:val="24"/>
              </w:rPr>
            </w:pPr>
            <w:r w:rsidRPr="00E51C9D">
              <w:rPr>
                <w:rFonts w:ascii="Times New Roman" w:hAnsi="Times New Roman" w:cs="Times New Roman"/>
                <w:sz w:val="24"/>
                <w:szCs w:val="24"/>
              </w:rPr>
              <w:t>1.18</w:t>
            </w:r>
          </w:p>
        </w:tc>
        <w:tc>
          <w:tcPr>
            <w:tcW w:w="1134" w:type="dxa"/>
            <w:vMerge/>
          </w:tcPr>
          <w:p w:rsidR="002365E6" w:rsidRPr="00E51C9D" w:rsidRDefault="002365E6" w:rsidP="00A110D3">
            <w:pPr>
              <w:widowControl w:val="0"/>
              <w:ind w:firstLine="31"/>
              <w:jc w:val="center"/>
              <w:rPr>
                <w:rFonts w:ascii="Times New Roman" w:hAnsi="Times New Roman" w:cs="Times New Roman"/>
                <w:sz w:val="24"/>
                <w:szCs w:val="24"/>
              </w:rPr>
            </w:pPr>
          </w:p>
        </w:tc>
        <w:tc>
          <w:tcPr>
            <w:tcW w:w="851" w:type="dxa"/>
            <w:vMerge/>
          </w:tcPr>
          <w:p w:rsidR="002365E6" w:rsidRPr="00E51C9D" w:rsidRDefault="002365E6" w:rsidP="00A110D3">
            <w:pPr>
              <w:widowControl w:val="0"/>
              <w:ind w:firstLine="31"/>
              <w:jc w:val="center"/>
              <w:rPr>
                <w:rFonts w:ascii="Times New Roman" w:hAnsi="Times New Roman" w:cs="Times New Roman"/>
                <w:sz w:val="24"/>
                <w:szCs w:val="24"/>
              </w:rPr>
            </w:pPr>
          </w:p>
        </w:tc>
        <w:tc>
          <w:tcPr>
            <w:tcW w:w="1268" w:type="dxa"/>
            <w:vMerge/>
          </w:tcPr>
          <w:p w:rsidR="002365E6" w:rsidRPr="00E51C9D" w:rsidRDefault="002365E6" w:rsidP="008E7CC7">
            <w:pPr>
              <w:widowControl w:val="0"/>
              <w:ind w:firstLine="31"/>
              <w:jc w:val="center"/>
              <w:rPr>
                <w:rFonts w:ascii="Times New Roman" w:hAnsi="Times New Roman" w:cs="Times New Roman"/>
                <w:sz w:val="24"/>
                <w:szCs w:val="24"/>
              </w:rPr>
            </w:pPr>
          </w:p>
        </w:tc>
        <w:tc>
          <w:tcPr>
            <w:tcW w:w="993" w:type="dxa"/>
            <w:vMerge/>
          </w:tcPr>
          <w:p w:rsidR="002365E6" w:rsidRPr="00E51C9D" w:rsidRDefault="002365E6" w:rsidP="008E7CC7">
            <w:pPr>
              <w:widowControl w:val="0"/>
              <w:ind w:firstLine="31"/>
              <w:jc w:val="center"/>
              <w:rPr>
                <w:rFonts w:ascii="Times New Roman" w:hAnsi="Times New Roman" w:cs="Times New Roman"/>
                <w:sz w:val="24"/>
                <w:szCs w:val="24"/>
              </w:rPr>
            </w:pPr>
          </w:p>
        </w:tc>
        <w:tc>
          <w:tcPr>
            <w:tcW w:w="850" w:type="dxa"/>
            <w:vMerge/>
          </w:tcPr>
          <w:p w:rsidR="002365E6" w:rsidRPr="00E51C9D" w:rsidRDefault="002365E6" w:rsidP="008E7CC7">
            <w:pPr>
              <w:widowControl w:val="0"/>
              <w:ind w:firstLine="31"/>
              <w:jc w:val="center"/>
              <w:rPr>
                <w:rFonts w:ascii="Times New Roman" w:hAnsi="Times New Roman" w:cs="Times New Roman"/>
                <w:sz w:val="24"/>
                <w:szCs w:val="24"/>
              </w:rPr>
            </w:pPr>
          </w:p>
        </w:tc>
        <w:tc>
          <w:tcPr>
            <w:tcW w:w="709" w:type="dxa"/>
            <w:vMerge/>
          </w:tcPr>
          <w:p w:rsidR="002365E6" w:rsidRPr="00E51C9D" w:rsidRDefault="002365E6" w:rsidP="008E7CC7">
            <w:pPr>
              <w:widowControl w:val="0"/>
              <w:ind w:firstLine="31"/>
              <w:jc w:val="center"/>
              <w:rPr>
                <w:rFonts w:ascii="Times New Roman" w:hAnsi="Times New Roman" w:cs="Times New Roman"/>
                <w:sz w:val="24"/>
                <w:szCs w:val="24"/>
              </w:rPr>
            </w:pPr>
          </w:p>
        </w:tc>
        <w:tc>
          <w:tcPr>
            <w:tcW w:w="850" w:type="dxa"/>
            <w:vMerge/>
          </w:tcPr>
          <w:p w:rsidR="002365E6" w:rsidRPr="00E51C9D" w:rsidRDefault="002365E6" w:rsidP="008E7CC7">
            <w:pPr>
              <w:widowControl w:val="0"/>
              <w:ind w:firstLine="31"/>
              <w:jc w:val="center"/>
              <w:rPr>
                <w:rFonts w:ascii="Times New Roman" w:hAnsi="Times New Roman" w:cs="Times New Roman"/>
                <w:sz w:val="24"/>
                <w:szCs w:val="24"/>
              </w:rPr>
            </w:pPr>
          </w:p>
        </w:tc>
      </w:tr>
      <w:tr w:rsidR="002365E6" w:rsidRPr="00E51C9D" w:rsidTr="00617F7E">
        <w:trPr>
          <w:trHeight w:val="20"/>
          <w:jc w:val="center"/>
        </w:trPr>
        <w:tc>
          <w:tcPr>
            <w:tcW w:w="2694" w:type="dxa"/>
            <w:shd w:val="clear" w:color="auto" w:fill="auto"/>
          </w:tcPr>
          <w:p w:rsidR="002365E6" w:rsidRPr="00E51C9D" w:rsidRDefault="002365E6" w:rsidP="00673E8F">
            <w:pPr>
              <w:widowControl w:val="0"/>
              <w:ind w:hanging="21"/>
              <w:rPr>
                <w:rFonts w:ascii="Times New Roman" w:hAnsi="Times New Roman" w:cs="Times New Roman"/>
                <w:sz w:val="24"/>
                <w:szCs w:val="24"/>
              </w:rPr>
            </w:pPr>
            <w:r w:rsidRPr="00E51C9D">
              <w:rPr>
                <w:rFonts w:ascii="Times New Roman" w:hAnsi="Times New Roman" w:cs="Times New Roman"/>
                <w:sz w:val="24"/>
                <w:szCs w:val="24"/>
              </w:rPr>
              <w:t>Складские площадки</w:t>
            </w:r>
          </w:p>
        </w:tc>
        <w:tc>
          <w:tcPr>
            <w:tcW w:w="850" w:type="dxa"/>
            <w:shd w:val="clear" w:color="auto" w:fill="auto"/>
          </w:tcPr>
          <w:p w:rsidR="002365E6" w:rsidRPr="00E51C9D" w:rsidRDefault="002365E6" w:rsidP="00673E8F">
            <w:pPr>
              <w:widowControl w:val="0"/>
              <w:ind w:hanging="21"/>
              <w:rPr>
                <w:rFonts w:ascii="Times New Roman" w:hAnsi="Times New Roman" w:cs="Times New Roman"/>
                <w:sz w:val="24"/>
                <w:szCs w:val="24"/>
              </w:rPr>
            </w:pPr>
            <w:r w:rsidRPr="00E51C9D">
              <w:rPr>
                <w:rFonts w:ascii="Times New Roman" w:hAnsi="Times New Roman" w:cs="Times New Roman"/>
                <w:sz w:val="24"/>
                <w:szCs w:val="24"/>
              </w:rPr>
              <w:t>6.9.1</w:t>
            </w:r>
          </w:p>
        </w:tc>
        <w:tc>
          <w:tcPr>
            <w:tcW w:w="1134" w:type="dxa"/>
            <w:vMerge/>
          </w:tcPr>
          <w:p w:rsidR="002365E6" w:rsidRPr="00E51C9D" w:rsidRDefault="002365E6" w:rsidP="00A110D3">
            <w:pPr>
              <w:pStyle w:val="aff1"/>
              <w:ind w:hanging="21"/>
              <w:jc w:val="center"/>
              <w:rPr>
                <w:color w:val="auto"/>
              </w:rPr>
            </w:pPr>
          </w:p>
        </w:tc>
        <w:tc>
          <w:tcPr>
            <w:tcW w:w="851" w:type="dxa"/>
            <w:vMerge/>
          </w:tcPr>
          <w:p w:rsidR="002365E6" w:rsidRPr="00E51C9D" w:rsidRDefault="002365E6" w:rsidP="00A110D3">
            <w:pPr>
              <w:widowControl w:val="0"/>
              <w:ind w:firstLine="31"/>
              <w:jc w:val="center"/>
              <w:rPr>
                <w:rFonts w:ascii="Times New Roman" w:hAnsi="Times New Roman" w:cs="Times New Roman"/>
                <w:sz w:val="24"/>
                <w:szCs w:val="24"/>
              </w:rPr>
            </w:pPr>
          </w:p>
        </w:tc>
        <w:tc>
          <w:tcPr>
            <w:tcW w:w="1268" w:type="dxa"/>
            <w:vMerge/>
          </w:tcPr>
          <w:p w:rsidR="002365E6" w:rsidRPr="00E51C9D" w:rsidRDefault="002365E6" w:rsidP="008E7CC7">
            <w:pPr>
              <w:widowControl w:val="0"/>
              <w:ind w:firstLine="31"/>
              <w:jc w:val="center"/>
              <w:rPr>
                <w:rFonts w:ascii="Times New Roman" w:hAnsi="Times New Roman" w:cs="Times New Roman"/>
                <w:sz w:val="24"/>
                <w:szCs w:val="24"/>
              </w:rPr>
            </w:pPr>
          </w:p>
        </w:tc>
        <w:tc>
          <w:tcPr>
            <w:tcW w:w="993" w:type="dxa"/>
            <w:vMerge/>
          </w:tcPr>
          <w:p w:rsidR="002365E6" w:rsidRPr="00E51C9D" w:rsidRDefault="002365E6" w:rsidP="008E7CC7">
            <w:pPr>
              <w:widowControl w:val="0"/>
              <w:ind w:firstLine="31"/>
              <w:jc w:val="center"/>
              <w:rPr>
                <w:rFonts w:ascii="Times New Roman" w:hAnsi="Times New Roman" w:cs="Times New Roman"/>
                <w:sz w:val="24"/>
                <w:szCs w:val="24"/>
              </w:rPr>
            </w:pPr>
          </w:p>
        </w:tc>
        <w:tc>
          <w:tcPr>
            <w:tcW w:w="850" w:type="dxa"/>
            <w:vMerge/>
          </w:tcPr>
          <w:p w:rsidR="002365E6" w:rsidRPr="00E51C9D" w:rsidRDefault="002365E6" w:rsidP="008E7CC7">
            <w:pPr>
              <w:widowControl w:val="0"/>
              <w:ind w:firstLine="31"/>
              <w:jc w:val="center"/>
              <w:rPr>
                <w:rFonts w:ascii="Times New Roman" w:hAnsi="Times New Roman" w:cs="Times New Roman"/>
                <w:sz w:val="24"/>
                <w:szCs w:val="24"/>
              </w:rPr>
            </w:pPr>
          </w:p>
        </w:tc>
        <w:tc>
          <w:tcPr>
            <w:tcW w:w="709" w:type="dxa"/>
            <w:vMerge/>
          </w:tcPr>
          <w:p w:rsidR="002365E6" w:rsidRPr="00E51C9D" w:rsidRDefault="002365E6" w:rsidP="008E7CC7">
            <w:pPr>
              <w:widowControl w:val="0"/>
              <w:ind w:firstLine="31"/>
              <w:jc w:val="center"/>
              <w:rPr>
                <w:rFonts w:ascii="Times New Roman" w:hAnsi="Times New Roman" w:cs="Times New Roman"/>
                <w:sz w:val="24"/>
                <w:szCs w:val="24"/>
              </w:rPr>
            </w:pPr>
          </w:p>
        </w:tc>
        <w:tc>
          <w:tcPr>
            <w:tcW w:w="850" w:type="dxa"/>
            <w:vMerge/>
          </w:tcPr>
          <w:p w:rsidR="002365E6" w:rsidRPr="00E51C9D" w:rsidRDefault="002365E6" w:rsidP="008E7CC7">
            <w:pPr>
              <w:widowControl w:val="0"/>
              <w:ind w:firstLine="31"/>
              <w:jc w:val="center"/>
              <w:rPr>
                <w:rFonts w:ascii="Times New Roman" w:hAnsi="Times New Roman" w:cs="Times New Roman"/>
                <w:sz w:val="24"/>
                <w:szCs w:val="24"/>
              </w:rPr>
            </w:pPr>
          </w:p>
        </w:tc>
      </w:tr>
      <w:tr w:rsidR="002365E6" w:rsidRPr="00E51C9D" w:rsidTr="00617F7E">
        <w:trPr>
          <w:jc w:val="center"/>
        </w:trPr>
        <w:tc>
          <w:tcPr>
            <w:tcW w:w="2694" w:type="dxa"/>
            <w:shd w:val="clear" w:color="auto" w:fill="auto"/>
          </w:tcPr>
          <w:p w:rsidR="002365E6" w:rsidRPr="00E51C9D" w:rsidRDefault="002365E6" w:rsidP="008E7CC7">
            <w:pPr>
              <w:pStyle w:val="aff1"/>
              <w:ind w:firstLine="31"/>
              <w:rPr>
                <w:color w:val="auto"/>
              </w:rPr>
            </w:pPr>
            <w:r w:rsidRPr="00E51C9D">
              <w:rPr>
                <w:color w:val="auto"/>
              </w:rPr>
              <w:t>Связь</w:t>
            </w:r>
          </w:p>
        </w:tc>
        <w:tc>
          <w:tcPr>
            <w:tcW w:w="850" w:type="dxa"/>
            <w:shd w:val="clear" w:color="auto" w:fill="auto"/>
          </w:tcPr>
          <w:p w:rsidR="002365E6" w:rsidRPr="00E51C9D" w:rsidRDefault="002365E6" w:rsidP="008E7CC7">
            <w:pPr>
              <w:pStyle w:val="aff1"/>
              <w:ind w:firstLine="31"/>
              <w:jc w:val="center"/>
              <w:rPr>
                <w:color w:val="auto"/>
              </w:rPr>
            </w:pPr>
            <w:r w:rsidRPr="00E51C9D">
              <w:rPr>
                <w:color w:val="auto"/>
              </w:rPr>
              <w:t>6.8</w:t>
            </w:r>
          </w:p>
        </w:tc>
        <w:tc>
          <w:tcPr>
            <w:tcW w:w="6655" w:type="dxa"/>
            <w:gridSpan w:val="7"/>
          </w:tcPr>
          <w:p w:rsidR="002365E6" w:rsidRPr="00E51C9D" w:rsidRDefault="002365E6" w:rsidP="008E7CC7">
            <w:pPr>
              <w:widowControl w:val="0"/>
              <w:ind w:firstLine="31"/>
              <w:jc w:val="center"/>
              <w:rPr>
                <w:rFonts w:ascii="Times New Roman" w:hAnsi="Times New Roman" w:cs="Times New Roman"/>
                <w:sz w:val="24"/>
                <w:szCs w:val="24"/>
              </w:rPr>
            </w:pPr>
            <w:r w:rsidRPr="00E51C9D">
              <w:rPr>
                <w:rFonts w:ascii="Times New Roman" w:hAnsi="Times New Roman" w:cs="Times New Roman"/>
                <w:sz w:val="24"/>
                <w:szCs w:val="24"/>
              </w:rPr>
              <w:t>Не подлежат установлению, определяются в соответствии с техническими и санитарными нормами</w:t>
            </w:r>
          </w:p>
        </w:tc>
      </w:tr>
    </w:tbl>
    <w:p w:rsidR="007A2E41" w:rsidRPr="00E51C9D" w:rsidRDefault="007A2E41" w:rsidP="00380D5B">
      <w:pPr>
        <w:rPr>
          <w:rFonts w:ascii="Times New Roman" w:eastAsia="SimSun" w:hAnsi="Times New Roman" w:cs="Times New Roman"/>
          <w:sz w:val="24"/>
          <w:szCs w:val="24"/>
          <w:lang w:eastAsia="zh-CN"/>
        </w:rPr>
      </w:pPr>
    </w:p>
    <w:p w:rsidR="00A110D3" w:rsidRPr="00E51C9D" w:rsidRDefault="00A110D3" w:rsidP="00A110D3">
      <w:pPr>
        <w:widowControl w:val="0"/>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2.3) Вспомогательные виды использования земельных участков и объектов капитального строительства:</w:t>
      </w:r>
    </w:p>
    <w:tbl>
      <w:tblPr>
        <w:tblW w:w="10207"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83"/>
        <w:gridCol w:w="6024"/>
      </w:tblGrid>
      <w:tr w:rsidR="00A110D3" w:rsidRPr="00E51C9D" w:rsidTr="00617F7E">
        <w:trPr>
          <w:trHeight w:val="552"/>
          <w:jc w:val="center"/>
        </w:trPr>
        <w:tc>
          <w:tcPr>
            <w:tcW w:w="4183" w:type="dxa"/>
            <w:vAlign w:val="center"/>
          </w:tcPr>
          <w:p w:rsidR="00A110D3" w:rsidRPr="00E51C9D" w:rsidRDefault="00A110D3" w:rsidP="00A110D3">
            <w:pPr>
              <w:tabs>
                <w:tab w:val="left" w:pos="2520"/>
              </w:tabs>
              <w:ind w:firstLine="0"/>
              <w:jc w:val="center"/>
              <w:rPr>
                <w:rFonts w:ascii="Times New Roman" w:hAnsi="Times New Roman" w:cs="Times New Roman"/>
                <w:sz w:val="24"/>
                <w:szCs w:val="24"/>
              </w:rPr>
            </w:pPr>
            <w:r w:rsidRPr="00E51C9D">
              <w:rPr>
                <w:rFonts w:ascii="Times New Roman" w:hAnsi="Times New Roman" w:cs="Times New Roman"/>
                <w:sz w:val="24"/>
                <w:szCs w:val="24"/>
              </w:rPr>
              <w:t>Виды использования</w:t>
            </w:r>
          </w:p>
        </w:tc>
        <w:tc>
          <w:tcPr>
            <w:tcW w:w="6024" w:type="dxa"/>
            <w:vAlign w:val="center"/>
          </w:tcPr>
          <w:p w:rsidR="00A110D3" w:rsidRPr="00E51C9D" w:rsidRDefault="00A110D3" w:rsidP="00A110D3">
            <w:pPr>
              <w:tabs>
                <w:tab w:val="left" w:pos="2520"/>
              </w:tabs>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параметры разрешенного строительства</w:t>
            </w:r>
          </w:p>
        </w:tc>
      </w:tr>
      <w:tr w:rsidR="00A110D3" w:rsidRPr="00E51C9D" w:rsidTr="00617F7E">
        <w:trPr>
          <w:jc w:val="center"/>
        </w:trPr>
        <w:tc>
          <w:tcPr>
            <w:tcW w:w="4183" w:type="dxa"/>
          </w:tcPr>
          <w:p w:rsidR="00A110D3" w:rsidRPr="00E51C9D" w:rsidRDefault="00A110D3" w:rsidP="00A110D3">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объекты благоустройства</w:t>
            </w:r>
          </w:p>
          <w:p w:rsidR="00A110D3" w:rsidRPr="00E51C9D" w:rsidRDefault="00A110D3" w:rsidP="00A110D3">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 площадки для отдыха </w:t>
            </w:r>
          </w:p>
          <w:p w:rsidR="00A110D3" w:rsidRPr="00E51C9D" w:rsidRDefault="00A110D3" w:rsidP="00A110D3">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 стоянки для автомобилей надземные открытого, гаражи для индивидуального автотранспорта </w:t>
            </w:r>
          </w:p>
          <w:p w:rsidR="00A110D3" w:rsidRPr="00E51C9D" w:rsidRDefault="00A110D3" w:rsidP="00A110D3">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площадки для сбора твердых бытовых отходов</w:t>
            </w:r>
          </w:p>
          <w:p w:rsidR="00A110D3" w:rsidRPr="00E51C9D" w:rsidRDefault="00A110D3" w:rsidP="00A110D3">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склады, ангары для хранения оборудования, инвентаря и пр.</w:t>
            </w:r>
          </w:p>
          <w:p w:rsidR="00A110D3" w:rsidRPr="00E51C9D" w:rsidRDefault="00A110D3" w:rsidP="00A110D3">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навесы, беседки, уборные</w:t>
            </w:r>
          </w:p>
          <w:p w:rsidR="00A110D3" w:rsidRPr="00E51C9D" w:rsidRDefault="00A110D3" w:rsidP="00A110D3">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теплицы, парники, оранжереи</w:t>
            </w:r>
          </w:p>
          <w:p w:rsidR="00A110D3" w:rsidRPr="00E51C9D" w:rsidRDefault="00A110D3" w:rsidP="00A110D3">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контрольно-пропускные пункты, пункты охраны</w:t>
            </w:r>
          </w:p>
          <w:p w:rsidR="00A110D3" w:rsidRPr="00E51C9D" w:rsidRDefault="00A110D3" w:rsidP="00A110D3">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сопутствующие объекты инженерной инфраструктуры</w:t>
            </w:r>
          </w:p>
        </w:tc>
        <w:tc>
          <w:tcPr>
            <w:tcW w:w="6024" w:type="dxa"/>
          </w:tcPr>
          <w:p w:rsidR="00A110D3" w:rsidRPr="00E51C9D" w:rsidRDefault="00A110D3" w:rsidP="00A110D3">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Максимальное количество этажей - 1 </w:t>
            </w:r>
            <w:proofErr w:type="spellStart"/>
            <w:r w:rsidRPr="00E51C9D">
              <w:rPr>
                <w:rFonts w:ascii="Times New Roman" w:eastAsia="SimSun" w:hAnsi="Times New Roman" w:cs="Times New Roman"/>
                <w:sz w:val="24"/>
                <w:szCs w:val="24"/>
                <w:lang w:eastAsia="zh-CN"/>
              </w:rPr>
              <w:t>эт</w:t>
            </w:r>
            <w:proofErr w:type="spellEnd"/>
            <w:r w:rsidRPr="00E51C9D">
              <w:rPr>
                <w:rFonts w:ascii="Times New Roman" w:eastAsia="SimSun" w:hAnsi="Times New Roman" w:cs="Times New Roman"/>
                <w:sz w:val="24"/>
                <w:szCs w:val="24"/>
                <w:lang w:eastAsia="zh-CN"/>
              </w:rPr>
              <w:t>.</w:t>
            </w:r>
          </w:p>
          <w:p w:rsidR="00A110D3" w:rsidRPr="00E51C9D" w:rsidRDefault="00A110D3" w:rsidP="00A110D3">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Максимальная высота –3 м</w:t>
            </w:r>
          </w:p>
          <w:p w:rsidR="00A110D3" w:rsidRPr="00E51C9D" w:rsidRDefault="00A110D3" w:rsidP="00A110D3">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Минимальные расстояния от строений до границ смежного участка - 3 м</w:t>
            </w:r>
          </w:p>
          <w:p w:rsidR="00A110D3" w:rsidRPr="00E51C9D" w:rsidRDefault="00A110D3" w:rsidP="00A110D3">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Минимальное расстояние от строений до красных линий улиц и проездов - 5 м.</w:t>
            </w:r>
          </w:p>
          <w:p w:rsidR="00A110D3" w:rsidRPr="00E51C9D" w:rsidRDefault="00A110D3" w:rsidP="00A110D3">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A110D3" w:rsidRPr="00E51C9D" w:rsidRDefault="00A110D3" w:rsidP="00A110D3">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Общее количество контейнеров не более 5 шт.</w:t>
            </w:r>
          </w:p>
        </w:tc>
      </w:tr>
    </w:tbl>
    <w:p w:rsidR="002A40B3" w:rsidRPr="00E51C9D" w:rsidRDefault="002A40B3" w:rsidP="00380D5B">
      <w:pPr>
        <w:rPr>
          <w:rFonts w:ascii="Times New Roman" w:eastAsia="SimSun" w:hAnsi="Times New Roman" w:cs="Times New Roman"/>
          <w:sz w:val="24"/>
          <w:szCs w:val="24"/>
          <w:lang w:eastAsia="zh-CN"/>
        </w:rPr>
      </w:pPr>
    </w:p>
    <w:p w:rsidR="0015613C" w:rsidRPr="00E51C9D" w:rsidRDefault="0015613C" w:rsidP="00A110D3">
      <w:pPr>
        <w:ind w:firstLine="0"/>
        <w:outlineLvl w:val="0"/>
        <w:rPr>
          <w:rFonts w:ascii="Times New Roman" w:hAnsi="Times New Roman" w:cs="Times New Roman"/>
          <w:b/>
          <w:sz w:val="24"/>
          <w:szCs w:val="24"/>
          <w:u w:val="single"/>
        </w:rPr>
        <w:sectPr w:rsidR="0015613C" w:rsidRPr="00E51C9D" w:rsidSect="002946DF">
          <w:pgSz w:w="11906" w:h="16838"/>
          <w:pgMar w:top="567" w:right="709" w:bottom="709" w:left="1134" w:header="720" w:footer="363" w:gutter="0"/>
          <w:cols w:space="720"/>
          <w:docGrid w:linePitch="360"/>
        </w:sectPr>
      </w:pPr>
      <w:bookmarkStart w:id="545" w:name="_Toc470251923"/>
      <w:bookmarkStart w:id="546" w:name="_Toc479729844"/>
      <w:bookmarkStart w:id="547" w:name="_Toc482333573"/>
      <w:bookmarkStart w:id="548" w:name="_Toc486964683"/>
      <w:bookmarkStart w:id="549" w:name="_Toc3399246"/>
      <w:bookmarkStart w:id="550" w:name="_Toc7446269"/>
      <w:bookmarkStart w:id="551" w:name="_Toc7446422"/>
    </w:p>
    <w:p w:rsidR="00024BDB" w:rsidRPr="00E51C9D" w:rsidRDefault="00A110D3" w:rsidP="00A110D3">
      <w:pPr>
        <w:ind w:firstLine="0"/>
        <w:outlineLvl w:val="0"/>
        <w:rPr>
          <w:rFonts w:ascii="Times New Roman" w:hAnsi="Times New Roman" w:cs="Times New Roman"/>
          <w:b/>
          <w:sz w:val="24"/>
          <w:szCs w:val="24"/>
          <w:u w:val="single"/>
        </w:rPr>
      </w:pPr>
      <w:r w:rsidRPr="00E51C9D">
        <w:rPr>
          <w:rFonts w:ascii="Times New Roman" w:hAnsi="Times New Roman" w:cs="Times New Roman"/>
          <w:b/>
          <w:sz w:val="24"/>
          <w:szCs w:val="24"/>
          <w:u w:val="single"/>
        </w:rPr>
        <w:lastRenderedPageBreak/>
        <w:t>3</w:t>
      </w:r>
      <w:r w:rsidR="00024BDB" w:rsidRPr="00E51C9D">
        <w:rPr>
          <w:rFonts w:ascii="Times New Roman" w:hAnsi="Times New Roman" w:cs="Times New Roman"/>
          <w:b/>
          <w:sz w:val="24"/>
          <w:szCs w:val="24"/>
          <w:u w:val="single"/>
        </w:rPr>
        <w:t xml:space="preserve">) Зона объектов сельскохозяйственного </w:t>
      </w:r>
      <w:bookmarkEnd w:id="545"/>
      <w:bookmarkEnd w:id="546"/>
      <w:bookmarkEnd w:id="547"/>
      <w:bookmarkEnd w:id="548"/>
      <w:bookmarkEnd w:id="549"/>
      <w:r w:rsidRPr="00E51C9D">
        <w:rPr>
          <w:rFonts w:ascii="Times New Roman" w:hAnsi="Times New Roman" w:cs="Times New Roman"/>
          <w:b/>
          <w:sz w:val="24"/>
          <w:szCs w:val="24"/>
          <w:u w:val="single"/>
        </w:rPr>
        <w:t>производства (СХ-2)</w:t>
      </w:r>
      <w:bookmarkEnd w:id="550"/>
      <w:bookmarkEnd w:id="551"/>
      <w:r w:rsidR="00024BDB" w:rsidRPr="00E51C9D">
        <w:rPr>
          <w:rFonts w:ascii="Times New Roman" w:hAnsi="Times New Roman" w:cs="Times New Roman"/>
          <w:b/>
          <w:sz w:val="24"/>
          <w:szCs w:val="24"/>
          <w:u w:val="single"/>
        </w:rPr>
        <w:t xml:space="preserve"> </w:t>
      </w:r>
    </w:p>
    <w:p w:rsidR="00024BDB" w:rsidRPr="00E51C9D" w:rsidRDefault="00A110D3" w:rsidP="00A110D3">
      <w:pPr>
        <w:tabs>
          <w:tab w:val="left" w:pos="2520"/>
        </w:tabs>
        <w:ind w:firstLine="0"/>
        <w:outlineLvl w:val="0"/>
        <w:rPr>
          <w:rFonts w:ascii="Times New Roman" w:hAnsi="Times New Roman" w:cs="Times New Roman"/>
          <w:sz w:val="24"/>
          <w:szCs w:val="24"/>
        </w:rPr>
      </w:pPr>
      <w:bookmarkStart w:id="552" w:name="_Toc470251924"/>
      <w:bookmarkStart w:id="553" w:name="_Toc479729846"/>
      <w:bookmarkStart w:id="554" w:name="_Toc485899849"/>
      <w:bookmarkStart w:id="555" w:name="_Toc485902089"/>
      <w:bookmarkStart w:id="556" w:name="_Toc489630336"/>
      <w:bookmarkStart w:id="557" w:name="_Toc489643426"/>
      <w:bookmarkStart w:id="558" w:name="_Toc536808541"/>
      <w:bookmarkStart w:id="559" w:name="_Toc2770890"/>
      <w:bookmarkStart w:id="560" w:name="_Toc2849315"/>
      <w:bookmarkStart w:id="561" w:name="_Toc3399247"/>
      <w:bookmarkStart w:id="562" w:name="_Toc7446270"/>
      <w:bookmarkStart w:id="563" w:name="_Toc7446423"/>
      <w:r w:rsidRPr="00E51C9D">
        <w:rPr>
          <w:rFonts w:ascii="Times New Roman" w:hAnsi="Times New Roman" w:cs="Times New Roman"/>
          <w:sz w:val="24"/>
          <w:szCs w:val="24"/>
        </w:rPr>
        <w:t>3</w:t>
      </w:r>
      <w:r w:rsidR="00024BDB" w:rsidRPr="00E51C9D">
        <w:rPr>
          <w:rFonts w:ascii="Times New Roman" w:hAnsi="Times New Roman" w:cs="Times New Roman"/>
          <w:sz w:val="24"/>
          <w:szCs w:val="24"/>
        </w:rPr>
        <w:t>.1) Основные виды и параметры разрешенного использования земельных участков и объектов капитального строительства</w:t>
      </w:r>
      <w:bookmarkEnd w:id="552"/>
      <w:bookmarkEnd w:id="553"/>
      <w:bookmarkEnd w:id="554"/>
      <w:bookmarkEnd w:id="555"/>
      <w:bookmarkEnd w:id="556"/>
      <w:bookmarkEnd w:id="557"/>
      <w:bookmarkEnd w:id="558"/>
      <w:bookmarkEnd w:id="559"/>
      <w:bookmarkEnd w:id="560"/>
      <w:bookmarkEnd w:id="561"/>
      <w:r w:rsidR="00617F7E" w:rsidRPr="00E51C9D">
        <w:rPr>
          <w:rFonts w:ascii="Times New Roman" w:hAnsi="Times New Roman" w:cs="Times New Roman"/>
          <w:sz w:val="24"/>
          <w:szCs w:val="24"/>
        </w:rPr>
        <w:t>:</w:t>
      </w:r>
      <w:bookmarkEnd w:id="562"/>
      <w:bookmarkEnd w:id="563"/>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27"/>
        <w:gridCol w:w="851"/>
        <w:gridCol w:w="992"/>
        <w:gridCol w:w="850"/>
        <w:gridCol w:w="1084"/>
        <w:gridCol w:w="992"/>
        <w:gridCol w:w="709"/>
        <w:gridCol w:w="708"/>
        <w:gridCol w:w="939"/>
      </w:tblGrid>
      <w:tr w:rsidR="00617F7E" w:rsidRPr="00E51C9D" w:rsidTr="00617F7E">
        <w:trPr>
          <w:cantSplit/>
          <w:trHeight w:val="884"/>
          <w:jc w:val="center"/>
        </w:trPr>
        <w:tc>
          <w:tcPr>
            <w:tcW w:w="2427" w:type="dxa"/>
            <w:vMerge w:val="restart"/>
            <w:shd w:val="clear" w:color="auto" w:fill="auto"/>
            <w:vAlign w:val="center"/>
          </w:tcPr>
          <w:p w:rsidR="00617F7E" w:rsidRPr="00E51C9D" w:rsidRDefault="00617F7E" w:rsidP="00617F7E">
            <w:pPr>
              <w:widowControl w:val="0"/>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851" w:type="dxa"/>
            <w:vMerge w:val="restart"/>
            <w:shd w:val="clear" w:color="auto" w:fill="auto"/>
            <w:vAlign w:val="center"/>
          </w:tcPr>
          <w:p w:rsidR="00617F7E" w:rsidRPr="00E51C9D" w:rsidRDefault="00617F7E" w:rsidP="00617F7E">
            <w:pPr>
              <w:widowControl w:val="0"/>
              <w:tabs>
                <w:tab w:val="left" w:pos="2160"/>
              </w:tabs>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274" w:type="dxa"/>
            <w:gridSpan w:val="7"/>
            <w:vAlign w:val="center"/>
          </w:tcPr>
          <w:p w:rsidR="00617F7E" w:rsidRPr="00E51C9D" w:rsidRDefault="00617F7E" w:rsidP="00617F7E">
            <w:pPr>
              <w:widowControl w:val="0"/>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617F7E" w:rsidRPr="00E51C9D" w:rsidTr="00617F7E">
        <w:trPr>
          <w:cantSplit/>
          <w:trHeight w:val="4405"/>
          <w:jc w:val="center"/>
        </w:trPr>
        <w:tc>
          <w:tcPr>
            <w:tcW w:w="2427" w:type="dxa"/>
            <w:vMerge/>
            <w:shd w:val="clear" w:color="auto" w:fill="auto"/>
          </w:tcPr>
          <w:p w:rsidR="00617F7E" w:rsidRPr="00E51C9D" w:rsidRDefault="00617F7E" w:rsidP="00617F7E">
            <w:pPr>
              <w:widowControl w:val="0"/>
              <w:tabs>
                <w:tab w:val="left" w:pos="2160"/>
              </w:tabs>
              <w:ind w:firstLine="0"/>
              <w:jc w:val="center"/>
              <w:rPr>
                <w:rFonts w:ascii="Times New Roman" w:eastAsia="SimSun" w:hAnsi="Times New Roman" w:cs="Times New Roman"/>
                <w:sz w:val="24"/>
                <w:szCs w:val="24"/>
                <w:lang w:eastAsia="zh-CN"/>
              </w:rPr>
            </w:pPr>
          </w:p>
        </w:tc>
        <w:tc>
          <w:tcPr>
            <w:tcW w:w="851" w:type="dxa"/>
            <w:vMerge/>
            <w:shd w:val="clear" w:color="auto" w:fill="auto"/>
          </w:tcPr>
          <w:p w:rsidR="00617F7E" w:rsidRPr="00E51C9D" w:rsidRDefault="00617F7E" w:rsidP="00617F7E">
            <w:pPr>
              <w:widowControl w:val="0"/>
              <w:tabs>
                <w:tab w:val="left" w:pos="2160"/>
              </w:tabs>
              <w:ind w:firstLine="0"/>
              <w:jc w:val="center"/>
              <w:rPr>
                <w:rFonts w:ascii="Times New Roman" w:eastAsia="SimSun" w:hAnsi="Times New Roman" w:cs="Times New Roman"/>
                <w:sz w:val="24"/>
                <w:szCs w:val="24"/>
                <w:lang w:eastAsia="zh-CN"/>
              </w:rPr>
            </w:pPr>
          </w:p>
        </w:tc>
        <w:tc>
          <w:tcPr>
            <w:tcW w:w="992" w:type="dxa"/>
            <w:textDirection w:val="btLr"/>
            <w:vAlign w:val="center"/>
          </w:tcPr>
          <w:p w:rsidR="00617F7E" w:rsidRPr="00E51C9D" w:rsidRDefault="00617F7E" w:rsidP="00617F7E">
            <w:pPr>
              <w:widowControl w:val="0"/>
              <w:tabs>
                <w:tab w:val="left" w:pos="2160"/>
              </w:tabs>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50" w:type="dxa"/>
            <w:textDirection w:val="btLr"/>
            <w:vAlign w:val="center"/>
          </w:tcPr>
          <w:p w:rsidR="00617F7E" w:rsidRPr="00E51C9D" w:rsidRDefault="00617F7E" w:rsidP="00617F7E">
            <w:pPr>
              <w:widowControl w:val="0"/>
              <w:tabs>
                <w:tab w:val="left" w:pos="2160"/>
              </w:tabs>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084" w:type="dxa"/>
            <w:textDirection w:val="btLr"/>
            <w:vAlign w:val="center"/>
          </w:tcPr>
          <w:p w:rsidR="00617F7E" w:rsidRPr="00E51C9D" w:rsidRDefault="00617F7E" w:rsidP="00617F7E">
            <w:pPr>
              <w:widowControl w:val="0"/>
              <w:tabs>
                <w:tab w:val="left" w:pos="2160"/>
              </w:tabs>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строений и сооружений от границы, отделяющей земельный участок от территории общего пользования  </w:t>
            </w:r>
          </w:p>
        </w:tc>
        <w:tc>
          <w:tcPr>
            <w:tcW w:w="992" w:type="dxa"/>
            <w:textDirection w:val="btLr"/>
            <w:vAlign w:val="center"/>
          </w:tcPr>
          <w:p w:rsidR="00617F7E" w:rsidRPr="00E51C9D" w:rsidRDefault="00617F7E" w:rsidP="00617F7E">
            <w:pPr>
              <w:widowControl w:val="0"/>
              <w:tabs>
                <w:tab w:val="left" w:pos="2160"/>
              </w:tabs>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строений и сооружений от границ смежных земельных участков</w:t>
            </w:r>
          </w:p>
        </w:tc>
        <w:tc>
          <w:tcPr>
            <w:tcW w:w="709" w:type="dxa"/>
            <w:textDirection w:val="btLr"/>
            <w:vAlign w:val="center"/>
          </w:tcPr>
          <w:p w:rsidR="00617F7E" w:rsidRPr="00E51C9D" w:rsidRDefault="00617F7E" w:rsidP="00617F7E">
            <w:pPr>
              <w:widowControl w:val="0"/>
              <w:tabs>
                <w:tab w:val="left" w:pos="2160"/>
              </w:tabs>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708" w:type="dxa"/>
            <w:textDirection w:val="btLr"/>
            <w:vAlign w:val="center"/>
          </w:tcPr>
          <w:p w:rsidR="00617F7E" w:rsidRPr="00E51C9D" w:rsidRDefault="00617F7E" w:rsidP="00617F7E">
            <w:pPr>
              <w:widowControl w:val="0"/>
              <w:tabs>
                <w:tab w:val="left" w:pos="2160"/>
              </w:tabs>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939" w:type="dxa"/>
            <w:textDirection w:val="btLr"/>
            <w:vAlign w:val="center"/>
          </w:tcPr>
          <w:p w:rsidR="00617F7E" w:rsidRPr="00E51C9D" w:rsidRDefault="00617F7E" w:rsidP="00617F7E">
            <w:pPr>
              <w:widowControl w:val="0"/>
              <w:tabs>
                <w:tab w:val="left" w:pos="2160"/>
              </w:tabs>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617F7E" w:rsidRPr="00E51C9D" w:rsidTr="00617F7E">
        <w:trPr>
          <w:cantSplit/>
          <w:trHeight w:val="237"/>
          <w:jc w:val="center"/>
        </w:trPr>
        <w:tc>
          <w:tcPr>
            <w:tcW w:w="2427" w:type="dxa"/>
            <w:shd w:val="clear" w:color="auto" w:fill="auto"/>
            <w:vAlign w:val="center"/>
          </w:tcPr>
          <w:p w:rsidR="00617F7E" w:rsidRPr="00E51C9D" w:rsidRDefault="00617F7E" w:rsidP="00617F7E">
            <w:pPr>
              <w:widowControl w:val="0"/>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851" w:type="dxa"/>
            <w:shd w:val="clear" w:color="auto" w:fill="auto"/>
            <w:vAlign w:val="center"/>
          </w:tcPr>
          <w:p w:rsidR="00617F7E" w:rsidRPr="00E51C9D" w:rsidRDefault="00617F7E" w:rsidP="00617F7E">
            <w:pPr>
              <w:widowControl w:val="0"/>
              <w:tabs>
                <w:tab w:val="left" w:pos="2160"/>
              </w:tabs>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992" w:type="dxa"/>
            <w:vAlign w:val="center"/>
          </w:tcPr>
          <w:p w:rsidR="00617F7E" w:rsidRPr="00E51C9D" w:rsidRDefault="00617F7E" w:rsidP="00617F7E">
            <w:pPr>
              <w:widowControl w:val="0"/>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0" w:type="dxa"/>
            <w:vAlign w:val="center"/>
          </w:tcPr>
          <w:p w:rsidR="00617F7E" w:rsidRPr="00E51C9D" w:rsidRDefault="00617F7E" w:rsidP="00617F7E">
            <w:pPr>
              <w:widowControl w:val="0"/>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084" w:type="dxa"/>
            <w:vAlign w:val="center"/>
          </w:tcPr>
          <w:p w:rsidR="00617F7E" w:rsidRPr="00E51C9D" w:rsidRDefault="00617F7E" w:rsidP="00617F7E">
            <w:pPr>
              <w:widowControl w:val="0"/>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992" w:type="dxa"/>
            <w:vAlign w:val="center"/>
          </w:tcPr>
          <w:p w:rsidR="00617F7E" w:rsidRPr="00E51C9D" w:rsidRDefault="00617F7E" w:rsidP="00617F7E">
            <w:pPr>
              <w:widowControl w:val="0"/>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709" w:type="dxa"/>
            <w:vAlign w:val="center"/>
          </w:tcPr>
          <w:p w:rsidR="00617F7E" w:rsidRPr="00E51C9D" w:rsidRDefault="00617F7E" w:rsidP="00617F7E">
            <w:pPr>
              <w:widowControl w:val="0"/>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708" w:type="dxa"/>
            <w:vAlign w:val="center"/>
          </w:tcPr>
          <w:p w:rsidR="00617F7E" w:rsidRPr="00E51C9D" w:rsidRDefault="00617F7E" w:rsidP="00617F7E">
            <w:pPr>
              <w:widowControl w:val="0"/>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939" w:type="dxa"/>
            <w:vAlign w:val="center"/>
          </w:tcPr>
          <w:p w:rsidR="00617F7E" w:rsidRPr="00E51C9D" w:rsidRDefault="00617F7E" w:rsidP="00617F7E">
            <w:pPr>
              <w:widowControl w:val="0"/>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6143E8" w:rsidRPr="00E51C9D" w:rsidTr="00FE118D">
        <w:trPr>
          <w:cantSplit/>
          <w:trHeight w:val="843"/>
          <w:jc w:val="center"/>
        </w:trPr>
        <w:tc>
          <w:tcPr>
            <w:tcW w:w="2427" w:type="dxa"/>
            <w:shd w:val="clear" w:color="auto" w:fill="auto"/>
          </w:tcPr>
          <w:p w:rsidR="006143E8" w:rsidRPr="00E51C9D" w:rsidRDefault="006143E8" w:rsidP="00FE118D">
            <w:pPr>
              <w:widowControl w:val="0"/>
              <w:ind w:hanging="21"/>
              <w:rPr>
                <w:rFonts w:ascii="Times New Roman" w:hAnsi="Times New Roman" w:cs="Times New Roman"/>
                <w:sz w:val="24"/>
                <w:szCs w:val="24"/>
              </w:rPr>
            </w:pPr>
            <w:r w:rsidRPr="00E51C9D">
              <w:rPr>
                <w:rFonts w:ascii="Times New Roman" w:hAnsi="Times New Roman" w:cs="Times New Roman"/>
                <w:sz w:val="24"/>
                <w:szCs w:val="24"/>
              </w:rPr>
              <w:t>Выращивание зерновых и иных сельскохозяйственных культур</w:t>
            </w:r>
          </w:p>
        </w:tc>
        <w:tc>
          <w:tcPr>
            <w:tcW w:w="851" w:type="dxa"/>
            <w:shd w:val="clear" w:color="auto" w:fill="auto"/>
          </w:tcPr>
          <w:p w:rsidR="006143E8" w:rsidRPr="00E51C9D" w:rsidRDefault="006143E8" w:rsidP="00FE118D">
            <w:pPr>
              <w:widowControl w:val="0"/>
              <w:ind w:hanging="21"/>
              <w:jc w:val="center"/>
              <w:rPr>
                <w:rFonts w:ascii="Times New Roman" w:hAnsi="Times New Roman" w:cs="Times New Roman"/>
                <w:sz w:val="24"/>
                <w:szCs w:val="24"/>
              </w:rPr>
            </w:pPr>
            <w:r w:rsidRPr="00E51C9D">
              <w:rPr>
                <w:rFonts w:ascii="Times New Roman" w:hAnsi="Times New Roman" w:cs="Times New Roman"/>
                <w:sz w:val="24"/>
                <w:szCs w:val="24"/>
              </w:rPr>
              <w:t>1.2</w:t>
            </w:r>
          </w:p>
        </w:tc>
        <w:tc>
          <w:tcPr>
            <w:tcW w:w="992" w:type="dxa"/>
          </w:tcPr>
          <w:p w:rsidR="006143E8" w:rsidRPr="00E51C9D" w:rsidRDefault="006143E8" w:rsidP="00FE118D">
            <w:pPr>
              <w:pStyle w:val="aff1"/>
              <w:ind w:hanging="21"/>
              <w:jc w:val="center"/>
              <w:rPr>
                <w:color w:val="auto"/>
              </w:rPr>
            </w:pPr>
            <w:r w:rsidRPr="00E51C9D">
              <w:rPr>
                <w:color w:val="auto"/>
              </w:rPr>
              <w:t>1000/</w:t>
            </w:r>
          </w:p>
          <w:p w:rsidR="006143E8" w:rsidRPr="00E51C9D" w:rsidRDefault="006143E8" w:rsidP="00FE118D">
            <w:pPr>
              <w:pStyle w:val="aff1"/>
              <w:ind w:hanging="21"/>
              <w:jc w:val="center"/>
              <w:rPr>
                <w:color w:val="auto"/>
              </w:rPr>
            </w:pPr>
            <w:r w:rsidRPr="00E51C9D">
              <w:rPr>
                <w:color w:val="auto"/>
              </w:rPr>
              <w:t>250000</w:t>
            </w:r>
          </w:p>
          <w:p w:rsidR="006143E8" w:rsidRPr="00E51C9D" w:rsidRDefault="006143E8" w:rsidP="00FE118D">
            <w:pPr>
              <w:pStyle w:val="aff1"/>
              <w:ind w:hanging="21"/>
              <w:jc w:val="center"/>
              <w:rPr>
                <w:color w:val="auto"/>
              </w:rPr>
            </w:pPr>
            <w:r w:rsidRPr="00E51C9D">
              <w:rPr>
                <w:color w:val="auto"/>
              </w:rPr>
              <w:t>кв.м</w:t>
            </w:r>
          </w:p>
        </w:tc>
        <w:tc>
          <w:tcPr>
            <w:tcW w:w="850" w:type="dxa"/>
          </w:tcPr>
          <w:p w:rsidR="006143E8" w:rsidRPr="00E51C9D" w:rsidRDefault="006143E8" w:rsidP="00FE118D">
            <w:pPr>
              <w:pStyle w:val="aff1"/>
              <w:ind w:hanging="21"/>
              <w:jc w:val="center"/>
              <w:rPr>
                <w:color w:val="auto"/>
              </w:rPr>
            </w:pPr>
            <w:r w:rsidRPr="00E51C9D">
              <w:rPr>
                <w:color w:val="auto"/>
              </w:rPr>
              <w:t>20м</w:t>
            </w:r>
          </w:p>
        </w:tc>
        <w:tc>
          <w:tcPr>
            <w:tcW w:w="4432" w:type="dxa"/>
            <w:gridSpan w:val="5"/>
          </w:tcPr>
          <w:p w:rsidR="006143E8" w:rsidRPr="00E51C9D" w:rsidRDefault="006143E8" w:rsidP="00617F7E">
            <w:pPr>
              <w:pStyle w:val="aff1"/>
              <w:tabs>
                <w:tab w:val="left" w:pos="2160"/>
              </w:tabs>
              <w:ind w:firstLine="0"/>
              <w:jc w:val="center"/>
              <w:rPr>
                <w:color w:val="auto"/>
              </w:rPr>
            </w:pPr>
            <w:r w:rsidRPr="00E51C9D">
              <w:rPr>
                <w:color w:val="auto"/>
              </w:rPr>
              <w:t>Не подлежат установлению, капитальное строительство запрещено</w:t>
            </w:r>
          </w:p>
        </w:tc>
      </w:tr>
      <w:tr w:rsidR="002365E6" w:rsidRPr="00E51C9D" w:rsidTr="002365E6">
        <w:trPr>
          <w:cantSplit/>
          <w:trHeight w:val="303"/>
          <w:jc w:val="center"/>
        </w:trPr>
        <w:tc>
          <w:tcPr>
            <w:tcW w:w="2427" w:type="dxa"/>
            <w:shd w:val="clear" w:color="auto" w:fill="auto"/>
          </w:tcPr>
          <w:p w:rsidR="002365E6" w:rsidRPr="00E51C9D" w:rsidRDefault="002365E6" w:rsidP="00617F7E">
            <w:pPr>
              <w:widowControl w:val="0"/>
              <w:tabs>
                <w:tab w:val="left" w:pos="2160"/>
              </w:tabs>
              <w:ind w:firstLine="0"/>
              <w:rPr>
                <w:rFonts w:ascii="Times New Roman" w:hAnsi="Times New Roman" w:cs="Times New Roman"/>
                <w:sz w:val="24"/>
                <w:szCs w:val="24"/>
              </w:rPr>
            </w:pPr>
            <w:r w:rsidRPr="00E51C9D">
              <w:rPr>
                <w:rFonts w:ascii="Times New Roman" w:hAnsi="Times New Roman" w:cs="Times New Roman"/>
                <w:sz w:val="24"/>
                <w:szCs w:val="24"/>
              </w:rPr>
              <w:t>Овощеводство</w:t>
            </w:r>
          </w:p>
        </w:tc>
        <w:tc>
          <w:tcPr>
            <w:tcW w:w="851" w:type="dxa"/>
            <w:shd w:val="clear" w:color="auto" w:fill="auto"/>
          </w:tcPr>
          <w:p w:rsidR="002365E6" w:rsidRPr="00E51C9D" w:rsidRDefault="002365E6" w:rsidP="002365E6">
            <w:pPr>
              <w:widowControl w:val="0"/>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1.3</w:t>
            </w:r>
          </w:p>
        </w:tc>
        <w:tc>
          <w:tcPr>
            <w:tcW w:w="992" w:type="dxa"/>
            <w:vMerge w:val="restart"/>
          </w:tcPr>
          <w:p w:rsidR="002365E6" w:rsidRPr="00E51C9D" w:rsidRDefault="002365E6" w:rsidP="00617F7E">
            <w:pPr>
              <w:pStyle w:val="aff1"/>
              <w:tabs>
                <w:tab w:val="left" w:pos="2160"/>
              </w:tabs>
              <w:ind w:firstLine="0"/>
              <w:jc w:val="center"/>
              <w:rPr>
                <w:color w:val="auto"/>
              </w:rPr>
            </w:pPr>
            <w:r w:rsidRPr="00E51C9D">
              <w:rPr>
                <w:color w:val="auto"/>
              </w:rPr>
              <w:t>1000/</w:t>
            </w:r>
          </w:p>
          <w:p w:rsidR="002365E6" w:rsidRPr="00E51C9D" w:rsidRDefault="002365E6" w:rsidP="00617F7E">
            <w:pPr>
              <w:pStyle w:val="aff1"/>
              <w:tabs>
                <w:tab w:val="left" w:pos="2160"/>
              </w:tabs>
              <w:ind w:firstLine="0"/>
              <w:jc w:val="center"/>
              <w:rPr>
                <w:color w:val="auto"/>
              </w:rPr>
            </w:pPr>
            <w:r w:rsidRPr="00E51C9D">
              <w:rPr>
                <w:color w:val="auto"/>
              </w:rPr>
              <w:t>250000</w:t>
            </w:r>
          </w:p>
          <w:p w:rsidR="002365E6" w:rsidRPr="00E51C9D" w:rsidRDefault="002365E6" w:rsidP="00617F7E">
            <w:pPr>
              <w:pStyle w:val="aff1"/>
              <w:tabs>
                <w:tab w:val="left" w:pos="2160"/>
              </w:tabs>
              <w:ind w:firstLine="0"/>
              <w:jc w:val="center"/>
              <w:rPr>
                <w:color w:val="auto"/>
              </w:rPr>
            </w:pPr>
            <w:r w:rsidRPr="00E51C9D">
              <w:rPr>
                <w:color w:val="auto"/>
              </w:rPr>
              <w:t>кв.м</w:t>
            </w:r>
          </w:p>
        </w:tc>
        <w:tc>
          <w:tcPr>
            <w:tcW w:w="850" w:type="dxa"/>
            <w:vMerge w:val="restart"/>
          </w:tcPr>
          <w:p w:rsidR="002365E6" w:rsidRPr="00E51C9D" w:rsidRDefault="002365E6" w:rsidP="00617F7E">
            <w:pPr>
              <w:pStyle w:val="aff1"/>
              <w:tabs>
                <w:tab w:val="left" w:pos="2160"/>
              </w:tabs>
              <w:ind w:firstLine="0"/>
              <w:jc w:val="center"/>
              <w:rPr>
                <w:color w:val="auto"/>
              </w:rPr>
            </w:pPr>
            <w:r w:rsidRPr="00E51C9D">
              <w:rPr>
                <w:color w:val="auto"/>
              </w:rPr>
              <w:t>20 м</w:t>
            </w:r>
          </w:p>
        </w:tc>
        <w:tc>
          <w:tcPr>
            <w:tcW w:w="1084" w:type="dxa"/>
            <w:vMerge w:val="restart"/>
          </w:tcPr>
          <w:p w:rsidR="002365E6" w:rsidRPr="00E51C9D" w:rsidRDefault="002365E6" w:rsidP="00617F7E">
            <w:pPr>
              <w:pStyle w:val="aff1"/>
              <w:tabs>
                <w:tab w:val="left" w:pos="2160"/>
              </w:tabs>
              <w:ind w:firstLine="0"/>
              <w:jc w:val="center"/>
              <w:rPr>
                <w:color w:val="auto"/>
              </w:rPr>
            </w:pPr>
            <w:r w:rsidRPr="00E51C9D">
              <w:rPr>
                <w:color w:val="auto"/>
              </w:rPr>
              <w:t>10 м</w:t>
            </w:r>
          </w:p>
        </w:tc>
        <w:tc>
          <w:tcPr>
            <w:tcW w:w="992" w:type="dxa"/>
            <w:vMerge w:val="restart"/>
          </w:tcPr>
          <w:p w:rsidR="002365E6" w:rsidRPr="00E51C9D" w:rsidRDefault="002365E6" w:rsidP="00617F7E">
            <w:pPr>
              <w:pStyle w:val="ConsPlusNormal"/>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5 м</w:t>
            </w:r>
          </w:p>
        </w:tc>
        <w:tc>
          <w:tcPr>
            <w:tcW w:w="709" w:type="dxa"/>
            <w:vMerge w:val="restart"/>
          </w:tcPr>
          <w:p w:rsidR="002365E6" w:rsidRPr="00E51C9D" w:rsidRDefault="002365E6" w:rsidP="00617F7E">
            <w:pPr>
              <w:pStyle w:val="aff1"/>
              <w:tabs>
                <w:tab w:val="left" w:pos="2160"/>
              </w:tabs>
              <w:ind w:firstLine="0"/>
              <w:jc w:val="center"/>
              <w:rPr>
                <w:color w:val="auto"/>
              </w:rPr>
            </w:pPr>
            <w:r w:rsidRPr="00E51C9D">
              <w:rPr>
                <w:color w:val="auto"/>
              </w:rPr>
              <w:t>1</w:t>
            </w:r>
          </w:p>
        </w:tc>
        <w:tc>
          <w:tcPr>
            <w:tcW w:w="708" w:type="dxa"/>
            <w:vMerge w:val="restart"/>
          </w:tcPr>
          <w:p w:rsidR="002365E6" w:rsidRPr="00E51C9D" w:rsidRDefault="002365E6" w:rsidP="00617F7E">
            <w:pPr>
              <w:pStyle w:val="aff1"/>
              <w:tabs>
                <w:tab w:val="left" w:pos="2160"/>
              </w:tabs>
              <w:ind w:firstLine="0"/>
              <w:jc w:val="center"/>
              <w:rPr>
                <w:color w:val="auto"/>
              </w:rPr>
            </w:pPr>
            <w:r w:rsidRPr="00E51C9D">
              <w:rPr>
                <w:color w:val="auto"/>
              </w:rPr>
              <w:t>6</w:t>
            </w:r>
          </w:p>
        </w:tc>
        <w:tc>
          <w:tcPr>
            <w:tcW w:w="939" w:type="dxa"/>
            <w:vMerge w:val="restart"/>
          </w:tcPr>
          <w:p w:rsidR="002365E6" w:rsidRPr="00E51C9D" w:rsidRDefault="002365E6" w:rsidP="00617F7E">
            <w:pPr>
              <w:pStyle w:val="aff1"/>
              <w:tabs>
                <w:tab w:val="left" w:pos="2160"/>
              </w:tabs>
              <w:ind w:firstLine="0"/>
              <w:jc w:val="center"/>
              <w:rPr>
                <w:color w:val="auto"/>
              </w:rPr>
            </w:pPr>
            <w:r w:rsidRPr="00E51C9D">
              <w:rPr>
                <w:color w:val="auto"/>
              </w:rPr>
              <w:t>60%</w:t>
            </w:r>
          </w:p>
        </w:tc>
      </w:tr>
      <w:tr w:rsidR="002365E6" w:rsidRPr="00E51C9D" w:rsidTr="002365E6">
        <w:trPr>
          <w:cantSplit/>
          <w:trHeight w:val="225"/>
          <w:jc w:val="center"/>
        </w:trPr>
        <w:tc>
          <w:tcPr>
            <w:tcW w:w="2427" w:type="dxa"/>
            <w:shd w:val="clear" w:color="auto" w:fill="auto"/>
          </w:tcPr>
          <w:p w:rsidR="002365E6" w:rsidRPr="00E51C9D" w:rsidRDefault="002365E6" w:rsidP="00516E74">
            <w:pPr>
              <w:widowControl w:val="0"/>
              <w:tabs>
                <w:tab w:val="left" w:pos="2160"/>
              </w:tabs>
              <w:ind w:firstLine="0"/>
              <w:rPr>
                <w:rFonts w:ascii="Times New Roman" w:hAnsi="Times New Roman" w:cs="Times New Roman"/>
                <w:sz w:val="24"/>
                <w:szCs w:val="24"/>
              </w:rPr>
            </w:pPr>
            <w:r w:rsidRPr="00E51C9D">
              <w:rPr>
                <w:rFonts w:ascii="Times New Roman" w:hAnsi="Times New Roman" w:cs="Times New Roman"/>
                <w:sz w:val="24"/>
                <w:szCs w:val="24"/>
              </w:rPr>
              <w:t>Скотоводство</w:t>
            </w:r>
          </w:p>
        </w:tc>
        <w:tc>
          <w:tcPr>
            <w:tcW w:w="851" w:type="dxa"/>
            <w:shd w:val="clear" w:color="auto" w:fill="auto"/>
          </w:tcPr>
          <w:p w:rsidR="002365E6" w:rsidRPr="00E51C9D" w:rsidRDefault="002365E6" w:rsidP="002365E6">
            <w:pPr>
              <w:widowControl w:val="0"/>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1.8</w:t>
            </w:r>
          </w:p>
        </w:tc>
        <w:tc>
          <w:tcPr>
            <w:tcW w:w="992" w:type="dxa"/>
            <w:vMerge/>
          </w:tcPr>
          <w:p w:rsidR="002365E6" w:rsidRPr="00E51C9D" w:rsidRDefault="002365E6" w:rsidP="00617F7E">
            <w:pPr>
              <w:pStyle w:val="aff1"/>
              <w:tabs>
                <w:tab w:val="left" w:pos="2160"/>
              </w:tabs>
              <w:ind w:firstLine="0"/>
              <w:jc w:val="center"/>
              <w:rPr>
                <w:color w:val="auto"/>
              </w:rPr>
            </w:pPr>
          </w:p>
        </w:tc>
        <w:tc>
          <w:tcPr>
            <w:tcW w:w="850" w:type="dxa"/>
            <w:vMerge/>
          </w:tcPr>
          <w:p w:rsidR="002365E6" w:rsidRPr="00E51C9D" w:rsidRDefault="002365E6" w:rsidP="00617F7E">
            <w:pPr>
              <w:pStyle w:val="aff1"/>
              <w:tabs>
                <w:tab w:val="left" w:pos="2160"/>
              </w:tabs>
              <w:ind w:firstLine="0"/>
              <w:jc w:val="center"/>
              <w:rPr>
                <w:color w:val="auto"/>
              </w:rPr>
            </w:pPr>
          </w:p>
        </w:tc>
        <w:tc>
          <w:tcPr>
            <w:tcW w:w="1084" w:type="dxa"/>
            <w:vMerge/>
          </w:tcPr>
          <w:p w:rsidR="002365E6" w:rsidRPr="00E51C9D" w:rsidRDefault="002365E6" w:rsidP="00617F7E">
            <w:pPr>
              <w:pStyle w:val="aff1"/>
              <w:tabs>
                <w:tab w:val="left" w:pos="2160"/>
              </w:tabs>
              <w:ind w:firstLine="0"/>
              <w:jc w:val="center"/>
              <w:rPr>
                <w:color w:val="auto"/>
              </w:rPr>
            </w:pPr>
          </w:p>
        </w:tc>
        <w:tc>
          <w:tcPr>
            <w:tcW w:w="992" w:type="dxa"/>
            <w:vMerge/>
          </w:tcPr>
          <w:p w:rsidR="002365E6" w:rsidRPr="00E51C9D" w:rsidRDefault="002365E6" w:rsidP="00617F7E">
            <w:pPr>
              <w:pStyle w:val="ConsPlusNormal"/>
              <w:tabs>
                <w:tab w:val="left" w:pos="2160"/>
              </w:tabs>
              <w:ind w:firstLine="0"/>
              <w:jc w:val="center"/>
              <w:rPr>
                <w:rFonts w:ascii="Times New Roman" w:hAnsi="Times New Roman" w:cs="Times New Roman"/>
                <w:sz w:val="24"/>
                <w:szCs w:val="24"/>
              </w:rPr>
            </w:pPr>
          </w:p>
        </w:tc>
        <w:tc>
          <w:tcPr>
            <w:tcW w:w="709" w:type="dxa"/>
            <w:vMerge/>
          </w:tcPr>
          <w:p w:rsidR="002365E6" w:rsidRPr="00E51C9D" w:rsidRDefault="002365E6" w:rsidP="00617F7E">
            <w:pPr>
              <w:pStyle w:val="aff1"/>
              <w:tabs>
                <w:tab w:val="left" w:pos="2160"/>
              </w:tabs>
              <w:ind w:firstLine="0"/>
              <w:jc w:val="center"/>
              <w:rPr>
                <w:color w:val="auto"/>
              </w:rPr>
            </w:pPr>
          </w:p>
        </w:tc>
        <w:tc>
          <w:tcPr>
            <w:tcW w:w="708" w:type="dxa"/>
            <w:vMerge/>
          </w:tcPr>
          <w:p w:rsidR="002365E6" w:rsidRPr="00E51C9D" w:rsidRDefault="002365E6" w:rsidP="00617F7E">
            <w:pPr>
              <w:pStyle w:val="aff1"/>
              <w:tabs>
                <w:tab w:val="left" w:pos="2160"/>
              </w:tabs>
              <w:ind w:firstLine="0"/>
              <w:jc w:val="center"/>
              <w:rPr>
                <w:color w:val="auto"/>
              </w:rPr>
            </w:pPr>
          </w:p>
        </w:tc>
        <w:tc>
          <w:tcPr>
            <w:tcW w:w="939" w:type="dxa"/>
            <w:vMerge/>
          </w:tcPr>
          <w:p w:rsidR="002365E6" w:rsidRPr="00E51C9D" w:rsidRDefault="002365E6" w:rsidP="00617F7E">
            <w:pPr>
              <w:pStyle w:val="aff1"/>
              <w:tabs>
                <w:tab w:val="left" w:pos="2160"/>
              </w:tabs>
              <w:ind w:firstLine="0"/>
              <w:jc w:val="center"/>
              <w:rPr>
                <w:color w:val="auto"/>
              </w:rPr>
            </w:pPr>
          </w:p>
        </w:tc>
      </w:tr>
      <w:tr w:rsidR="002365E6" w:rsidRPr="00E51C9D" w:rsidTr="002365E6">
        <w:trPr>
          <w:cantSplit/>
          <w:trHeight w:val="165"/>
          <w:jc w:val="center"/>
        </w:trPr>
        <w:tc>
          <w:tcPr>
            <w:tcW w:w="2427" w:type="dxa"/>
            <w:shd w:val="clear" w:color="auto" w:fill="auto"/>
          </w:tcPr>
          <w:p w:rsidR="002365E6" w:rsidRPr="00E51C9D" w:rsidRDefault="002365E6" w:rsidP="00516E74">
            <w:pPr>
              <w:widowControl w:val="0"/>
              <w:tabs>
                <w:tab w:val="left" w:pos="2160"/>
              </w:tabs>
              <w:ind w:firstLine="0"/>
              <w:rPr>
                <w:rFonts w:ascii="Times New Roman" w:hAnsi="Times New Roman" w:cs="Times New Roman"/>
                <w:sz w:val="24"/>
                <w:szCs w:val="24"/>
              </w:rPr>
            </w:pPr>
            <w:r w:rsidRPr="00E51C9D">
              <w:rPr>
                <w:rFonts w:ascii="Times New Roman" w:hAnsi="Times New Roman" w:cs="Times New Roman"/>
                <w:sz w:val="24"/>
                <w:szCs w:val="24"/>
              </w:rPr>
              <w:t>Звероводство</w:t>
            </w:r>
          </w:p>
        </w:tc>
        <w:tc>
          <w:tcPr>
            <w:tcW w:w="851" w:type="dxa"/>
            <w:shd w:val="clear" w:color="auto" w:fill="auto"/>
          </w:tcPr>
          <w:p w:rsidR="002365E6" w:rsidRPr="00E51C9D" w:rsidRDefault="002365E6" w:rsidP="002365E6">
            <w:pPr>
              <w:widowControl w:val="0"/>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1.9</w:t>
            </w:r>
          </w:p>
        </w:tc>
        <w:tc>
          <w:tcPr>
            <w:tcW w:w="992" w:type="dxa"/>
            <w:vMerge/>
          </w:tcPr>
          <w:p w:rsidR="002365E6" w:rsidRPr="00E51C9D" w:rsidRDefault="002365E6" w:rsidP="00617F7E">
            <w:pPr>
              <w:pStyle w:val="aff1"/>
              <w:tabs>
                <w:tab w:val="left" w:pos="2160"/>
              </w:tabs>
              <w:ind w:firstLine="0"/>
              <w:jc w:val="center"/>
              <w:rPr>
                <w:color w:val="auto"/>
              </w:rPr>
            </w:pPr>
          </w:p>
        </w:tc>
        <w:tc>
          <w:tcPr>
            <w:tcW w:w="850" w:type="dxa"/>
            <w:vMerge/>
          </w:tcPr>
          <w:p w:rsidR="002365E6" w:rsidRPr="00E51C9D" w:rsidRDefault="002365E6" w:rsidP="00617F7E">
            <w:pPr>
              <w:pStyle w:val="aff1"/>
              <w:tabs>
                <w:tab w:val="left" w:pos="2160"/>
              </w:tabs>
              <w:ind w:firstLine="0"/>
              <w:jc w:val="center"/>
              <w:rPr>
                <w:color w:val="auto"/>
              </w:rPr>
            </w:pPr>
          </w:p>
        </w:tc>
        <w:tc>
          <w:tcPr>
            <w:tcW w:w="1084" w:type="dxa"/>
            <w:vMerge/>
          </w:tcPr>
          <w:p w:rsidR="002365E6" w:rsidRPr="00E51C9D" w:rsidRDefault="002365E6" w:rsidP="00617F7E">
            <w:pPr>
              <w:pStyle w:val="aff1"/>
              <w:tabs>
                <w:tab w:val="left" w:pos="2160"/>
              </w:tabs>
              <w:ind w:firstLine="0"/>
              <w:jc w:val="center"/>
              <w:rPr>
                <w:color w:val="auto"/>
              </w:rPr>
            </w:pPr>
          </w:p>
        </w:tc>
        <w:tc>
          <w:tcPr>
            <w:tcW w:w="992" w:type="dxa"/>
            <w:vMerge/>
          </w:tcPr>
          <w:p w:rsidR="002365E6" w:rsidRPr="00E51C9D" w:rsidRDefault="002365E6" w:rsidP="00617F7E">
            <w:pPr>
              <w:pStyle w:val="ConsPlusNormal"/>
              <w:tabs>
                <w:tab w:val="left" w:pos="2160"/>
              </w:tabs>
              <w:ind w:firstLine="0"/>
              <w:jc w:val="center"/>
              <w:rPr>
                <w:rFonts w:ascii="Times New Roman" w:hAnsi="Times New Roman" w:cs="Times New Roman"/>
                <w:sz w:val="24"/>
                <w:szCs w:val="24"/>
              </w:rPr>
            </w:pPr>
          </w:p>
        </w:tc>
        <w:tc>
          <w:tcPr>
            <w:tcW w:w="709" w:type="dxa"/>
            <w:vMerge/>
          </w:tcPr>
          <w:p w:rsidR="002365E6" w:rsidRPr="00E51C9D" w:rsidRDefault="002365E6" w:rsidP="00617F7E">
            <w:pPr>
              <w:pStyle w:val="aff1"/>
              <w:tabs>
                <w:tab w:val="left" w:pos="2160"/>
              </w:tabs>
              <w:ind w:firstLine="0"/>
              <w:jc w:val="center"/>
              <w:rPr>
                <w:color w:val="auto"/>
              </w:rPr>
            </w:pPr>
          </w:p>
        </w:tc>
        <w:tc>
          <w:tcPr>
            <w:tcW w:w="708" w:type="dxa"/>
            <w:vMerge/>
          </w:tcPr>
          <w:p w:rsidR="002365E6" w:rsidRPr="00E51C9D" w:rsidRDefault="002365E6" w:rsidP="00617F7E">
            <w:pPr>
              <w:pStyle w:val="aff1"/>
              <w:tabs>
                <w:tab w:val="left" w:pos="2160"/>
              </w:tabs>
              <w:ind w:firstLine="0"/>
              <w:jc w:val="center"/>
              <w:rPr>
                <w:color w:val="auto"/>
              </w:rPr>
            </w:pPr>
          </w:p>
        </w:tc>
        <w:tc>
          <w:tcPr>
            <w:tcW w:w="939" w:type="dxa"/>
            <w:vMerge/>
          </w:tcPr>
          <w:p w:rsidR="002365E6" w:rsidRPr="00E51C9D" w:rsidRDefault="002365E6" w:rsidP="00617F7E">
            <w:pPr>
              <w:pStyle w:val="aff1"/>
              <w:tabs>
                <w:tab w:val="left" w:pos="2160"/>
              </w:tabs>
              <w:ind w:firstLine="0"/>
              <w:jc w:val="center"/>
              <w:rPr>
                <w:color w:val="auto"/>
              </w:rPr>
            </w:pPr>
          </w:p>
        </w:tc>
      </w:tr>
      <w:tr w:rsidR="002365E6" w:rsidRPr="00E51C9D" w:rsidTr="002365E6">
        <w:trPr>
          <w:cantSplit/>
          <w:trHeight w:val="135"/>
          <w:jc w:val="center"/>
        </w:trPr>
        <w:tc>
          <w:tcPr>
            <w:tcW w:w="2427" w:type="dxa"/>
            <w:shd w:val="clear" w:color="auto" w:fill="auto"/>
          </w:tcPr>
          <w:p w:rsidR="002365E6" w:rsidRPr="00E51C9D" w:rsidRDefault="002365E6" w:rsidP="00516E74">
            <w:pPr>
              <w:widowControl w:val="0"/>
              <w:tabs>
                <w:tab w:val="left" w:pos="2160"/>
              </w:tabs>
              <w:ind w:firstLine="0"/>
              <w:rPr>
                <w:rFonts w:ascii="Times New Roman" w:hAnsi="Times New Roman" w:cs="Times New Roman"/>
                <w:sz w:val="24"/>
                <w:szCs w:val="24"/>
              </w:rPr>
            </w:pPr>
            <w:r w:rsidRPr="00E51C9D">
              <w:rPr>
                <w:rFonts w:ascii="Times New Roman" w:hAnsi="Times New Roman" w:cs="Times New Roman"/>
                <w:sz w:val="24"/>
                <w:szCs w:val="24"/>
              </w:rPr>
              <w:t>Птицеводство</w:t>
            </w:r>
          </w:p>
        </w:tc>
        <w:tc>
          <w:tcPr>
            <w:tcW w:w="851" w:type="dxa"/>
            <w:shd w:val="clear" w:color="auto" w:fill="auto"/>
          </w:tcPr>
          <w:p w:rsidR="002365E6" w:rsidRPr="00E51C9D" w:rsidRDefault="002365E6" w:rsidP="002365E6">
            <w:pPr>
              <w:widowControl w:val="0"/>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1.10</w:t>
            </w:r>
          </w:p>
        </w:tc>
        <w:tc>
          <w:tcPr>
            <w:tcW w:w="992" w:type="dxa"/>
            <w:vMerge/>
          </w:tcPr>
          <w:p w:rsidR="002365E6" w:rsidRPr="00E51C9D" w:rsidRDefault="002365E6" w:rsidP="00617F7E">
            <w:pPr>
              <w:pStyle w:val="aff1"/>
              <w:tabs>
                <w:tab w:val="left" w:pos="2160"/>
              </w:tabs>
              <w:ind w:firstLine="0"/>
              <w:jc w:val="center"/>
              <w:rPr>
                <w:color w:val="auto"/>
              </w:rPr>
            </w:pPr>
          </w:p>
        </w:tc>
        <w:tc>
          <w:tcPr>
            <w:tcW w:w="850" w:type="dxa"/>
            <w:vMerge/>
          </w:tcPr>
          <w:p w:rsidR="002365E6" w:rsidRPr="00E51C9D" w:rsidRDefault="002365E6" w:rsidP="00617F7E">
            <w:pPr>
              <w:pStyle w:val="aff1"/>
              <w:tabs>
                <w:tab w:val="left" w:pos="2160"/>
              </w:tabs>
              <w:ind w:firstLine="0"/>
              <w:jc w:val="center"/>
              <w:rPr>
                <w:color w:val="auto"/>
              </w:rPr>
            </w:pPr>
          </w:p>
        </w:tc>
        <w:tc>
          <w:tcPr>
            <w:tcW w:w="1084" w:type="dxa"/>
            <w:vMerge/>
          </w:tcPr>
          <w:p w:rsidR="002365E6" w:rsidRPr="00E51C9D" w:rsidRDefault="002365E6" w:rsidP="00617F7E">
            <w:pPr>
              <w:pStyle w:val="aff1"/>
              <w:tabs>
                <w:tab w:val="left" w:pos="2160"/>
              </w:tabs>
              <w:ind w:firstLine="0"/>
              <w:jc w:val="center"/>
              <w:rPr>
                <w:color w:val="auto"/>
              </w:rPr>
            </w:pPr>
          </w:p>
        </w:tc>
        <w:tc>
          <w:tcPr>
            <w:tcW w:w="992" w:type="dxa"/>
            <w:vMerge/>
          </w:tcPr>
          <w:p w:rsidR="002365E6" w:rsidRPr="00E51C9D" w:rsidRDefault="002365E6" w:rsidP="00617F7E">
            <w:pPr>
              <w:pStyle w:val="ConsPlusNormal"/>
              <w:tabs>
                <w:tab w:val="left" w:pos="2160"/>
              </w:tabs>
              <w:ind w:firstLine="0"/>
              <w:jc w:val="center"/>
              <w:rPr>
                <w:rFonts w:ascii="Times New Roman" w:hAnsi="Times New Roman" w:cs="Times New Roman"/>
                <w:sz w:val="24"/>
                <w:szCs w:val="24"/>
              </w:rPr>
            </w:pPr>
          </w:p>
        </w:tc>
        <w:tc>
          <w:tcPr>
            <w:tcW w:w="709" w:type="dxa"/>
            <w:vMerge/>
          </w:tcPr>
          <w:p w:rsidR="002365E6" w:rsidRPr="00E51C9D" w:rsidRDefault="002365E6" w:rsidP="00617F7E">
            <w:pPr>
              <w:pStyle w:val="aff1"/>
              <w:tabs>
                <w:tab w:val="left" w:pos="2160"/>
              </w:tabs>
              <w:ind w:firstLine="0"/>
              <w:jc w:val="center"/>
              <w:rPr>
                <w:color w:val="auto"/>
              </w:rPr>
            </w:pPr>
          </w:p>
        </w:tc>
        <w:tc>
          <w:tcPr>
            <w:tcW w:w="708" w:type="dxa"/>
            <w:vMerge/>
          </w:tcPr>
          <w:p w:rsidR="002365E6" w:rsidRPr="00E51C9D" w:rsidRDefault="002365E6" w:rsidP="00617F7E">
            <w:pPr>
              <w:pStyle w:val="aff1"/>
              <w:tabs>
                <w:tab w:val="left" w:pos="2160"/>
              </w:tabs>
              <w:ind w:firstLine="0"/>
              <w:jc w:val="center"/>
              <w:rPr>
                <w:color w:val="auto"/>
              </w:rPr>
            </w:pPr>
          </w:p>
        </w:tc>
        <w:tc>
          <w:tcPr>
            <w:tcW w:w="939" w:type="dxa"/>
            <w:vMerge/>
          </w:tcPr>
          <w:p w:rsidR="002365E6" w:rsidRPr="00E51C9D" w:rsidRDefault="002365E6" w:rsidP="00617F7E">
            <w:pPr>
              <w:pStyle w:val="aff1"/>
              <w:tabs>
                <w:tab w:val="left" w:pos="2160"/>
              </w:tabs>
              <w:ind w:firstLine="0"/>
              <w:jc w:val="center"/>
              <w:rPr>
                <w:color w:val="auto"/>
              </w:rPr>
            </w:pPr>
          </w:p>
        </w:tc>
      </w:tr>
      <w:tr w:rsidR="002365E6" w:rsidRPr="00E51C9D" w:rsidTr="00617F7E">
        <w:trPr>
          <w:cantSplit/>
          <w:trHeight w:val="126"/>
          <w:jc w:val="center"/>
        </w:trPr>
        <w:tc>
          <w:tcPr>
            <w:tcW w:w="2427" w:type="dxa"/>
            <w:shd w:val="clear" w:color="auto" w:fill="auto"/>
          </w:tcPr>
          <w:p w:rsidR="002365E6" w:rsidRPr="00E51C9D" w:rsidRDefault="002365E6" w:rsidP="00516E74">
            <w:pPr>
              <w:widowControl w:val="0"/>
              <w:tabs>
                <w:tab w:val="left" w:pos="2160"/>
              </w:tabs>
              <w:ind w:firstLine="0"/>
              <w:rPr>
                <w:rFonts w:ascii="Times New Roman" w:hAnsi="Times New Roman" w:cs="Times New Roman"/>
                <w:sz w:val="24"/>
                <w:szCs w:val="24"/>
              </w:rPr>
            </w:pPr>
            <w:r w:rsidRPr="00E51C9D">
              <w:rPr>
                <w:rFonts w:ascii="Times New Roman" w:hAnsi="Times New Roman" w:cs="Times New Roman"/>
                <w:sz w:val="24"/>
                <w:szCs w:val="24"/>
              </w:rPr>
              <w:t>Свиноводство</w:t>
            </w:r>
          </w:p>
        </w:tc>
        <w:tc>
          <w:tcPr>
            <w:tcW w:w="851" w:type="dxa"/>
            <w:shd w:val="clear" w:color="auto" w:fill="auto"/>
          </w:tcPr>
          <w:p w:rsidR="002365E6" w:rsidRPr="00E51C9D" w:rsidRDefault="002365E6" w:rsidP="002365E6">
            <w:pPr>
              <w:widowControl w:val="0"/>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1.11</w:t>
            </w:r>
          </w:p>
        </w:tc>
        <w:tc>
          <w:tcPr>
            <w:tcW w:w="992" w:type="dxa"/>
            <w:vMerge/>
          </w:tcPr>
          <w:p w:rsidR="002365E6" w:rsidRPr="00E51C9D" w:rsidRDefault="002365E6" w:rsidP="00617F7E">
            <w:pPr>
              <w:pStyle w:val="aff1"/>
              <w:tabs>
                <w:tab w:val="left" w:pos="2160"/>
              </w:tabs>
              <w:ind w:firstLine="0"/>
              <w:jc w:val="center"/>
              <w:rPr>
                <w:color w:val="auto"/>
              </w:rPr>
            </w:pPr>
          </w:p>
        </w:tc>
        <w:tc>
          <w:tcPr>
            <w:tcW w:w="850" w:type="dxa"/>
            <w:vMerge/>
          </w:tcPr>
          <w:p w:rsidR="002365E6" w:rsidRPr="00E51C9D" w:rsidRDefault="002365E6" w:rsidP="00617F7E">
            <w:pPr>
              <w:pStyle w:val="aff1"/>
              <w:tabs>
                <w:tab w:val="left" w:pos="2160"/>
              </w:tabs>
              <w:ind w:firstLine="0"/>
              <w:jc w:val="center"/>
              <w:rPr>
                <w:color w:val="auto"/>
              </w:rPr>
            </w:pPr>
          </w:p>
        </w:tc>
        <w:tc>
          <w:tcPr>
            <w:tcW w:w="1084" w:type="dxa"/>
            <w:vMerge/>
          </w:tcPr>
          <w:p w:rsidR="002365E6" w:rsidRPr="00E51C9D" w:rsidRDefault="002365E6" w:rsidP="00617F7E">
            <w:pPr>
              <w:pStyle w:val="aff1"/>
              <w:tabs>
                <w:tab w:val="left" w:pos="2160"/>
              </w:tabs>
              <w:ind w:firstLine="0"/>
              <w:jc w:val="center"/>
              <w:rPr>
                <w:color w:val="auto"/>
              </w:rPr>
            </w:pPr>
          </w:p>
        </w:tc>
        <w:tc>
          <w:tcPr>
            <w:tcW w:w="992" w:type="dxa"/>
            <w:vMerge/>
          </w:tcPr>
          <w:p w:rsidR="002365E6" w:rsidRPr="00E51C9D" w:rsidRDefault="002365E6" w:rsidP="00617F7E">
            <w:pPr>
              <w:pStyle w:val="ConsPlusNormal"/>
              <w:tabs>
                <w:tab w:val="left" w:pos="2160"/>
              </w:tabs>
              <w:ind w:firstLine="0"/>
              <w:jc w:val="center"/>
              <w:rPr>
                <w:rFonts w:ascii="Times New Roman" w:hAnsi="Times New Roman" w:cs="Times New Roman"/>
                <w:sz w:val="24"/>
                <w:szCs w:val="24"/>
              </w:rPr>
            </w:pPr>
          </w:p>
        </w:tc>
        <w:tc>
          <w:tcPr>
            <w:tcW w:w="709" w:type="dxa"/>
            <w:vMerge/>
          </w:tcPr>
          <w:p w:rsidR="002365E6" w:rsidRPr="00E51C9D" w:rsidRDefault="002365E6" w:rsidP="00617F7E">
            <w:pPr>
              <w:pStyle w:val="aff1"/>
              <w:tabs>
                <w:tab w:val="left" w:pos="2160"/>
              </w:tabs>
              <w:ind w:firstLine="0"/>
              <w:jc w:val="center"/>
              <w:rPr>
                <w:color w:val="auto"/>
              </w:rPr>
            </w:pPr>
          </w:p>
        </w:tc>
        <w:tc>
          <w:tcPr>
            <w:tcW w:w="708" w:type="dxa"/>
            <w:vMerge/>
          </w:tcPr>
          <w:p w:rsidR="002365E6" w:rsidRPr="00E51C9D" w:rsidRDefault="002365E6" w:rsidP="00617F7E">
            <w:pPr>
              <w:pStyle w:val="aff1"/>
              <w:tabs>
                <w:tab w:val="left" w:pos="2160"/>
              </w:tabs>
              <w:ind w:firstLine="0"/>
              <w:jc w:val="center"/>
              <w:rPr>
                <w:color w:val="auto"/>
              </w:rPr>
            </w:pPr>
          </w:p>
        </w:tc>
        <w:tc>
          <w:tcPr>
            <w:tcW w:w="939" w:type="dxa"/>
            <w:vMerge/>
          </w:tcPr>
          <w:p w:rsidR="002365E6" w:rsidRPr="00E51C9D" w:rsidRDefault="002365E6" w:rsidP="00617F7E">
            <w:pPr>
              <w:pStyle w:val="aff1"/>
              <w:tabs>
                <w:tab w:val="left" w:pos="2160"/>
              </w:tabs>
              <w:ind w:firstLine="0"/>
              <w:jc w:val="center"/>
              <w:rPr>
                <w:color w:val="auto"/>
              </w:rPr>
            </w:pPr>
          </w:p>
        </w:tc>
      </w:tr>
      <w:tr w:rsidR="002365E6" w:rsidRPr="00E51C9D" w:rsidTr="002365E6">
        <w:trPr>
          <w:cantSplit/>
          <w:trHeight w:val="420"/>
          <w:jc w:val="center"/>
        </w:trPr>
        <w:tc>
          <w:tcPr>
            <w:tcW w:w="2427" w:type="dxa"/>
            <w:shd w:val="clear" w:color="auto" w:fill="auto"/>
          </w:tcPr>
          <w:p w:rsidR="002365E6" w:rsidRPr="00E51C9D" w:rsidRDefault="002365E6" w:rsidP="00617F7E">
            <w:pPr>
              <w:widowControl w:val="0"/>
              <w:tabs>
                <w:tab w:val="left" w:pos="2160"/>
              </w:tabs>
              <w:ind w:firstLine="0"/>
              <w:rPr>
                <w:rFonts w:ascii="Times New Roman" w:hAnsi="Times New Roman" w:cs="Times New Roman"/>
                <w:sz w:val="24"/>
                <w:szCs w:val="24"/>
              </w:rPr>
            </w:pPr>
            <w:r w:rsidRPr="00E51C9D">
              <w:rPr>
                <w:rFonts w:ascii="Times New Roman" w:hAnsi="Times New Roman" w:cs="Times New Roman"/>
                <w:sz w:val="24"/>
                <w:szCs w:val="24"/>
              </w:rPr>
              <w:t>Пчеловодство</w:t>
            </w:r>
          </w:p>
        </w:tc>
        <w:tc>
          <w:tcPr>
            <w:tcW w:w="851" w:type="dxa"/>
            <w:shd w:val="clear" w:color="auto" w:fill="auto"/>
          </w:tcPr>
          <w:p w:rsidR="002365E6" w:rsidRPr="00E51C9D" w:rsidRDefault="002365E6" w:rsidP="002365E6">
            <w:pPr>
              <w:widowControl w:val="0"/>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1.12</w:t>
            </w:r>
          </w:p>
        </w:tc>
        <w:tc>
          <w:tcPr>
            <w:tcW w:w="992" w:type="dxa"/>
            <w:vMerge w:val="restart"/>
          </w:tcPr>
          <w:p w:rsidR="002365E6" w:rsidRPr="00E51C9D" w:rsidRDefault="002365E6" w:rsidP="00617F7E">
            <w:pPr>
              <w:pStyle w:val="aff1"/>
              <w:tabs>
                <w:tab w:val="left" w:pos="2160"/>
              </w:tabs>
              <w:ind w:firstLine="0"/>
              <w:jc w:val="center"/>
              <w:rPr>
                <w:color w:val="auto"/>
              </w:rPr>
            </w:pPr>
            <w:r w:rsidRPr="00E51C9D">
              <w:rPr>
                <w:color w:val="auto"/>
              </w:rPr>
              <w:t>500/</w:t>
            </w:r>
          </w:p>
          <w:p w:rsidR="002365E6" w:rsidRPr="00E51C9D" w:rsidRDefault="002365E6" w:rsidP="00617F7E">
            <w:pPr>
              <w:pStyle w:val="aff1"/>
              <w:tabs>
                <w:tab w:val="left" w:pos="2160"/>
              </w:tabs>
              <w:ind w:firstLine="0"/>
              <w:jc w:val="center"/>
              <w:rPr>
                <w:color w:val="auto"/>
              </w:rPr>
            </w:pPr>
            <w:r w:rsidRPr="00E51C9D">
              <w:rPr>
                <w:color w:val="auto"/>
              </w:rPr>
              <w:t>100000</w:t>
            </w:r>
          </w:p>
          <w:p w:rsidR="002365E6" w:rsidRPr="00E51C9D" w:rsidRDefault="002365E6" w:rsidP="00617F7E">
            <w:pPr>
              <w:pStyle w:val="aff1"/>
              <w:tabs>
                <w:tab w:val="left" w:pos="2160"/>
              </w:tabs>
              <w:ind w:firstLine="0"/>
              <w:jc w:val="center"/>
              <w:rPr>
                <w:color w:val="auto"/>
              </w:rPr>
            </w:pPr>
            <w:r w:rsidRPr="00E51C9D">
              <w:rPr>
                <w:color w:val="auto"/>
              </w:rPr>
              <w:t>кв.м</w:t>
            </w:r>
          </w:p>
        </w:tc>
        <w:tc>
          <w:tcPr>
            <w:tcW w:w="850" w:type="dxa"/>
            <w:vMerge w:val="restart"/>
          </w:tcPr>
          <w:p w:rsidR="002365E6" w:rsidRPr="00E51C9D" w:rsidRDefault="002365E6" w:rsidP="00617F7E">
            <w:pPr>
              <w:pStyle w:val="aff1"/>
              <w:tabs>
                <w:tab w:val="left" w:pos="2160"/>
              </w:tabs>
              <w:ind w:firstLine="0"/>
              <w:jc w:val="center"/>
              <w:rPr>
                <w:color w:val="auto"/>
              </w:rPr>
            </w:pPr>
            <w:r w:rsidRPr="00E51C9D">
              <w:rPr>
                <w:color w:val="auto"/>
              </w:rPr>
              <w:t>10 м</w:t>
            </w:r>
          </w:p>
        </w:tc>
        <w:tc>
          <w:tcPr>
            <w:tcW w:w="1084" w:type="dxa"/>
            <w:vMerge w:val="restart"/>
          </w:tcPr>
          <w:p w:rsidR="002365E6" w:rsidRPr="00E51C9D" w:rsidRDefault="002365E6" w:rsidP="00617F7E">
            <w:pPr>
              <w:pStyle w:val="aff1"/>
              <w:tabs>
                <w:tab w:val="left" w:pos="2160"/>
              </w:tabs>
              <w:ind w:firstLine="0"/>
              <w:jc w:val="center"/>
              <w:rPr>
                <w:color w:val="auto"/>
              </w:rPr>
            </w:pPr>
            <w:r w:rsidRPr="00E51C9D">
              <w:rPr>
                <w:color w:val="auto"/>
              </w:rPr>
              <w:t>5 м</w:t>
            </w:r>
          </w:p>
        </w:tc>
        <w:tc>
          <w:tcPr>
            <w:tcW w:w="992" w:type="dxa"/>
            <w:vMerge w:val="restart"/>
          </w:tcPr>
          <w:p w:rsidR="002365E6" w:rsidRPr="00E51C9D" w:rsidRDefault="002365E6" w:rsidP="00617F7E">
            <w:pPr>
              <w:pStyle w:val="ConsPlusNormal"/>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1 м</w:t>
            </w:r>
          </w:p>
        </w:tc>
        <w:tc>
          <w:tcPr>
            <w:tcW w:w="709" w:type="dxa"/>
            <w:vMerge w:val="restart"/>
          </w:tcPr>
          <w:p w:rsidR="002365E6" w:rsidRPr="00E51C9D" w:rsidRDefault="002365E6" w:rsidP="00617F7E">
            <w:pPr>
              <w:pStyle w:val="aff1"/>
              <w:tabs>
                <w:tab w:val="left" w:pos="2160"/>
              </w:tabs>
              <w:ind w:firstLine="0"/>
              <w:jc w:val="center"/>
              <w:rPr>
                <w:color w:val="auto"/>
              </w:rPr>
            </w:pPr>
            <w:r w:rsidRPr="00E51C9D">
              <w:rPr>
                <w:color w:val="auto"/>
              </w:rPr>
              <w:t>1</w:t>
            </w:r>
          </w:p>
        </w:tc>
        <w:tc>
          <w:tcPr>
            <w:tcW w:w="708" w:type="dxa"/>
            <w:vMerge w:val="restart"/>
          </w:tcPr>
          <w:p w:rsidR="002365E6" w:rsidRPr="00E51C9D" w:rsidRDefault="002365E6" w:rsidP="00617F7E">
            <w:pPr>
              <w:pStyle w:val="aff1"/>
              <w:tabs>
                <w:tab w:val="left" w:pos="2160"/>
              </w:tabs>
              <w:ind w:firstLine="0"/>
              <w:jc w:val="center"/>
              <w:rPr>
                <w:color w:val="auto"/>
              </w:rPr>
            </w:pPr>
            <w:r w:rsidRPr="00E51C9D">
              <w:rPr>
                <w:color w:val="auto"/>
              </w:rPr>
              <w:t>6</w:t>
            </w:r>
          </w:p>
        </w:tc>
        <w:tc>
          <w:tcPr>
            <w:tcW w:w="939" w:type="dxa"/>
            <w:vMerge w:val="restart"/>
          </w:tcPr>
          <w:p w:rsidR="002365E6" w:rsidRPr="00E51C9D" w:rsidRDefault="002365E6" w:rsidP="00617F7E">
            <w:pPr>
              <w:pStyle w:val="aff1"/>
              <w:tabs>
                <w:tab w:val="left" w:pos="2160"/>
              </w:tabs>
              <w:ind w:firstLine="0"/>
              <w:jc w:val="center"/>
              <w:rPr>
                <w:color w:val="auto"/>
              </w:rPr>
            </w:pPr>
            <w:r w:rsidRPr="00E51C9D">
              <w:rPr>
                <w:color w:val="auto"/>
              </w:rPr>
              <w:t>30%</w:t>
            </w:r>
          </w:p>
        </w:tc>
      </w:tr>
      <w:tr w:rsidR="002365E6" w:rsidRPr="00E51C9D" w:rsidTr="00617F7E">
        <w:trPr>
          <w:cantSplit/>
          <w:trHeight w:val="408"/>
          <w:jc w:val="center"/>
        </w:trPr>
        <w:tc>
          <w:tcPr>
            <w:tcW w:w="2427" w:type="dxa"/>
            <w:shd w:val="clear" w:color="auto" w:fill="auto"/>
          </w:tcPr>
          <w:p w:rsidR="002365E6" w:rsidRPr="00E51C9D" w:rsidRDefault="002365E6" w:rsidP="00FB3131">
            <w:pPr>
              <w:widowControl w:val="0"/>
              <w:tabs>
                <w:tab w:val="left" w:pos="2160"/>
              </w:tabs>
              <w:ind w:firstLine="0"/>
              <w:rPr>
                <w:rFonts w:ascii="Times New Roman" w:hAnsi="Times New Roman" w:cs="Times New Roman"/>
                <w:sz w:val="24"/>
                <w:szCs w:val="24"/>
              </w:rPr>
            </w:pPr>
            <w:r w:rsidRPr="00E51C9D">
              <w:rPr>
                <w:rFonts w:ascii="Times New Roman" w:hAnsi="Times New Roman" w:cs="Times New Roman"/>
                <w:sz w:val="24"/>
                <w:szCs w:val="24"/>
              </w:rPr>
              <w:t>Рыбоводство</w:t>
            </w:r>
          </w:p>
        </w:tc>
        <w:tc>
          <w:tcPr>
            <w:tcW w:w="851" w:type="dxa"/>
            <w:shd w:val="clear" w:color="auto" w:fill="auto"/>
          </w:tcPr>
          <w:p w:rsidR="002365E6" w:rsidRPr="00E51C9D" w:rsidRDefault="002365E6" w:rsidP="002365E6">
            <w:pPr>
              <w:widowControl w:val="0"/>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1.13</w:t>
            </w:r>
          </w:p>
        </w:tc>
        <w:tc>
          <w:tcPr>
            <w:tcW w:w="992" w:type="dxa"/>
            <w:vMerge/>
          </w:tcPr>
          <w:p w:rsidR="002365E6" w:rsidRPr="00E51C9D" w:rsidRDefault="002365E6" w:rsidP="00617F7E">
            <w:pPr>
              <w:pStyle w:val="aff1"/>
              <w:tabs>
                <w:tab w:val="left" w:pos="2160"/>
              </w:tabs>
              <w:ind w:firstLine="0"/>
              <w:jc w:val="center"/>
              <w:rPr>
                <w:color w:val="auto"/>
              </w:rPr>
            </w:pPr>
          </w:p>
        </w:tc>
        <w:tc>
          <w:tcPr>
            <w:tcW w:w="850" w:type="dxa"/>
            <w:vMerge/>
          </w:tcPr>
          <w:p w:rsidR="002365E6" w:rsidRPr="00E51C9D" w:rsidRDefault="002365E6" w:rsidP="00617F7E">
            <w:pPr>
              <w:pStyle w:val="aff1"/>
              <w:tabs>
                <w:tab w:val="left" w:pos="2160"/>
              </w:tabs>
              <w:ind w:firstLine="0"/>
              <w:jc w:val="center"/>
              <w:rPr>
                <w:color w:val="auto"/>
              </w:rPr>
            </w:pPr>
          </w:p>
        </w:tc>
        <w:tc>
          <w:tcPr>
            <w:tcW w:w="1084" w:type="dxa"/>
            <w:vMerge/>
          </w:tcPr>
          <w:p w:rsidR="002365E6" w:rsidRPr="00E51C9D" w:rsidRDefault="002365E6" w:rsidP="00617F7E">
            <w:pPr>
              <w:pStyle w:val="aff1"/>
              <w:tabs>
                <w:tab w:val="left" w:pos="2160"/>
              </w:tabs>
              <w:ind w:firstLine="0"/>
              <w:jc w:val="center"/>
              <w:rPr>
                <w:color w:val="auto"/>
              </w:rPr>
            </w:pPr>
          </w:p>
        </w:tc>
        <w:tc>
          <w:tcPr>
            <w:tcW w:w="992" w:type="dxa"/>
            <w:vMerge/>
          </w:tcPr>
          <w:p w:rsidR="002365E6" w:rsidRPr="00E51C9D" w:rsidRDefault="002365E6" w:rsidP="00617F7E">
            <w:pPr>
              <w:pStyle w:val="ConsPlusNormal"/>
              <w:tabs>
                <w:tab w:val="left" w:pos="2160"/>
              </w:tabs>
              <w:ind w:firstLine="0"/>
              <w:jc w:val="center"/>
              <w:rPr>
                <w:rFonts w:ascii="Times New Roman" w:hAnsi="Times New Roman" w:cs="Times New Roman"/>
                <w:sz w:val="24"/>
                <w:szCs w:val="24"/>
              </w:rPr>
            </w:pPr>
          </w:p>
        </w:tc>
        <w:tc>
          <w:tcPr>
            <w:tcW w:w="709" w:type="dxa"/>
            <w:vMerge/>
          </w:tcPr>
          <w:p w:rsidR="002365E6" w:rsidRPr="00E51C9D" w:rsidRDefault="002365E6" w:rsidP="00617F7E">
            <w:pPr>
              <w:pStyle w:val="aff1"/>
              <w:tabs>
                <w:tab w:val="left" w:pos="2160"/>
              </w:tabs>
              <w:ind w:firstLine="0"/>
              <w:jc w:val="center"/>
              <w:rPr>
                <w:color w:val="auto"/>
              </w:rPr>
            </w:pPr>
          </w:p>
        </w:tc>
        <w:tc>
          <w:tcPr>
            <w:tcW w:w="708" w:type="dxa"/>
            <w:vMerge/>
          </w:tcPr>
          <w:p w:rsidR="002365E6" w:rsidRPr="00E51C9D" w:rsidRDefault="002365E6" w:rsidP="00617F7E">
            <w:pPr>
              <w:pStyle w:val="aff1"/>
              <w:tabs>
                <w:tab w:val="left" w:pos="2160"/>
              </w:tabs>
              <w:ind w:firstLine="0"/>
              <w:jc w:val="center"/>
              <w:rPr>
                <w:color w:val="auto"/>
              </w:rPr>
            </w:pPr>
          </w:p>
        </w:tc>
        <w:tc>
          <w:tcPr>
            <w:tcW w:w="939" w:type="dxa"/>
            <w:vMerge/>
          </w:tcPr>
          <w:p w:rsidR="002365E6" w:rsidRPr="00E51C9D" w:rsidRDefault="002365E6" w:rsidP="00617F7E">
            <w:pPr>
              <w:pStyle w:val="aff1"/>
              <w:tabs>
                <w:tab w:val="left" w:pos="2160"/>
              </w:tabs>
              <w:ind w:firstLine="0"/>
              <w:jc w:val="center"/>
              <w:rPr>
                <w:color w:val="auto"/>
              </w:rPr>
            </w:pPr>
          </w:p>
        </w:tc>
      </w:tr>
      <w:tr w:rsidR="002365E6" w:rsidRPr="00E51C9D" w:rsidTr="00617F7E">
        <w:trPr>
          <w:cantSplit/>
          <w:trHeight w:val="843"/>
          <w:jc w:val="center"/>
        </w:trPr>
        <w:tc>
          <w:tcPr>
            <w:tcW w:w="2427" w:type="dxa"/>
            <w:shd w:val="clear" w:color="auto" w:fill="auto"/>
          </w:tcPr>
          <w:p w:rsidR="002365E6" w:rsidRPr="00E51C9D" w:rsidRDefault="002365E6" w:rsidP="00617F7E">
            <w:pPr>
              <w:widowControl w:val="0"/>
              <w:tabs>
                <w:tab w:val="left" w:pos="2160"/>
              </w:tabs>
              <w:ind w:firstLine="0"/>
              <w:rPr>
                <w:rFonts w:ascii="Times New Roman" w:hAnsi="Times New Roman" w:cs="Times New Roman"/>
                <w:sz w:val="24"/>
                <w:szCs w:val="24"/>
              </w:rPr>
            </w:pPr>
            <w:r w:rsidRPr="00E51C9D">
              <w:rPr>
                <w:rFonts w:ascii="Times New Roman" w:hAnsi="Times New Roman" w:cs="Times New Roman"/>
                <w:sz w:val="24"/>
                <w:szCs w:val="24"/>
              </w:rPr>
              <w:t>Научное обеспечение сельского хозяйства</w:t>
            </w:r>
          </w:p>
        </w:tc>
        <w:tc>
          <w:tcPr>
            <w:tcW w:w="851" w:type="dxa"/>
            <w:shd w:val="clear" w:color="auto" w:fill="auto"/>
          </w:tcPr>
          <w:p w:rsidR="002365E6" w:rsidRPr="00E51C9D" w:rsidRDefault="002365E6" w:rsidP="002365E6">
            <w:pPr>
              <w:widowControl w:val="0"/>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1.14</w:t>
            </w:r>
          </w:p>
        </w:tc>
        <w:tc>
          <w:tcPr>
            <w:tcW w:w="992" w:type="dxa"/>
          </w:tcPr>
          <w:p w:rsidR="002365E6" w:rsidRPr="00E51C9D" w:rsidRDefault="002365E6" w:rsidP="00617F7E">
            <w:pPr>
              <w:pStyle w:val="aff1"/>
              <w:tabs>
                <w:tab w:val="left" w:pos="2160"/>
              </w:tabs>
              <w:ind w:firstLine="0"/>
              <w:jc w:val="center"/>
              <w:rPr>
                <w:color w:val="auto"/>
              </w:rPr>
            </w:pPr>
            <w:r w:rsidRPr="00E51C9D">
              <w:rPr>
                <w:color w:val="auto"/>
              </w:rPr>
              <w:t>500/</w:t>
            </w:r>
          </w:p>
          <w:p w:rsidR="002365E6" w:rsidRPr="00E51C9D" w:rsidRDefault="002365E6" w:rsidP="00617F7E">
            <w:pPr>
              <w:pStyle w:val="aff1"/>
              <w:tabs>
                <w:tab w:val="left" w:pos="2160"/>
              </w:tabs>
              <w:ind w:firstLine="0"/>
              <w:jc w:val="center"/>
              <w:rPr>
                <w:color w:val="auto"/>
              </w:rPr>
            </w:pPr>
            <w:r w:rsidRPr="00E51C9D">
              <w:rPr>
                <w:color w:val="auto"/>
              </w:rPr>
              <w:t>100000</w:t>
            </w:r>
          </w:p>
          <w:p w:rsidR="002365E6" w:rsidRPr="00E51C9D" w:rsidRDefault="002365E6" w:rsidP="00617F7E">
            <w:pPr>
              <w:pStyle w:val="aff1"/>
              <w:tabs>
                <w:tab w:val="left" w:pos="2160"/>
              </w:tabs>
              <w:ind w:firstLine="0"/>
              <w:jc w:val="center"/>
              <w:rPr>
                <w:color w:val="auto"/>
              </w:rPr>
            </w:pPr>
            <w:r w:rsidRPr="00E51C9D">
              <w:rPr>
                <w:color w:val="auto"/>
              </w:rPr>
              <w:t>кв.м</w:t>
            </w:r>
          </w:p>
        </w:tc>
        <w:tc>
          <w:tcPr>
            <w:tcW w:w="850" w:type="dxa"/>
          </w:tcPr>
          <w:p w:rsidR="002365E6" w:rsidRPr="00E51C9D" w:rsidRDefault="002365E6" w:rsidP="00617F7E">
            <w:pPr>
              <w:pStyle w:val="aff1"/>
              <w:tabs>
                <w:tab w:val="left" w:pos="2160"/>
              </w:tabs>
              <w:ind w:firstLine="0"/>
              <w:jc w:val="center"/>
              <w:rPr>
                <w:color w:val="auto"/>
              </w:rPr>
            </w:pPr>
            <w:r w:rsidRPr="00E51C9D">
              <w:rPr>
                <w:color w:val="auto"/>
              </w:rPr>
              <w:t>10 м</w:t>
            </w:r>
          </w:p>
        </w:tc>
        <w:tc>
          <w:tcPr>
            <w:tcW w:w="1084" w:type="dxa"/>
          </w:tcPr>
          <w:p w:rsidR="002365E6" w:rsidRPr="00E51C9D" w:rsidRDefault="002365E6" w:rsidP="00617F7E">
            <w:pPr>
              <w:pStyle w:val="aff1"/>
              <w:tabs>
                <w:tab w:val="left" w:pos="2160"/>
              </w:tabs>
              <w:ind w:firstLine="0"/>
              <w:jc w:val="center"/>
              <w:rPr>
                <w:color w:val="auto"/>
              </w:rPr>
            </w:pPr>
            <w:r w:rsidRPr="00E51C9D">
              <w:rPr>
                <w:color w:val="auto"/>
              </w:rPr>
              <w:t>5 м</w:t>
            </w:r>
          </w:p>
        </w:tc>
        <w:tc>
          <w:tcPr>
            <w:tcW w:w="992" w:type="dxa"/>
          </w:tcPr>
          <w:p w:rsidR="002365E6" w:rsidRPr="00E51C9D" w:rsidRDefault="002365E6" w:rsidP="00617F7E">
            <w:pPr>
              <w:pStyle w:val="ConsPlusNormal"/>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1 м</w:t>
            </w:r>
          </w:p>
        </w:tc>
        <w:tc>
          <w:tcPr>
            <w:tcW w:w="709" w:type="dxa"/>
          </w:tcPr>
          <w:p w:rsidR="002365E6" w:rsidRPr="00E51C9D" w:rsidRDefault="002365E6" w:rsidP="00617F7E">
            <w:pPr>
              <w:pStyle w:val="aff1"/>
              <w:tabs>
                <w:tab w:val="left" w:pos="2160"/>
              </w:tabs>
              <w:ind w:firstLine="0"/>
              <w:jc w:val="center"/>
              <w:rPr>
                <w:color w:val="auto"/>
              </w:rPr>
            </w:pPr>
            <w:r w:rsidRPr="00E51C9D">
              <w:rPr>
                <w:color w:val="auto"/>
              </w:rPr>
              <w:t>2</w:t>
            </w:r>
          </w:p>
        </w:tc>
        <w:tc>
          <w:tcPr>
            <w:tcW w:w="708" w:type="dxa"/>
          </w:tcPr>
          <w:p w:rsidR="002365E6" w:rsidRPr="00E51C9D" w:rsidRDefault="002365E6" w:rsidP="00617F7E">
            <w:pPr>
              <w:pStyle w:val="aff1"/>
              <w:tabs>
                <w:tab w:val="left" w:pos="2160"/>
              </w:tabs>
              <w:ind w:firstLine="0"/>
              <w:jc w:val="center"/>
              <w:rPr>
                <w:color w:val="auto"/>
              </w:rPr>
            </w:pPr>
            <w:r w:rsidRPr="00E51C9D">
              <w:rPr>
                <w:color w:val="auto"/>
              </w:rPr>
              <w:t>20</w:t>
            </w:r>
          </w:p>
        </w:tc>
        <w:tc>
          <w:tcPr>
            <w:tcW w:w="939" w:type="dxa"/>
          </w:tcPr>
          <w:p w:rsidR="002365E6" w:rsidRPr="00E51C9D" w:rsidRDefault="002365E6" w:rsidP="00617F7E">
            <w:pPr>
              <w:pStyle w:val="aff1"/>
              <w:tabs>
                <w:tab w:val="left" w:pos="2160"/>
              </w:tabs>
              <w:ind w:firstLine="0"/>
              <w:jc w:val="center"/>
              <w:rPr>
                <w:color w:val="auto"/>
              </w:rPr>
            </w:pPr>
            <w:r w:rsidRPr="00E51C9D">
              <w:rPr>
                <w:color w:val="auto"/>
              </w:rPr>
              <w:t>50%</w:t>
            </w:r>
          </w:p>
        </w:tc>
      </w:tr>
      <w:tr w:rsidR="002365E6" w:rsidRPr="00E51C9D" w:rsidTr="00617F7E">
        <w:trPr>
          <w:cantSplit/>
          <w:trHeight w:val="843"/>
          <w:jc w:val="center"/>
        </w:trPr>
        <w:tc>
          <w:tcPr>
            <w:tcW w:w="2427" w:type="dxa"/>
            <w:shd w:val="clear" w:color="auto" w:fill="auto"/>
          </w:tcPr>
          <w:p w:rsidR="002365E6" w:rsidRPr="00E51C9D" w:rsidRDefault="002365E6" w:rsidP="00617F7E">
            <w:pPr>
              <w:widowControl w:val="0"/>
              <w:tabs>
                <w:tab w:val="left" w:pos="2160"/>
              </w:tabs>
              <w:ind w:firstLine="0"/>
              <w:rPr>
                <w:rFonts w:ascii="Times New Roman" w:hAnsi="Times New Roman" w:cs="Times New Roman"/>
                <w:sz w:val="24"/>
                <w:szCs w:val="24"/>
              </w:rPr>
            </w:pPr>
            <w:r w:rsidRPr="00E51C9D">
              <w:rPr>
                <w:rFonts w:ascii="Times New Roman" w:hAnsi="Times New Roman" w:cs="Times New Roman"/>
                <w:sz w:val="24"/>
                <w:szCs w:val="24"/>
              </w:rPr>
              <w:t>Хранение и переработка сельскохозяйственной продукции</w:t>
            </w:r>
          </w:p>
        </w:tc>
        <w:tc>
          <w:tcPr>
            <w:tcW w:w="851" w:type="dxa"/>
            <w:shd w:val="clear" w:color="auto" w:fill="auto"/>
          </w:tcPr>
          <w:p w:rsidR="002365E6" w:rsidRPr="00E51C9D" w:rsidRDefault="002365E6" w:rsidP="002365E6">
            <w:pPr>
              <w:widowControl w:val="0"/>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1.15</w:t>
            </w:r>
          </w:p>
        </w:tc>
        <w:tc>
          <w:tcPr>
            <w:tcW w:w="992" w:type="dxa"/>
          </w:tcPr>
          <w:p w:rsidR="002365E6" w:rsidRPr="00E51C9D" w:rsidRDefault="002365E6" w:rsidP="00617F7E">
            <w:pPr>
              <w:pStyle w:val="aff1"/>
              <w:tabs>
                <w:tab w:val="left" w:pos="2160"/>
              </w:tabs>
              <w:ind w:firstLine="0"/>
              <w:jc w:val="center"/>
              <w:rPr>
                <w:color w:val="auto"/>
              </w:rPr>
            </w:pPr>
            <w:r w:rsidRPr="00E51C9D">
              <w:rPr>
                <w:color w:val="auto"/>
              </w:rPr>
              <w:t>300/</w:t>
            </w:r>
          </w:p>
          <w:p w:rsidR="002365E6" w:rsidRPr="00E51C9D" w:rsidRDefault="002365E6" w:rsidP="00617F7E">
            <w:pPr>
              <w:pStyle w:val="aff1"/>
              <w:tabs>
                <w:tab w:val="left" w:pos="2160"/>
              </w:tabs>
              <w:ind w:firstLine="0"/>
              <w:jc w:val="center"/>
              <w:rPr>
                <w:color w:val="auto"/>
              </w:rPr>
            </w:pPr>
            <w:r w:rsidRPr="00E51C9D">
              <w:rPr>
                <w:color w:val="auto"/>
              </w:rPr>
              <w:t>100000</w:t>
            </w:r>
          </w:p>
          <w:p w:rsidR="002365E6" w:rsidRPr="00E51C9D" w:rsidRDefault="002365E6" w:rsidP="00617F7E">
            <w:pPr>
              <w:pStyle w:val="aff1"/>
              <w:tabs>
                <w:tab w:val="left" w:pos="2160"/>
              </w:tabs>
              <w:ind w:firstLine="0"/>
              <w:jc w:val="center"/>
              <w:rPr>
                <w:color w:val="auto"/>
              </w:rPr>
            </w:pPr>
            <w:r w:rsidRPr="00E51C9D">
              <w:rPr>
                <w:color w:val="auto"/>
              </w:rPr>
              <w:t>кв.м</w:t>
            </w:r>
          </w:p>
        </w:tc>
        <w:tc>
          <w:tcPr>
            <w:tcW w:w="850" w:type="dxa"/>
          </w:tcPr>
          <w:p w:rsidR="002365E6" w:rsidRPr="00E51C9D" w:rsidRDefault="002365E6" w:rsidP="00617F7E">
            <w:pPr>
              <w:pStyle w:val="aff1"/>
              <w:tabs>
                <w:tab w:val="left" w:pos="2160"/>
              </w:tabs>
              <w:ind w:firstLine="0"/>
              <w:jc w:val="center"/>
              <w:rPr>
                <w:color w:val="auto"/>
              </w:rPr>
            </w:pPr>
            <w:r w:rsidRPr="00E51C9D">
              <w:rPr>
                <w:color w:val="auto"/>
              </w:rPr>
              <w:t>10 м</w:t>
            </w:r>
          </w:p>
        </w:tc>
        <w:tc>
          <w:tcPr>
            <w:tcW w:w="1084" w:type="dxa"/>
          </w:tcPr>
          <w:p w:rsidR="002365E6" w:rsidRPr="00E51C9D" w:rsidRDefault="002365E6" w:rsidP="00617F7E">
            <w:pPr>
              <w:pStyle w:val="aff1"/>
              <w:tabs>
                <w:tab w:val="left" w:pos="2160"/>
              </w:tabs>
              <w:ind w:firstLine="0"/>
              <w:jc w:val="center"/>
              <w:rPr>
                <w:color w:val="auto"/>
              </w:rPr>
            </w:pPr>
            <w:r w:rsidRPr="00E51C9D">
              <w:rPr>
                <w:color w:val="auto"/>
              </w:rPr>
              <w:t>5 м</w:t>
            </w:r>
          </w:p>
        </w:tc>
        <w:tc>
          <w:tcPr>
            <w:tcW w:w="992" w:type="dxa"/>
          </w:tcPr>
          <w:p w:rsidR="002365E6" w:rsidRPr="00E51C9D" w:rsidRDefault="002365E6" w:rsidP="00617F7E">
            <w:pPr>
              <w:pStyle w:val="ConsPlusNormal"/>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1 м</w:t>
            </w:r>
          </w:p>
        </w:tc>
        <w:tc>
          <w:tcPr>
            <w:tcW w:w="709" w:type="dxa"/>
          </w:tcPr>
          <w:p w:rsidR="002365E6" w:rsidRPr="00E51C9D" w:rsidRDefault="002365E6" w:rsidP="00617F7E">
            <w:pPr>
              <w:pStyle w:val="aff1"/>
              <w:tabs>
                <w:tab w:val="left" w:pos="2160"/>
              </w:tabs>
              <w:ind w:firstLine="0"/>
              <w:jc w:val="center"/>
              <w:rPr>
                <w:color w:val="auto"/>
              </w:rPr>
            </w:pPr>
            <w:r w:rsidRPr="00E51C9D">
              <w:rPr>
                <w:color w:val="auto"/>
              </w:rPr>
              <w:t>2</w:t>
            </w:r>
          </w:p>
        </w:tc>
        <w:tc>
          <w:tcPr>
            <w:tcW w:w="708" w:type="dxa"/>
          </w:tcPr>
          <w:p w:rsidR="002365E6" w:rsidRPr="00E51C9D" w:rsidRDefault="002365E6" w:rsidP="00617F7E">
            <w:pPr>
              <w:pStyle w:val="aff1"/>
              <w:tabs>
                <w:tab w:val="left" w:pos="2160"/>
              </w:tabs>
              <w:ind w:firstLine="0"/>
              <w:jc w:val="center"/>
              <w:rPr>
                <w:color w:val="auto"/>
              </w:rPr>
            </w:pPr>
            <w:r w:rsidRPr="00E51C9D">
              <w:rPr>
                <w:color w:val="auto"/>
              </w:rPr>
              <w:t>20</w:t>
            </w:r>
          </w:p>
        </w:tc>
        <w:tc>
          <w:tcPr>
            <w:tcW w:w="939" w:type="dxa"/>
          </w:tcPr>
          <w:p w:rsidR="002365E6" w:rsidRPr="00E51C9D" w:rsidRDefault="002365E6" w:rsidP="00617F7E">
            <w:pPr>
              <w:pStyle w:val="aff1"/>
              <w:tabs>
                <w:tab w:val="left" w:pos="2160"/>
              </w:tabs>
              <w:ind w:firstLine="0"/>
              <w:jc w:val="center"/>
              <w:rPr>
                <w:color w:val="auto"/>
              </w:rPr>
            </w:pPr>
            <w:r w:rsidRPr="00E51C9D">
              <w:rPr>
                <w:color w:val="auto"/>
              </w:rPr>
              <w:t>50%</w:t>
            </w:r>
          </w:p>
        </w:tc>
      </w:tr>
      <w:tr w:rsidR="002365E6" w:rsidRPr="00E51C9D" w:rsidTr="00617F7E">
        <w:trPr>
          <w:cantSplit/>
          <w:trHeight w:val="843"/>
          <w:jc w:val="center"/>
        </w:trPr>
        <w:tc>
          <w:tcPr>
            <w:tcW w:w="2427" w:type="dxa"/>
            <w:shd w:val="clear" w:color="auto" w:fill="auto"/>
          </w:tcPr>
          <w:p w:rsidR="002365E6" w:rsidRPr="00E51C9D" w:rsidRDefault="002365E6" w:rsidP="00617F7E">
            <w:pPr>
              <w:widowControl w:val="0"/>
              <w:tabs>
                <w:tab w:val="left" w:pos="2160"/>
              </w:tabs>
              <w:ind w:firstLine="0"/>
              <w:rPr>
                <w:rFonts w:ascii="Times New Roman" w:hAnsi="Times New Roman" w:cs="Times New Roman"/>
                <w:sz w:val="24"/>
                <w:szCs w:val="24"/>
              </w:rPr>
            </w:pPr>
            <w:r w:rsidRPr="00E51C9D">
              <w:rPr>
                <w:rFonts w:ascii="Times New Roman" w:hAnsi="Times New Roman" w:cs="Times New Roman"/>
                <w:sz w:val="24"/>
                <w:szCs w:val="24"/>
              </w:rPr>
              <w:t>Питомники</w:t>
            </w:r>
          </w:p>
        </w:tc>
        <w:tc>
          <w:tcPr>
            <w:tcW w:w="851" w:type="dxa"/>
            <w:shd w:val="clear" w:color="auto" w:fill="auto"/>
          </w:tcPr>
          <w:p w:rsidR="002365E6" w:rsidRPr="00E51C9D" w:rsidRDefault="002365E6" w:rsidP="002365E6">
            <w:pPr>
              <w:widowControl w:val="0"/>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1.17</w:t>
            </w:r>
          </w:p>
        </w:tc>
        <w:tc>
          <w:tcPr>
            <w:tcW w:w="992" w:type="dxa"/>
          </w:tcPr>
          <w:p w:rsidR="002365E6" w:rsidRPr="00E51C9D" w:rsidRDefault="002365E6" w:rsidP="00617F7E">
            <w:pPr>
              <w:pStyle w:val="aff1"/>
              <w:tabs>
                <w:tab w:val="left" w:pos="2160"/>
              </w:tabs>
              <w:ind w:firstLine="0"/>
              <w:jc w:val="center"/>
              <w:rPr>
                <w:color w:val="auto"/>
              </w:rPr>
            </w:pPr>
            <w:r w:rsidRPr="00E51C9D">
              <w:rPr>
                <w:color w:val="auto"/>
              </w:rPr>
              <w:t>1000/</w:t>
            </w:r>
          </w:p>
          <w:p w:rsidR="002365E6" w:rsidRPr="00E51C9D" w:rsidRDefault="002365E6" w:rsidP="00617F7E">
            <w:pPr>
              <w:pStyle w:val="aff1"/>
              <w:tabs>
                <w:tab w:val="left" w:pos="2160"/>
              </w:tabs>
              <w:ind w:firstLine="0"/>
              <w:jc w:val="center"/>
              <w:rPr>
                <w:color w:val="auto"/>
              </w:rPr>
            </w:pPr>
            <w:r w:rsidRPr="00E51C9D">
              <w:rPr>
                <w:color w:val="auto"/>
              </w:rPr>
              <w:t>250000</w:t>
            </w:r>
          </w:p>
          <w:p w:rsidR="002365E6" w:rsidRPr="00E51C9D" w:rsidRDefault="002365E6" w:rsidP="00617F7E">
            <w:pPr>
              <w:pStyle w:val="aff1"/>
              <w:tabs>
                <w:tab w:val="left" w:pos="2160"/>
              </w:tabs>
              <w:ind w:firstLine="0"/>
              <w:jc w:val="center"/>
              <w:rPr>
                <w:color w:val="auto"/>
              </w:rPr>
            </w:pPr>
            <w:r w:rsidRPr="00E51C9D">
              <w:rPr>
                <w:color w:val="auto"/>
              </w:rPr>
              <w:t>кв.м</w:t>
            </w:r>
          </w:p>
        </w:tc>
        <w:tc>
          <w:tcPr>
            <w:tcW w:w="850" w:type="dxa"/>
          </w:tcPr>
          <w:p w:rsidR="002365E6" w:rsidRPr="00E51C9D" w:rsidRDefault="002365E6" w:rsidP="00617F7E">
            <w:pPr>
              <w:pStyle w:val="aff1"/>
              <w:tabs>
                <w:tab w:val="left" w:pos="2160"/>
              </w:tabs>
              <w:ind w:firstLine="0"/>
              <w:jc w:val="center"/>
              <w:rPr>
                <w:color w:val="auto"/>
              </w:rPr>
            </w:pPr>
            <w:r w:rsidRPr="00E51C9D">
              <w:rPr>
                <w:color w:val="auto"/>
              </w:rPr>
              <w:t>20 м</w:t>
            </w:r>
          </w:p>
        </w:tc>
        <w:tc>
          <w:tcPr>
            <w:tcW w:w="1084" w:type="dxa"/>
          </w:tcPr>
          <w:p w:rsidR="002365E6" w:rsidRPr="00E51C9D" w:rsidRDefault="002365E6" w:rsidP="00617F7E">
            <w:pPr>
              <w:pStyle w:val="aff1"/>
              <w:tabs>
                <w:tab w:val="left" w:pos="2160"/>
              </w:tabs>
              <w:ind w:firstLine="0"/>
              <w:jc w:val="center"/>
              <w:rPr>
                <w:color w:val="auto"/>
              </w:rPr>
            </w:pPr>
            <w:r w:rsidRPr="00E51C9D">
              <w:rPr>
                <w:color w:val="auto"/>
              </w:rPr>
              <w:t>10 м</w:t>
            </w:r>
          </w:p>
        </w:tc>
        <w:tc>
          <w:tcPr>
            <w:tcW w:w="992" w:type="dxa"/>
          </w:tcPr>
          <w:p w:rsidR="002365E6" w:rsidRPr="00E51C9D" w:rsidRDefault="002365E6" w:rsidP="00617F7E">
            <w:pPr>
              <w:pStyle w:val="ConsPlusNormal"/>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5 м</w:t>
            </w:r>
          </w:p>
        </w:tc>
        <w:tc>
          <w:tcPr>
            <w:tcW w:w="709" w:type="dxa"/>
          </w:tcPr>
          <w:p w:rsidR="002365E6" w:rsidRPr="00E51C9D" w:rsidRDefault="002365E6" w:rsidP="00617F7E">
            <w:pPr>
              <w:pStyle w:val="aff1"/>
              <w:tabs>
                <w:tab w:val="left" w:pos="2160"/>
              </w:tabs>
              <w:ind w:firstLine="0"/>
              <w:jc w:val="center"/>
              <w:rPr>
                <w:color w:val="auto"/>
              </w:rPr>
            </w:pPr>
            <w:r w:rsidRPr="00E51C9D">
              <w:rPr>
                <w:color w:val="auto"/>
              </w:rPr>
              <w:t>1</w:t>
            </w:r>
          </w:p>
        </w:tc>
        <w:tc>
          <w:tcPr>
            <w:tcW w:w="708" w:type="dxa"/>
          </w:tcPr>
          <w:p w:rsidR="002365E6" w:rsidRPr="00E51C9D" w:rsidRDefault="002365E6" w:rsidP="00617F7E">
            <w:pPr>
              <w:pStyle w:val="aff1"/>
              <w:tabs>
                <w:tab w:val="left" w:pos="2160"/>
              </w:tabs>
              <w:ind w:firstLine="0"/>
              <w:jc w:val="center"/>
              <w:rPr>
                <w:color w:val="auto"/>
              </w:rPr>
            </w:pPr>
            <w:r w:rsidRPr="00E51C9D">
              <w:rPr>
                <w:color w:val="auto"/>
              </w:rPr>
              <w:t>6</w:t>
            </w:r>
          </w:p>
        </w:tc>
        <w:tc>
          <w:tcPr>
            <w:tcW w:w="939" w:type="dxa"/>
          </w:tcPr>
          <w:p w:rsidR="002365E6" w:rsidRPr="00E51C9D" w:rsidRDefault="002365E6" w:rsidP="00617F7E">
            <w:pPr>
              <w:pStyle w:val="aff1"/>
              <w:tabs>
                <w:tab w:val="left" w:pos="2160"/>
              </w:tabs>
              <w:ind w:firstLine="0"/>
              <w:jc w:val="center"/>
              <w:rPr>
                <w:color w:val="auto"/>
              </w:rPr>
            </w:pPr>
            <w:r w:rsidRPr="00E51C9D">
              <w:rPr>
                <w:color w:val="auto"/>
              </w:rPr>
              <w:t>60%</w:t>
            </w:r>
          </w:p>
        </w:tc>
      </w:tr>
      <w:tr w:rsidR="002365E6" w:rsidRPr="00E51C9D" w:rsidTr="00617F7E">
        <w:trPr>
          <w:cantSplit/>
          <w:trHeight w:val="843"/>
          <w:jc w:val="center"/>
        </w:trPr>
        <w:tc>
          <w:tcPr>
            <w:tcW w:w="2427" w:type="dxa"/>
            <w:shd w:val="clear" w:color="auto" w:fill="auto"/>
          </w:tcPr>
          <w:p w:rsidR="002365E6" w:rsidRPr="00E51C9D" w:rsidRDefault="002365E6" w:rsidP="00617F7E">
            <w:pPr>
              <w:widowControl w:val="0"/>
              <w:tabs>
                <w:tab w:val="left" w:pos="2160"/>
              </w:tabs>
              <w:ind w:firstLine="0"/>
              <w:rPr>
                <w:rFonts w:ascii="Times New Roman" w:hAnsi="Times New Roman" w:cs="Times New Roman"/>
                <w:sz w:val="24"/>
                <w:szCs w:val="24"/>
              </w:rPr>
            </w:pPr>
            <w:r w:rsidRPr="00E51C9D">
              <w:rPr>
                <w:rFonts w:ascii="Times New Roman" w:hAnsi="Times New Roman" w:cs="Times New Roman"/>
                <w:sz w:val="24"/>
                <w:szCs w:val="24"/>
              </w:rPr>
              <w:t>Обеспечение сельскохозяйственного производства</w:t>
            </w:r>
          </w:p>
        </w:tc>
        <w:tc>
          <w:tcPr>
            <w:tcW w:w="851" w:type="dxa"/>
            <w:shd w:val="clear" w:color="auto" w:fill="auto"/>
          </w:tcPr>
          <w:p w:rsidR="002365E6" w:rsidRPr="00E51C9D" w:rsidRDefault="002365E6" w:rsidP="002365E6">
            <w:pPr>
              <w:widowControl w:val="0"/>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1.18</w:t>
            </w:r>
          </w:p>
        </w:tc>
        <w:tc>
          <w:tcPr>
            <w:tcW w:w="992" w:type="dxa"/>
          </w:tcPr>
          <w:p w:rsidR="002365E6" w:rsidRPr="00E51C9D" w:rsidRDefault="002365E6" w:rsidP="00617F7E">
            <w:pPr>
              <w:pStyle w:val="aff1"/>
              <w:tabs>
                <w:tab w:val="left" w:pos="2160"/>
              </w:tabs>
              <w:ind w:firstLine="0"/>
              <w:jc w:val="center"/>
              <w:rPr>
                <w:color w:val="auto"/>
              </w:rPr>
            </w:pPr>
            <w:r w:rsidRPr="00E51C9D">
              <w:rPr>
                <w:color w:val="auto"/>
              </w:rPr>
              <w:t>300/</w:t>
            </w:r>
          </w:p>
          <w:p w:rsidR="002365E6" w:rsidRPr="00E51C9D" w:rsidRDefault="002365E6" w:rsidP="00617F7E">
            <w:pPr>
              <w:pStyle w:val="aff1"/>
              <w:tabs>
                <w:tab w:val="left" w:pos="2160"/>
              </w:tabs>
              <w:ind w:firstLine="0"/>
              <w:jc w:val="center"/>
              <w:rPr>
                <w:color w:val="auto"/>
              </w:rPr>
            </w:pPr>
            <w:r w:rsidRPr="00E51C9D">
              <w:rPr>
                <w:color w:val="auto"/>
              </w:rPr>
              <w:t>100000</w:t>
            </w:r>
          </w:p>
          <w:p w:rsidR="002365E6" w:rsidRPr="00E51C9D" w:rsidRDefault="002365E6" w:rsidP="00617F7E">
            <w:pPr>
              <w:pStyle w:val="aff1"/>
              <w:tabs>
                <w:tab w:val="left" w:pos="2160"/>
              </w:tabs>
              <w:ind w:firstLine="0"/>
              <w:jc w:val="center"/>
              <w:rPr>
                <w:color w:val="auto"/>
              </w:rPr>
            </w:pPr>
            <w:r w:rsidRPr="00E51C9D">
              <w:rPr>
                <w:color w:val="auto"/>
              </w:rPr>
              <w:t>кв.м</w:t>
            </w:r>
          </w:p>
        </w:tc>
        <w:tc>
          <w:tcPr>
            <w:tcW w:w="850" w:type="dxa"/>
          </w:tcPr>
          <w:p w:rsidR="002365E6" w:rsidRPr="00E51C9D" w:rsidRDefault="002365E6" w:rsidP="00617F7E">
            <w:pPr>
              <w:pStyle w:val="aff1"/>
              <w:tabs>
                <w:tab w:val="left" w:pos="2160"/>
              </w:tabs>
              <w:ind w:firstLine="0"/>
              <w:jc w:val="center"/>
              <w:rPr>
                <w:color w:val="auto"/>
              </w:rPr>
            </w:pPr>
            <w:r w:rsidRPr="00E51C9D">
              <w:rPr>
                <w:color w:val="auto"/>
              </w:rPr>
              <w:t>10 м</w:t>
            </w:r>
          </w:p>
        </w:tc>
        <w:tc>
          <w:tcPr>
            <w:tcW w:w="1084" w:type="dxa"/>
          </w:tcPr>
          <w:p w:rsidR="002365E6" w:rsidRPr="00E51C9D" w:rsidRDefault="002365E6" w:rsidP="00617F7E">
            <w:pPr>
              <w:pStyle w:val="aff1"/>
              <w:tabs>
                <w:tab w:val="left" w:pos="2160"/>
              </w:tabs>
              <w:ind w:firstLine="0"/>
              <w:jc w:val="center"/>
              <w:rPr>
                <w:color w:val="auto"/>
              </w:rPr>
            </w:pPr>
            <w:r w:rsidRPr="00E51C9D">
              <w:rPr>
                <w:color w:val="auto"/>
              </w:rPr>
              <w:t>10 м</w:t>
            </w:r>
          </w:p>
        </w:tc>
        <w:tc>
          <w:tcPr>
            <w:tcW w:w="992" w:type="dxa"/>
          </w:tcPr>
          <w:p w:rsidR="002365E6" w:rsidRPr="00E51C9D" w:rsidRDefault="002365E6" w:rsidP="00617F7E">
            <w:pPr>
              <w:pStyle w:val="ConsPlusNormal"/>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1 м</w:t>
            </w:r>
          </w:p>
        </w:tc>
        <w:tc>
          <w:tcPr>
            <w:tcW w:w="709" w:type="dxa"/>
          </w:tcPr>
          <w:p w:rsidR="002365E6" w:rsidRPr="00E51C9D" w:rsidRDefault="002365E6" w:rsidP="00617F7E">
            <w:pPr>
              <w:pStyle w:val="aff1"/>
              <w:tabs>
                <w:tab w:val="left" w:pos="2160"/>
              </w:tabs>
              <w:ind w:firstLine="0"/>
              <w:jc w:val="center"/>
              <w:rPr>
                <w:color w:val="auto"/>
              </w:rPr>
            </w:pPr>
            <w:r w:rsidRPr="00E51C9D">
              <w:rPr>
                <w:color w:val="auto"/>
              </w:rPr>
              <w:t>1</w:t>
            </w:r>
          </w:p>
        </w:tc>
        <w:tc>
          <w:tcPr>
            <w:tcW w:w="708" w:type="dxa"/>
          </w:tcPr>
          <w:p w:rsidR="002365E6" w:rsidRPr="00E51C9D" w:rsidRDefault="002365E6" w:rsidP="00617F7E">
            <w:pPr>
              <w:pStyle w:val="aff1"/>
              <w:tabs>
                <w:tab w:val="left" w:pos="2160"/>
              </w:tabs>
              <w:ind w:firstLine="0"/>
              <w:jc w:val="center"/>
              <w:rPr>
                <w:color w:val="auto"/>
              </w:rPr>
            </w:pPr>
            <w:r w:rsidRPr="00E51C9D">
              <w:rPr>
                <w:color w:val="auto"/>
              </w:rPr>
              <w:t>15</w:t>
            </w:r>
          </w:p>
        </w:tc>
        <w:tc>
          <w:tcPr>
            <w:tcW w:w="939" w:type="dxa"/>
          </w:tcPr>
          <w:p w:rsidR="002365E6" w:rsidRPr="00E51C9D" w:rsidRDefault="002365E6" w:rsidP="00617F7E">
            <w:pPr>
              <w:pStyle w:val="aff1"/>
              <w:tabs>
                <w:tab w:val="left" w:pos="2160"/>
              </w:tabs>
              <w:ind w:firstLine="0"/>
              <w:jc w:val="center"/>
              <w:rPr>
                <w:color w:val="auto"/>
              </w:rPr>
            </w:pPr>
            <w:r w:rsidRPr="00E51C9D">
              <w:rPr>
                <w:color w:val="auto"/>
              </w:rPr>
              <w:t>60%</w:t>
            </w:r>
          </w:p>
        </w:tc>
      </w:tr>
      <w:tr w:rsidR="002365E6" w:rsidRPr="00E51C9D" w:rsidTr="00F862DE">
        <w:trPr>
          <w:cantSplit/>
          <w:trHeight w:val="1288"/>
          <w:jc w:val="center"/>
        </w:trPr>
        <w:tc>
          <w:tcPr>
            <w:tcW w:w="2427" w:type="dxa"/>
            <w:shd w:val="clear" w:color="auto" w:fill="auto"/>
          </w:tcPr>
          <w:p w:rsidR="002365E6" w:rsidRPr="00E51C9D" w:rsidRDefault="002365E6" w:rsidP="00673E8F">
            <w:pPr>
              <w:pStyle w:val="ConsPlusNormal"/>
              <w:ind w:hanging="15"/>
              <w:rPr>
                <w:rFonts w:ascii="Times New Roman" w:hAnsi="Times New Roman" w:cs="Times New Roman"/>
                <w:sz w:val="24"/>
                <w:szCs w:val="24"/>
              </w:rPr>
            </w:pPr>
            <w:r w:rsidRPr="00E51C9D">
              <w:rPr>
                <w:rFonts w:ascii="Times New Roman" w:hAnsi="Times New Roman" w:cs="Times New Roman"/>
                <w:sz w:val="24"/>
                <w:szCs w:val="24"/>
              </w:rPr>
              <w:t>Предоставление коммунальных услуг</w:t>
            </w:r>
          </w:p>
        </w:tc>
        <w:tc>
          <w:tcPr>
            <w:tcW w:w="851" w:type="dxa"/>
            <w:shd w:val="clear" w:color="auto" w:fill="auto"/>
          </w:tcPr>
          <w:p w:rsidR="002365E6" w:rsidRPr="00E51C9D" w:rsidRDefault="002365E6" w:rsidP="00673E8F">
            <w:pPr>
              <w:widowControl w:val="0"/>
              <w:ind w:hanging="15"/>
              <w:jc w:val="center"/>
              <w:rPr>
                <w:rFonts w:ascii="Times New Roman" w:hAnsi="Times New Roman" w:cs="Times New Roman"/>
                <w:sz w:val="24"/>
                <w:szCs w:val="24"/>
              </w:rPr>
            </w:pPr>
            <w:r w:rsidRPr="00E51C9D">
              <w:rPr>
                <w:rFonts w:ascii="Times New Roman" w:hAnsi="Times New Roman" w:cs="Times New Roman"/>
                <w:sz w:val="24"/>
                <w:szCs w:val="24"/>
              </w:rPr>
              <w:t>3.1.1</w:t>
            </w:r>
          </w:p>
        </w:tc>
        <w:tc>
          <w:tcPr>
            <w:tcW w:w="992" w:type="dxa"/>
          </w:tcPr>
          <w:p w:rsidR="002365E6" w:rsidRPr="00E51C9D" w:rsidRDefault="002365E6" w:rsidP="002946D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p w:rsidR="002365E6" w:rsidRPr="00E51C9D" w:rsidRDefault="002365E6" w:rsidP="002946D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15000</w:t>
            </w:r>
          </w:p>
          <w:p w:rsidR="002365E6" w:rsidRPr="00E51C9D" w:rsidRDefault="002365E6" w:rsidP="002946DF">
            <w:pPr>
              <w:pStyle w:val="aff1"/>
              <w:ind w:firstLine="0"/>
              <w:jc w:val="center"/>
              <w:rPr>
                <w:color w:val="auto"/>
              </w:rPr>
            </w:pPr>
            <w:r w:rsidRPr="00E51C9D">
              <w:rPr>
                <w:color w:val="auto"/>
              </w:rPr>
              <w:t>кв.м</w:t>
            </w:r>
          </w:p>
        </w:tc>
        <w:tc>
          <w:tcPr>
            <w:tcW w:w="5282" w:type="dxa"/>
            <w:gridSpan w:val="6"/>
          </w:tcPr>
          <w:p w:rsidR="002365E6" w:rsidRPr="00E51C9D" w:rsidRDefault="002365E6" w:rsidP="002946DF">
            <w:pPr>
              <w:pStyle w:val="aff1"/>
              <w:ind w:firstLine="0"/>
              <w:jc w:val="center"/>
              <w:rPr>
                <w:color w:val="auto"/>
              </w:rPr>
            </w:pPr>
            <w:r w:rsidRPr="00E51C9D">
              <w:rPr>
                <w:color w:val="auto"/>
              </w:rPr>
              <w:t>Для линейных, головных и сопутствующих объектов инженерной инфраструктуры определяются в соответствии с техническими и санитарными нормами</w:t>
            </w:r>
          </w:p>
        </w:tc>
      </w:tr>
      <w:tr w:rsidR="002365E6" w:rsidRPr="00E51C9D" w:rsidTr="00617F7E">
        <w:trPr>
          <w:cantSplit/>
          <w:trHeight w:val="411"/>
          <w:jc w:val="center"/>
        </w:trPr>
        <w:tc>
          <w:tcPr>
            <w:tcW w:w="2427" w:type="dxa"/>
            <w:shd w:val="clear" w:color="auto" w:fill="auto"/>
          </w:tcPr>
          <w:p w:rsidR="002365E6" w:rsidRPr="00E51C9D" w:rsidRDefault="002365E6" w:rsidP="00673E8F">
            <w:pPr>
              <w:pStyle w:val="aff1"/>
              <w:ind w:hanging="21"/>
              <w:rPr>
                <w:color w:val="auto"/>
              </w:rPr>
            </w:pPr>
            <w:r w:rsidRPr="00E51C9D">
              <w:rPr>
                <w:color w:val="auto"/>
              </w:rPr>
              <w:lastRenderedPageBreak/>
              <w:t>Благоустройство территории</w:t>
            </w:r>
          </w:p>
        </w:tc>
        <w:tc>
          <w:tcPr>
            <w:tcW w:w="851" w:type="dxa"/>
            <w:shd w:val="clear" w:color="auto" w:fill="auto"/>
          </w:tcPr>
          <w:p w:rsidR="002365E6" w:rsidRPr="00E51C9D" w:rsidRDefault="002365E6" w:rsidP="002365E6">
            <w:pPr>
              <w:pStyle w:val="aff1"/>
              <w:ind w:hanging="21"/>
              <w:jc w:val="center"/>
              <w:rPr>
                <w:color w:val="auto"/>
              </w:rPr>
            </w:pPr>
            <w:r w:rsidRPr="00E51C9D">
              <w:rPr>
                <w:color w:val="auto"/>
              </w:rPr>
              <w:t>12.0.2</w:t>
            </w:r>
          </w:p>
        </w:tc>
        <w:tc>
          <w:tcPr>
            <w:tcW w:w="6274" w:type="dxa"/>
            <w:gridSpan w:val="7"/>
          </w:tcPr>
          <w:p w:rsidR="002365E6" w:rsidRPr="00E51C9D" w:rsidRDefault="002365E6" w:rsidP="00617F7E">
            <w:pPr>
              <w:pStyle w:val="aff1"/>
              <w:tabs>
                <w:tab w:val="left" w:pos="2160"/>
              </w:tabs>
              <w:ind w:firstLine="0"/>
              <w:rPr>
                <w:color w:val="auto"/>
              </w:rPr>
            </w:pPr>
            <w:r w:rsidRPr="00E51C9D">
              <w:rPr>
                <w:color w:val="auto"/>
              </w:rPr>
              <w:t>Не подлежат установлению</w:t>
            </w:r>
          </w:p>
        </w:tc>
      </w:tr>
    </w:tbl>
    <w:p w:rsidR="00617F7E" w:rsidRPr="00E51C9D" w:rsidRDefault="00617F7E" w:rsidP="00617F7E">
      <w:pPr>
        <w:ind w:firstLine="426"/>
        <w:rPr>
          <w:rFonts w:ascii="Times New Roman" w:eastAsia="SimSun" w:hAnsi="Times New Roman" w:cs="Times New Roman"/>
          <w:sz w:val="24"/>
          <w:szCs w:val="24"/>
          <w:lang w:eastAsia="zh-CN"/>
        </w:rPr>
      </w:pPr>
    </w:p>
    <w:p w:rsidR="00617F7E" w:rsidRPr="00E51C9D" w:rsidRDefault="00617F7E" w:rsidP="00617F7E">
      <w:pPr>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3.2) Условно разрешенные виды использования земельных участков и объектов капитального строительства: </w:t>
      </w:r>
    </w:p>
    <w:tbl>
      <w:tblPr>
        <w:tblW w:w="949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86"/>
        <w:gridCol w:w="779"/>
        <w:gridCol w:w="993"/>
        <w:gridCol w:w="851"/>
        <w:gridCol w:w="1170"/>
        <w:gridCol w:w="851"/>
        <w:gridCol w:w="708"/>
        <w:gridCol w:w="709"/>
        <w:gridCol w:w="851"/>
      </w:tblGrid>
      <w:tr w:rsidR="00617F7E" w:rsidRPr="00E51C9D" w:rsidTr="00617F7E">
        <w:trPr>
          <w:cantSplit/>
          <w:trHeight w:val="725"/>
          <w:jc w:val="center"/>
        </w:trPr>
        <w:tc>
          <w:tcPr>
            <w:tcW w:w="2586" w:type="dxa"/>
            <w:vMerge w:val="restart"/>
            <w:shd w:val="clear" w:color="auto" w:fill="auto"/>
            <w:vAlign w:val="center"/>
          </w:tcPr>
          <w:p w:rsidR="00617F7E" w:rsidRPr="00E51C9D" w:rsidRDefault="00617F7E" w:rsidP="00617F7E">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779" w:type="dxa"/>
            <w:vMerge w:val="restart"/>
            <w:shd w:val="clear" w:color="auto" w:fill="auto"/>
            <w:vAlign w:val="center"/>
          </w:tcPr>
          <w:p w:rsidR="00617F7E" w:rsidRPr="00E51C9D" w:rsidRDefault="00617F7E" w:rsidP="00617F7E">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133" w:type="dxa"/>
            <w:gridSpan w:val="7"/>
            <w:vAlign w:val="center"/>
          </w:tcPr>
          <w:p w:rsidR="00617F7E" w:rsidRPr="00E51C9D" w:rsidRDefault="00617F7E" w:rsidP="00617F7E">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617F7E" w:rsidRPr="00E51C9D" w:rsidTr="00617F7E">
        <w:trPr>
          <w:cantSplit/>
          <w:trHeight w:val="4528"/>
          <w:jc w:val="center"/>
        </w:trPr>
        <w:tc>
          <w:tcPr>
            <w:tcW w:w="2586" w:type="dxa"/>
            <w:vMerge/>
            <w:shd w:val="clear" w:color="auto" w:fill="auto"/>
          </w:tcPr>
          <w:p w:rsidR="00617F7E" w:rsidRPr="00E51C9D" w:rsidRDefault="00617F7E" w:rsidP="00617F7E">
            <w:pPr>
              <w:widowControl w:val="0"/>
              <w:ind w:firstLine="0"/>
              <w:jc w:val="center"/>
              <w:rPr>
                <w:rFonts w:ascii="Times New Roman" w:eastAsia="SimSun" w:hAnsi="Times New Roman" w:cs="Times New Roman"/>
                <w:sz w:val="24"/>
                <w:szCs w:val="24"/>
                <w:lang w:eastAsia="zh-CN"/>
              </w:rPr>
            </w:pPr>
          </w:p>
        </w:tc>
        <w:tc>
          <w:tcPr>
            <w:tcW w:w="779" w:type="dxa"/>
            <w:vMerge/>
            <w:shd w:val="clear" w:color="auto" w:fill="auto"/>
          </w:tcPr>
          <w:p w:rsidR="00617F7E" w:rsidRPr="00E51C9D" w:rsidRDefault="00617F7E" w:rsidP="00617F7E">
            <w:pPr>
              <w:widowControl w:val="0"/>
              <w:ind w:firstLine="0"/>
              <w:jc w:val="center"/>
              <w:rPr>
                <w:rFonts w:ascii="Times New Roman" w:eastAsia="SimSun" w:hAnsi="Times New Roman" w:cs="Times New Roman"/>
                <w:sz w:val="24"/>
                <w:szCs w:val="24"/>
                <w:lang w:eastAsia="zh-CN"/>
              </w:rPr>
            </w:pPr>
          </w:p>
        </w:tc>
        <w:tc>
          <w:tcPr>
            <w:tcW w:w="993" w:type="dxa"/>
            <w:textDirection w:val="btLr"/>
            <w:vAlign w:val="center"/>
          </w:tcPr>
          <w:p w:rsidR="00617F7E" w:rsidRPr="00E51C9D" w:rsidRDefault="00617F7E" w:rsidP="00617F7E">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51" w:type="dxa"/>
            <w:textDirection w:val="btLr"/>
            <w:vAlign w:val="center"/>
          </w:tcPr>
          <w:p w:rsidR="00617F7E" w:rsidRPr="00E51C9D" w:rsidRDefault="00617F7E" w:rsidP="00617F7E">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170" w:type="dxa"/>
            <w:textDirection w:val="btLr"/>
            <w:vAlign w:val="center"/>
          </w:tcPr>
          <w:p w:rsidR="00617F7E" w:rsidRPr="00E51C9D" w:rsidRDefault="00617F7E" w:rsidP="00617F7E">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сооружений, строений и сооружений от границы, отделяющей земельный участок от территории общего пользования  </w:t>
            </w:r>
          </w:p>
        </w:tc>
        <w:tc>
          <w:tcPr>
            <w:tcW w:w="851" w:type="dxa"/>
            <w:textDirection w:val="btLr"/>
            <w:vAlign w:val="center"/>
          </w:tcPr>
          <w:p w:rsidR="00617F7E" w:rsidRPr="00E51C9D" w:rsidRDefault="00617F7E" w:rsidP="00617F7E">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 смежных земельных участков</w:t>
            </w:r>
          </w:p>
        </w:tc>
        <w:tc>
          <w:tcPr>
            <w:tcW w:w="708" w:type="dxa"/>
            <w:textDirection w:val="btLr"/>
            <w:vAlign w:val="center"/>
          </w:tcPr>
          <w:p w:rsidR="00617F7E" w:rsidRPr="00E51C9D" w:rsidRDefault="00617F7E" w:rsidP="00617F7E">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709" w:type="dxa"/>
            <w:textDirection w:val="btLr"/>
            <w:vAlign w:val="center"/>
          </w:tcPr>
          <w:p w:rsidR="00617F7E" w:rsidRPr="00E51C9D" w:rsidRDefault="00617F7E" w:rsidP="00617F7E">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851" w:type="dxa"/>
            <w:textDirection w:val="btLr"/>
            <w:vAlign w:val="center"/>
          </w:tcPr>
          <w:p w:rsidR="00617F7E" w:rsidRPr="00E51C9D" w:rsidRDefault="00617F7E" w:rsidP="00617F7E">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617F7E" w:rsidRPr="00E51C9D" w:rsidTr="00617F7E">
        <w:trPr>
          <w:cantSplit/>
          <w:trHeight w:val="237"/>
          <w:jc w:val="center"/>
        </w:trPr>
        <w:tc>
          <w:tcPr>
            <w:tcW w:w="2586" w:type="dxa"/>
            <w:shd w:val="clear" w:color="auto" w:fill="auto"/>
            <w:vAlign w:val="center"/>
          </w:tcPr>
          <w:p w:rsidR="00617F7E" w:rsidRPr="00E51C9D" w:rsidRDefault="00617F7E" w:rsidP="00617F7E">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779" w:type="dxa"/>
            <w:shd w:val="clear" w:color="auto" w:fill="auto"/>
            <w:vAlign w:val="center"/>
          </w:tcPr>
          <w:p w:rsidR="00617F7E" w:rsidRPr="00E51C9D" w:rsidRDefault="00617F7E" w:rsidP="00617F7E">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993" w:type="dxa"/>
            <w:vAlign w:val="center"/>
          </w:tcPr>
          <w:p w:rsidR="00617F7E" w:rsidRPr="00E51C9D" w:rsidRDefault="00617F7E" w:rsidP="00617F7E">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1" w:type="dxa"/>
            <w:vAlign w:val="center"/>
          </w:tcPr>
          <w:p w:rsidR="00617F7E" w:rsidRPr="00E51C9D" w:rsidRDefault="00617F7E" w:rsidP="00617F7E">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170" w:type="dxa"/>
            <w:vAlign w:val="center"/>
          </w:tcPr>
          <w:p w:rsidR="00617F7E" w:rsidRPr="00E51C9D" w:rsidRDefault="00617F7E" w:rsidP="00617F7E">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851" w:type="dxa"/>
            <w:vAlign w:val="center"/>
          </w:tcPr>
          <w:p w:rsidR="00617F7E" w:rsidRPr="00E51C9D" w:rsidRDefault="00617F7E" w:rsidP="00617F7E">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708" w:type="dxa"/>
            <w:vAlign w:val="center"/>
          </w:tcPr>
          <w:p w:rsidR="00617F7E" w:rsidRPr="00E51C9D" w:rsidRDefault="00617F7E" w:rsidP="00617F7E">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709" w:type="dxa"/>
            <w:vAlign w:val="center"/>
          </w:tcPr>
          <w:p w:rsidR="00617F7E" w:rsidRPr="00E51C9D" w:rsidRDefault="00617F7E" w:rsidP="00617F7E">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851" w:type="dxa"/>
            <w:vAlign w:val="center"/>
          </w:tcPr>
          <w:p w:rsidR="00617F7E" w:rsidRPr="00E51C9D" w:rsidRDefault="00617F7E" w:rsidP="00617F7E">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6938B4" w:rsidRPr="00E51C9D" w:rsidTr="00617F7E">
        <w:trPr>
          <w:trHeight w:val="20"/>
          <w:jc w:val="center"/>
        </w:trPr>
        <w:tc>
          <w:tcPr>
            <w:tcW w:w="2586" w:type="dxa"/>
            <w:shd w:val="clear" w:color="auto" w:fill="auto"/>
          </w:tcPr>
          <w:p w:rsidR="006938B4" w:rsidRPr="00E51C9D" w:rsidRDefault="006938B4" w:rsidP="00617F7E">
            <w:pPr>
              <w:pStyle w:val="aff1"/>
              <w:ind w:firstLine="0"/>
              <w:rPr>
                <w:color w:val="auto"/>
              </w:rPr>
            </w:pPr>
            <w:r w:rsidRPr="00E51C9D">
              <w:rPr>
                <w:color w:val="auto"/>
              </w:rPr>
              <w:t>Воздушный транспорт</w:t>
            </w:r>
          </w:p>
        </w:tc>
        <w:tc>
          <w:tcPr>
            <w:tcW w:w="779" w:type="dxa"/>
            <w:shd w:val="clear" w:color="auto" w:fill="auto"/>
          </w:tcPr>
          <w:p w:rsidR="006938B4" w:rsidRPr="00E51C9D" w:rsidRDefault="006938B4" w:rsidP="00617F7E">
            <w:pPr>
              <w:pStyle w:val="aff1"/>
              <w:ind w:firstLine="0"/>
              <w:jc w:val="center"/>
              <w:rPr>
                <w:color w:val="auto"/>
              </w:rPr>
            </w:pPr>
            <w:r w:rsidRPr="00E51C9D">
              <w:rPr>
                <w:color w:val="auto"/>
              </w:rPr>
              <w:t>7.4</w:t>
            </w:r>
          </w:p>
        </w:tc>
        <w:tc>
          <w:tcPr>
            <w:tcW w:w="993" w:type="dxa"/>
          </w:tcPr>
          <w:p w:rsidR="006938B4" w:rsidRPr="00E51C9D" w:rsidRDefault="006938B4" w:rsidP="002946DF">
            <w:pPr>
              <w:pStyle w:val="aff1"/>
              <w:tabs>
                <w:tab w:val="left" w:pos="2160"/>
              </w:tabs>
              <w:ind w:firstLine="0"/>
              <w:jc w:val="center"/>
              <w:rPr>
                <w:color w:val="auto"/>
              </w:rPr>
            </w:pPr>
            <w:r w:rsidRPr="00E51C9D">
              <w:rPr>
                <w:color w:val="auto"/>
              </w:rPr>
              <w:t>1000/</w:t>
            </w:r>
          </w:p>
          <w:p w:rsidR="006938B4" w:rsidRPr="00E51C9D" w:rsidRDefault="006938B4" w:rsidP="002946DF">
            <w:pPr>
              <w:pStyle w:val="aff1"/>
              <w:tabs>
                <w:tab w:val="left" w:pos="2160"/>
              </w:tabs>
              <w:ind w:firstLine="0"/>
              <w:jc w:val="center"/>
              <w:rPr>
                <w:color w:val="auto"/>
              </w:rPr>
            </w:pPr>
            <w:r w:rsidRPr="00E51C9D">
              <w:rPr>
                <w:color w:val="auto"/>
              </w:rPr>
              <w:t>250000</w:t>
            </w:r>
          </w:p>
          <w:p w:rsidR="006938B4" w:rsidRPr="00E51C9D" w:rsidRDefault="006938B4" w:rsidP="002946DF">
            <w:pPr>
              <w:pStyle w:val="aff1"/>
              <w:tabs>
                <w:tab w:val="left" w:pos="2160"/>
              </w:tabs>
              <w:ind w:firstLine="0"/>
              <w:jc w:val="center"/>
              <w:rPr>
                <w:color w:val="auto"/>
              </w:rPr>
            </w:pPr>
            <w:r w:rsidRPr="00E51C9D">
              <w:rPr>
                <w:color w:val="auto"/>
              </w:rPr>
              <w:t>кв.м</w:t>
            </w:r>
          </w:p>
        </w:tc>
        <w:tc>
          <w:tcPr>
            <w:tcW w:w="851" w:type="dxa"/>
          </w:tcPr>
          <w:p w:rsidR="006938B4" w:rsidRPr="00E51C9D" w:rsidRDefault="006938B4" w:rsidP="002946DF">
            <w:pPr>
              <w:pStyle w:val="aff1"/>
              <w:tabs>
                <w:tab w:val="left" w:pos="2160"/>
              </w:tabs>
              <w:ind w:firstLine="0"/>
              <w:jc w:val="center"/>
              <w:rPr>
                <w:color w:val="auto"/>
              </w:rPr>
            </w:pPr>
            <w:r w:rsidRPr="00E51C9D">
              <w:rPr>
                <w:color w:val="auto"/>
              </w:rPr>
              <w:t>20 м</w:t>
            </w:r>
          </w:p>
        </w:tc>
        <w:tc>
          <w:tcPr>
            <w:tcW w:w="1170" w:type="dxa"/>
          </w:tcPr>
          <w:p w:rsidR="006938B4" w:rsidRPr="00E51C9D" w:rsidRDefault="006938B4" w:rsidP="002946DF">
            <w:pPr>
              <w:pStyle w:val="aff1"/>
              <w:tabs>
                <w:tab w:val="left" w:pos="2160"/>
              </w:tabs>
              <w:ind w:firstLine="0"/>
              <w:jc w:val="center"/>
              <w:rPr>
                <w:color w:val="auto"/>
              </w:rPr>
            </w:pPr>
            <w:r w:rsidRPr="00E51C9D">
              <w:rPr>
                <w:color w:val="auto"/>
              </w:rPr>
              <w:t>10 м</w:t>
            </w:r>
          </w:p>
        </w:tc>
        <w:tc>
          <w:tcPr>
            <w:tcW w:w="851" w:type="dxa"/>
          </w:tcPr>
          <w:p w:rsidR="006938B4" w:rsidRPr="00E51C9D" w:rsidRDefault="006938B4" w:rsidP="002946DF">
            <w:pPr>
              <w:pStyle w:val="ConsPlusNormal"/>
              <w:tabs>
                <w:tab w:val="left" w:pos="2160"/>
              </w:tabs>
              <w:ind w:firstLine="0"/>
              <w:jc w:val="center"/>
              <w:rPr>
                <w:rFonts w:ascii="Times New Roman" w:hAnsi="Times New Roman" w:cs="Times New Roman"/>
                <w:sz w:val="24"/>
                <w:szCs w:val="24"/>
              </w:rPr>
            </w:pPr>
            <w:r w:rsidRPr="00E51C9D">
              <w:rPr>
                <w:rFonts w:ascii="Times New Roman" w:hAnsi="Times New Roman" w:cs="Times New Roman"/>
                <w:sz w:val="24"/>
                <w:szCs w:val="24"/>
              </w:rPr>
              <w:t>5 м</w:t>
            </w:r>
          </w:p>
        </w:tc>
        <w:tc>
          <w:tcPr>
            <w:tcW w:w="708" w:type="dxa"/>
          </w:tcPr>
          <w:p w:rsidR="006938B4" w:rsidRPr="00E51C9D" w:rsidRDefault="006938B4" w:rsidP="002946DF">
            <w:pPr>
              <w:pStyle w:val="aff1"/>
              <w:tabs>
                <w:tab w:val="left" w:pos="2160"/>
              </w:tabs>
              <w:ind w:firstLine="0"/>
              <w:jc w:val="center"/>
              <w:rPr>
                <w:color w:val="auto"/>
              </w:rPr>
            </w:pPr>
            <w:r w:rsidRPr="00E51C9D">
              <w:rPr>
                <w:color w:val="auto"/>
              </w:rPr>
              <w:t>1</w:t>
            </w:r>
          </w:p>
        </w:tc>
        <w:tc>
          <w:tcPr>
            <w:tcW w:w="709" w:type="dxa"/>
          </w:tcPr>
          <w:p w:rsidR="006938B4" w:rsidRPr="00E51C9D" w:rsidRDefault="006938B4" w:rsidP="002946DF">
            <w:pPr>
              <w:pStyle w:val="aff1"/>
              <w:tabs>
                <w:tab w:val="left" w:pos="2160"/>
              </w:tabs>
              <w:ind w:firstLine="0"/>
              <w:jc w:val="center"/>
              <w:rPr>
                <w:color w:val="auto"/>
              </w:rPr>
            </w:pPr>
            <w:r w:rsidRPr="00E51C9D">
              <w:rPr>
                <w:color w:val="auto"/>
              </w:rPr>
              <w:t>6</w:t>
            </w:r>
          </w:p>
        </w:tc>
        <w:tc>
          <w:tcPr>
            <w:tcW w:w="851" w:type="dxa"/>
          </w:tcPr>
          <w:p w:rsidR="006938B4" w:rsidRPr="00E51C9D" w:rsidRDefault="006938B4" w:rsidP="002946DF">
            <w:pPr>
              <w:pStyle w:val="aff1"/>
              <w:tabs>
                <w:tab w:val="left" w:pos="2160"/>
              </w:tabs>
              <w:ind w:firstLine="0"/>
              <w:jc w:val="center"/>
              <w:rPr>
                <w:color w:val="auto"/>
              </w:rPr>
            </w:pPr>
            <w:r w:rsidRPr="00E51C9D">
              <w:rPr>
                <w:color w:val="auto"/>
              </w:rPr>
              <w:t>30%</w:t>
            </w:r>
          </w:p>
        </w:tc>
      </w:tr>
      <w:tr w:rsidR="002365E6" w:rsidRPr="00E51C9D" w:rsidTr="002365E6">
        <w:trPr>
          <w:trHeight w:val="495"/>
          <w:jc w:val="center"/>
        </w:trPr>
        <w:tc>
          <w:tcPr>
            <w:tcW w:w="2586" w:type="dxa"/>
            <w:shd w:val="clear" w:color="auto" w:fill="auto"/>
          </w:tcPr>
          <w:p w:rsidR="002365E6" w:rsidRPr="00E51C9D" w:rsidRDefault="002365E6" w:rsidP="00617F7E">
            <w:pPr>
              <w:pStyle w:val="aff1"/>
              <w:ind w:firstLine="0"/>
              <w:rPr>
                <w:color w:val="auto"/>
              </w:rPr>
            </w:pPr>
            <w:r w:rsidRPr="00E51C9D">
              <w:rPr>
                <w:color w:val="auto"/>
              </w:rPr>
              <w:t>Ветеринарное обслуживание</w:t>
            </w:r>
          </w:p>
        </w:tc>
        <w:tc>
          <w:tcPr>
            <w:tcW w:w="779" w:type="dxa"/>
            <w:shd w:val="clear" w:color="auto" w:fill="auto"/>
          </w:tcPr>
          <w:p w:rsidR="002365E6" w:rsidRPr="00E51C9D" w:rsidRDefault="002365E6" w:rsidP="00617F7E">
            <w:pPr>
              <w:pStyle w:val="aff1"/>
              <w:ind w:left="-108" w:right="-108" w:firstLine="0"/>
              <w:jc w:val="center"/>
              <w:rPr>
                <w:color w:val="auto"/>
              </w:rPr>
            </w:pPr>
            <w:r w:rsidRPr="00E51C9D">
              <w:rPr>
                <w:color w:val="auto"/>
              </w:rPr>
              <w:t>3.10</w:t>
            </w:r>
          </w:p>
        </w:tc>
        <w:tc>
          <w:tcPr>
            <w:tcW w:w="993" w:type="dxa"/>
            <w:vMerge w:val="restart"/>
          </w:tcPr>
          <w:p w:rsidR="002365E6" w:rsidRPr="00E51C9D" w:rsidRDefault="002365E6" w:rsidP="00617F7E">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400/</w:t>
            </w:r>
          </w:p>
          <w:p w:rsidR="002365E6" w:rsidRPr="00E51C9D" w:rsidRDefault="002365E6" w:rsidP="00617F7E">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 xml:space="preserve">5000 </w:t>
            </w:r>
          </w:p>
          <w:p w:rsidR="002365E6" w:rsidRPr="00E51C9D" w:rsidRDefault="002365E6" w:rsidP="00617F7E">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кв. м</w:t>
            </w:r>
          </w:p>
        </w:tc>
        <w:tc>
          <w:tcPr>
            <w:tcW w:w="851" w:type="dxa"/>
            <w:vMerge w:val="restart"/>
          </w:tcPr>
          <w:p w:rsidR="002365E6" w:rsidRPr="00E51C9D" w:rsidRDefault="002365E6" w:rsidP="00617F7E">
            <w:pPr>
              <w:pStyle w:val="aff1"/>
              <w:ind w:firstLine="0"/>
              <w:jc w:val="center"/>
              <w:rPr>
                <w:color w:val="auto"/>
              </w:rPr>
            </w:pPr>
            <w:r w:rsidRPr="00E51C9D">
              <w:rPr>
                <w:color w:val="auto"/>
              </w:rPr>
              <w:t>12 м</w:t>
            </w:r>
          </w:p>
        </w:tc>
        <w:tc>
          <w:tcPr>
            <w:tcW w:w="1170" w:type="dxa"/>
            <w:vMerge w:val="restart"/>
          </w:tcPr>
          <w:p w:rsidR="002365E6" w:rsidRPr="00E51C9D" w:rsidRDefault="002365E6" w:rsidP="006938B4">
            <w:pPr>
              <w:pStyle w:val="aff1"/>
              <w:ind w:firstLine="0"/>
              <w:jc w:val="center"/>
              <w:rPr>
                <w:color w:val="auto"/>
              </w:rPr>
            </w:pPr>
            <w:r w:rsidRPr="00E51C9D">
              <w:rPr>
                <w:color w:val="auto"/>
              </w:rPr>
              <w:t xml:space="preserve">5 м </w:t>
            </w:r>
          </w:p>
        </w:tc>
        <w:tc>
          <w:tcPr>
            <w:tcW w:w="851" w:type="dxa"/>
            <w:vMerge w:val="restart"/>
          </w:tcPr>
          <w:p w:rsidR="002365E6" w:rsidRPr="00E51C9D" w:rsidRDefault="002365E6" w:rsidP="00617F7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708" w:type="dxa"/>
            <w:vMerge w:val="restart"/>
          </w:tcPr>
          <w:p w:rsidR="002365E6" w:rsidRPr="00E51C9D" w:rsidRDefault="002365E6" w:rsidP="00617F7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709" w:type="dxa"/>
            <w:vMerge w:val="restart"/>
          </w:tcPr>
          <w:p w:rsidR="002365E6" w:rsidRPr="00E51C9D" w:rsidRDefault="002365E6" w:rsidP="00617F7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6 м</w:t>
            </w:r>
          </w:p>
        </w:tc>
        <w:tc>
          <w:tcPr>
            <w:tcW w:w="851" w:type="dxa"/>
            <w:vMerge w:val="restart"/>
          </w:tcPr>
          <w:p w:rsidR="002365E6" w:rsidRPr="00E51C9D" w:rsidRDefault="002365E6" w:rsidP="00617F7E">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60 %</w:t>
            </w:r>
          </w:p>
        </w:tc>
      </w:tr>
      <w:tr w:rsidR="002365E6" w:rsidRPr="00E51C9D" w:rsidTr="002365E6">
        <w:trPr>
          <w:trHeight w:val="165"/>
          <w:jc w:val="center"/>
        </w:trPr>
        <w:tc>
          <w:tcPr>
            <w:tcW w:w="2586" w:type="dxa"/>
            <w:shd w:val="clear" w:color="auto" w:fill="auto"/>
          </w:tcPr>
          <w:p w:rsidR="002365E6" w:rsidRPr="00E51C9D" w:rsidRDefault="002365E6" w:rsidP="00470ECC">
            <w:pPr>
              <w:pStyle w:val="aff1"/>
              <w:ind w:firstLine="0"/>
              <w:rPr>
                <w:color w:val="auto"/>
              </w:rPr>
            </w:pPr>
            <w:r w:rsidRPr="00E51C9D">
              <w:rPr>
                <w:color w:val="auto"/>
              </w:rPr>
              <w:t>Амбулаторное ветеринарное обслуживание</w:t>
            </w:r>
          </w:p>
        </w:tc>
        <w:tc>
          <w:tcPr>
            <w:tcW w:w="779" w:type="dxa"/>
            <w:shd w:val="clear" w:color="auto" w:fill="auto"/>
          </w:tcPr>
          <w:p w:rsidR="002365E6" w:rsidRPr="00E51C9D" w:rsidRDefault="002365E6" w:rsidP="00470ECC">
            <w:pPr>
              <w:pStyle w:val="aff1"/>
              <w:ind w:left="-108" w:right="-108" w:firstLine="0"/>
              <w:jc w:val="center"/>
              <w:rPr>
                <w:color w:val="auto"/>
              </w:rPr>
            </w:pPr>
            <w:r w:rsidRPr="00E51C9D">
              <w:rPr>
                <w:color w:val="auto"/>
              </w:rPr>
              <w:t>3.10.1</w:t>
            </w:r>
          </w:p>
        </w:tc>
        <w:tc>
          <w:tcPr>
            <w:tcW w:w="993" w:type="dxa"/>
            <w:vMerge/>
          </w:tcPr>
          <w:p w:rsidR="002365E6" w:rsidRPr="00E51C9D" w:rsidRDefault="002365E6" w:rsidP="00617F7E">
            <w:pPr>
              <w:pStyle w:val="ConsPlusNormal"/>
              <w:ind w:firstLine="0"/>
              <w:rPr>
                <w:rFonts w:ascii="Times New Roman" w:hAnsi="Times New Roman" w:cs="Times New Roman"/>
                <w:sz w:val="24"/>
                <w:szCs w:val="24"/>
              </w:rPr>
            </w:pPr>
          </w:p>
        </w:tc>
        <w:tc>
          <w:tcPr>
            <w:tcW w:w="851" w:type="dxa"/>
            <w:vMerge/>
          </w:tcPr>
          <w:p w:rsidR="002365E6" w:rsidRPr="00E51C9D" w:rsidRDefault="002365E6" w:rsidP="00617F7E">
            <w:pPr>
              <w:pStyle w:val="aff1"/>
              <w:ind w:firstLine="0"/>
              <w:jc w:val="center"/>
              <w:rPr>
                <w:color w:val="auto"/>
              </w:rPr>
            </w:pPr>
          </w:p>
        </w:tc>
        <w:tc>
          <w:tcPr>
            <w:tcW w:w="1170" w:type="dxa"/>
            <w:vMerge/>
          </w:tcPr>
          <w:p w:rsidR="002365E6" w:rsidRPr="00E51C9D" w:rsidRDefault="002365E6" w:rsidP="006938B4">
            <w:pPr>
              <w:pStyle w:val="aff1"/>
              <w:ind w:firstLine="0"/>
              <w:jc w:val="center"/>
              <w:rPr>
                <w:color w:val="auto"/>
              </w:rPr>
            </w:pPr>
          </w:p>
        </w:tc>
        <w:tc>
          <w:tcPr>
            <w:tcW w:w="851" w:type="dxa"/>
            <w:vMerge/>
          </w:tcPr>
          <w:p w:rsidR="002365E6" w:rsidRPr="00E51C9D" w:rsidRDefault="002365E6" w:rsidP="00617F7E">
            <w:pPr>
              <w:pStyle w:val="ConsPlusNormal"/>
              <w:ind w:firstLine="0"/>
              <w:jc w:val="center"/>
              <w:rPr>
                <w:rFonts w:ascii="Times New Roman" w:hAnsi="Times New Roman" w:cs="Times New Roman"/>
                <w:sz w:val="24"/>
                <w:szCs w:val="24"/>
              </w:rPr>
            </w:pPr>
          </w:p>
        </w:tc>
        <w:tc>
          <w:tcPr>
            <w:tcW w:w="708" w:type="dxa"/>
            <w:vMerge/>
          </w:tcPr>
          <w:p w:rsidR="002365E6" w:rsidRPr="00E51C9D" w:rsidRDefault="002365E6" w:rsidP="00617F7E">
            <w:pPr>
              <w:pStyle w:val="ConsPlusNormal"/>
              <w:ind w:firstLine="0"/>
              <w:jc w:val="center"/>
              <w:rPr>
                <w:rFonts w:ascii="Times New Roman" w:hAnsi="Times New Roman" w:cs="Times New Roman"/>
                <w:sz w:val="24"/>
                <w:szCs w:val="24"/>
              </w:rPr>
            </w:pPr>
          </w:p>
        </w:tc>
        <w:tc>
          <w:tcPr>
            <w:tcW w:w="709" w:type="dxa"/>
            <w:vMerge/>
          </w:tcPr>
          <w:p w:rsidR="002365E6" w:rsidRPr="00E51C9D" w:rsidRDefault="002365E6" w:rsidP="00617F7E">
            <w:pPr>
              <w:pStyle w:val="ConsPlusNormal"/>
              <w:ind w:firstLine="0"/>
              <w:jc w:val="center"/>
              <w:rPr>
                <w:rFonts w:ascii="Times New Roman" w:hAnsi="Times New Roman" w:cs="Times New Roman"/>
                <w:sz w:val="24"/>
                <w:szCs w:val="24"/>
              </w:rPr>
            </w:pPr>
          </w:p>
        </w:tc>
        <w:tc>
          <w:tcPr>
            <w:tcW w:w="851" w:type="dxa"/>
            <w:vMerge/>
          </w:tcPr>
          <w:p w:rsidR="002365E6" w:rsidRPr="00E51C9D" w:rsidRDefault="002365E6" w:rsidP="00617F7E">
            <w:pPr>
              <w:pStyle w:val="ConsPlusNormal"/>
              <w:ind w:firstLine="0"/>
              <w:jc w:val="center"/>
              <w:rPr>
                <w:rFonts w:ascii="Times New Roman" w:hAnsi="Times New Roman" w:cs="Times New Roman"/>
                <w:sz w:val="24"/>
                <w:szCs w:val="24"/>
              </w:rPr>
            </w:pPr>
          </w:p>
        </w:tc>
      </w:tr>
      <w:tr w:rsidR="002365E6" w:rsidRPr="00E51C9D" w:rsidTr="00617F7E">
        <w:trPr>
          <w:trHeight w:val="138"/>
          <w:jc w:val="center"/>
        </w:trPr>
        <w:tc>
          <w:tcPr>
            <w:tcW w:w="2586" w:type="dxa"/>
            <w:shd w:val="clear" w:color="auto" w:fill="auto"/>
          </w:tcPr>
          <w:p w:rsidR="002365E6" w:rsidRPr="00E51C9D" w:rsidRDefault="002365E6" w:rsidP="00470ECC">
            <w:pPr>
              <w:pStyle w:val="aff1"/>
              <w:ind w:firstLine="0"/>
              <w:rPr>
                <w:color w:val="auto"/>
              </w:rPr>
            </w:pPr>
            <w:r w:rsidRPr="00E51C9D">
              <w:rPr>
                <w:color w:val="auto"/>
              </w:rPr>
              <w:t>Приюты для животных</w:t>
            </w:r>
          </w:p>
        </w:tc>
        <w:tc>
          <w:tcPr>
            <w:tcW w:w="779" w:type="dxa"/>
            <w:shd w:val="clear" w:color="auto" w:fill="auto"/>
          </w:tcPr>
          <w:p w:rsidR="002365E6" w:rsidRPr="00E51C9D" w:rsidRDefault="002365E6" w:rsidP="00470ECC">
            <w:pPr>
              <w:pStyle w:val="aff1"/>
              <w:ind w:left="-108" w:right="-108" w:firstLine="0"/>
              <w:jc w:val="center"/>
              <w:rPr>
                <w:color w:val="auto"/>
              </w:rPr>
            </w:pPr>
            <w:r w:rsidRPr="00E51C9D">
              <w:rPr>
                <w:color w:val="auto"/>
              </w:rPr>
              <w:t>3.10.2</w:t>
            </w:r>
          </w:p>
        </w:tc>
        <w:tc>
          <w:tcPr>
            <w:tcW w:w="993" w:type="dxa"/>
            <w:vMerge/>
          </w:tcPr>
          <w:p w:rsidR="002365E6" w:rsidRPr="00E51C9D" w:rsidRDefault="002365E6" w:rsidP="00617F7E">
            <w:pPr>
              <w:pStyle w:val="ConsPlusNormal"/>
              <w:ind w:firstLine="0"/>
              <w:rPr>
                <w:rFonts w:ascii="Times New Roman" w:hAnsi="Times New Roman" w:cs="Times New Roman"/>
                <w:sz w:val="24"/>
                <w:szCs w:val="24"/>
              </w:rPr>
            </w:pPr>
          </w:p>
        </w:tc>
        <w:tc>
          <w:tcPr>
            <w:tcW w:w="851" w:type="dxa"/>
            <w:vMerge/>
          </w:tcPr>
          <w:p w:rsidR="002365E6" w:rsidRPr="00E51C9D" w:rsidRDefault="002365E6" w:rsidP="00617F7E">
            <w:pPr>
              <w:pStyle w:val="aff1"/>
              <w:ind w:firstLine="0"/>
              <w:jc w:val="center"/>
              <w:rPr>
                <w:color w:val="auto"/>
              </w:rPr>
            </w:pPr>
          </w:p>
        </w:tc>
        <w:tc>
          <w:tcPr>
            <w:tcW w:w="1170" w:type="dxa"/>
            <w:vMerge/>
          </w:tcPr>
          <w:p w:rsidR="002365E6" w:rsidRPr="00E51C9D" w:rsidRDefault="002365E6" w:rsidP="006938B4">
            <w:pPr>
              <w:pStyle w:val="aff1"/>
              <w:ind w:firstLine="0"/>
              <w:jc w:val="center"/>
              <w:rPr>
                <w:color w:val="auto"/>
              </w:rPr>
            </w:pPr>
          </w:p>
        </w:tc>
        <w:tc>
          <w:tcPr>
            <w:tcW w:w="851" w:type="dxa"/>
            <w:vMerge/>
          </w:tcPr>
          <w:p w:rsidR="002365E6" w:rsidRPr="00E51C9D" w:rsidRDefault="002365E6" w:rsidP="00617F7E">
            <w:pPr>
              <w:pStyle w:val="ConsPlusNormal"/>
              <w:ind w:firstLine="0"/>
              <w:jc w:val="center"/>
              <w:rPr>
                <w:rFonts w:ascii="Times New Roman" w:hAnsi="Times New Roman" w:cs="Times New Roman"/>
                <w:sz w:val="24"/>
                <w:szCs w:val="24"/>
              </w:rPr>
            </w:pPr>
          </w:p>
        </w:tc>
        <w:tc>
          <w:tcPr>
            <w:tcW w:w="708" w:type="dxa"/>
            <w:vMerge/>
          </w:tcPr>
          <w:p w:rsidR="002365E6" w:rsidRPr="00E51C9D" w:rsidRDefault="002365E6" w:rsidP="00617F7E">
            <w:pPr>
              <w:pStyle w:val="ConsPlusNormal"/>
              <w:ind w:firstLine="0"/>
              <w:jc w:val="center"/>
              <w:rPr>
                <w:rFonts w:ascii="Times New Roman" w:hAnsi="Times New Roman" w:cs="Times New Roman"/>
                <w:sz w:val="24"/>
                <w:szCs w:val="24"/>
              </w:rPr>
            </w:pPr>
          </w:p>
        </w:tc>
        <w:tc>
          <w:tcPr>
            <w:tcW w:w="709" w:type="dxa"/>
            <w:vMerge/>
          </w:tcPr>
          <w:p w:rsidR="002365E6" w:rsidRPr="00E51C9D" w:rsidRDefault="002365E6" w:rsidP="00617F7E">
            <w:pPr>
              <w:pStyle w:val="ConsPlusNormal"/>
              <w:ind w:firstLine="0"/>
              <w:jc w:val="center"/>
              <w:rPr>
                <w:rFonts w:ascii="Times New Roman" w:hAnsi="Times New Roman" w:cs="Times New Roman"/>
                <w:sz w:val="24"/>
                <w:szCs w:val="24"/>
              </w:rPr>
            </w:pPr>
          </w:p>
        </w:tc>
        <w:tc>
          <w:tcPr>
            <w:tcW w:w="851" w:type="dxa"/>
            <w:vMerge/>
          </w:tcPr>
          <w:p w:rsidR="002365E6" w:rsidRPr="00E51C9D" w:rsidRDefault="002365E6" w:rsidP="00617F7E">
            <w:pPr>
              <w:pStyle w:val="ConsPlusNormal"/>
              <w:ind w:firstLine="0"/>
              <w:jc w:val="center"/>
              <w:rPr>
                <w:rFonts w:ascii="Times New Roman" w:hAnsi="Times New Roman" w:cs="Times New Roman"/>
                <w:sz w:val="24"/>
                <w:szCs w:val="24"/>
              </w:rPr>
            </w:pPr>
          </w:p>
        </w:tc>
      </w:tr>
    </w:tbl>
    <w:p w:rsidR="00617F7E" w:rsidRPr="00E51C9D" w:rsidRDefault="00617F7E" w:rsidP="00617F7E">
      <w:pPr>
        <w:widowControl w:val="0"/>
        <w:ind w:firstLine="426"/>
        <w:rPr>
          <w:rFonts w:ascii="Times New Roman" w:eastAsia="SimSun" w:hAnsi="Times New Roman" w:cs="Times New Roman"/>
          <w:sz w:val="24"/>
          <w:szCs w:val="24"/>
          <w:lang w:eastAsia="zh-CN"/>
        </w:rPr>
      </w:pPr>
    </w:p>
    <w:p w:rsidR="0015613C" w:rsidRPr="00E51C9D" w:rsidRDefault="0015613C" w:rsidP="00617F7E">
      <w:pPr>
        <w:widowControl w:val="0"/>
        <w:ind w:firstLine="426"/>
        <w:rPr>
          <w:rFonts w:ascii="Times New Roman" w:eastAsia="SimSun" w:hAnsi="Times New Roman" w:cs="Times New Roman"/>
          <w:sz w:val="24"/>
          <w:szCs w:val="24"/>
          <w:lang w:eastAsia="zh-CN"/>
        </w:rPr>
        <w:sectPr w:rsidR="0015613C" w:rsidRPr="00E51C9D" w:rsidSect="002946DF">
          <w:pgSz w:w="11906" w:h="16838"/>
          <w:pgMar w:top="567" w:right="709" w:bottom="709" w:left="1134" w:header="720" w:footer="363" w:gutter="0"/>
          <w:cols w:space="720"/>
          <w:docGrid w:linePitch="360"/>
        </w:sectPr>
      </w:pPr>
    </w:p>
    <w:p w:rsidR="00617F7E" w:rsidRPr="00E51C9D" w:rsidRDefault="00617F7E" w:rsidP="00617F7E">
      <w:pPr>
        <w:widowControl w:val="0"/>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3.3) Вспомогательные виды использования земельных участков и объектов капитального строительства: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72"/>
        <w:gridCol w:w="6051"/>
      </w:tblGrid>
      <w:tr w:rsidR="00617F7E" w:rsidRPr="00E51C9D" w:rsidTr="00617F7E">
        <w:trPr>
          <w:trHeight w:val="552"/>
        </w:trPr>
        <w:tc>
          <w:tcPr>
            <w:tcW w:w="3872" w:type="dxa"/>
            <w:vAlign w:val="center"/>
          </w:tcPr>
          <w:p w:rsidR="00617F7E" w:rsidRPr="00E51C9D" w:rsidRDefault="00617F7E" w:rsidP="00617F7E">
            <w:pPr>
              <w:tabs>
                <w:tab w:val="left" w:pos="2520"/>
              </w:tabs>
              <w:ind w:firstLine="0"/>
              <w:jc w:val="center"/>
              <w:rPr>
                <w:rFonts w:ascii="Times New Roman" w:hAnsi="Times New Roman" w:cs="Times New Roman"/>
                <w:b/>
                <w:sz w:val="24"/>
                <w:szCs w:val="24"/>
              </w:rPr>
            </w:pPr>
            <w:r w:rsidRPr="00E51C9D">
              <w:rPr>
                <w:rFonts w:ascii="Times New Roman" w:hAnsi="Times New Roman" w:cs="Times New Roman"/>
                <w:sz w:val="24"/>
                <w:szCs w:val="24"/>
              </w:rPr>
              <w:t>Виды разрешенного использования</w:t>
            </w:r>
            <w:r w:rsidRPr="00E51C9D">
              <w:rPr>
                <w:rFonts w:ascii="Times New Roman" w:hAnsi="Times New Roman" w:cs="Times New Roman"/>
                <w:b/>
                <w:sz w:val="24"/>
                <w:szCs w:val="24"/>
              </w:rPr>
              <w:t xml:space="preserve"> </w:t>
            </w:r>
          </w:p>
        </w:tc>
        <w:tc>
          <w:tcPr>
            <w:tcW w:w="6051" w:type="dxa"/>
            <w:vAlign w:val="center"/>
          </w:tcPr>
          <w:p w:rsidR="00617F7E" w:rsidRPr="00E51C9D" w:rsidRDefault="00617F7E" w:rsidP="00617F7E">
            <w:pPr>
              <w:tabs>
                <w:tab w:val="left" w:pos="2520"/>
              </w:tabs>
              <w:ind w:firstLine="0"/>
              <w:jc w:val="center"/>
              <w:rPr>
                <w:rFonts w:ascii="Times New Roman" w:hAnsi="Times New Roman" w:cs="Times New Roman"/>
                <w:b/>
                <w:sz w:val="24"/>
                <w:szCs w:val="24"/>
              </w:rPr>
            </w:pPr>
            <w:r w:rsidRPr="00E51C9D">
              <w:rPr>
                <w:rFonts w:ascii="Times New Roman" w:hAnsi="Times New Roman" w:cs="Times New Roman"/>
                <w:sz w:val="24"/>
                <w:szCs w:val="24"/>
              </w:rPr>
              <w:t>Предельные параметры разрешенного строительства</w:t>
            </w:r>
          </w:p>
        </w:tc>
      </w:tr>
      <w:tr w:rsidR="00617F7E" w:rsidRPr="00E51C9D" w:rsidTr="00617F7E">
        <w:trPr>
          <w:trHeight w:val="841"/>
        </w:trPr>
        <w:tc>
          <w:tcPr>
            <w:tcW w:w="3872" w:type="dxa"/>
            <w:vAlign w:val="center"/>
          </w:tcPr>
          <w:p w:rsidR="00617F7E" w:rsidRPr="00E51C9D" w:rsidRDefault="00617F7E" w:rsidP="00617F7E">
            <w:pPr>
              <w:ind w:firstLine="0"/>
              <w:rPr>
                <w:rFonts w:ascii="Times New Roman" w:hAnsi="Times New Roman" w:cs="Times New Roman"/>
                <w:sz w:val="24"/>
                <w:szCs w:val="24"/>
              </w:rPr>
            </w:pPr>
            <w:r w:rsidRPr="00E51C9D">
              <w:rPr>
                <w:rFonts w:ascii="Times New Roman" w:hAnsi="Times New Roman" w:cs="Times New Roman"/>
                <w:sz w:val="24"/>
                <w:szCs w:val="24"/>
              </w:rPr>
              <w:t>Парковки, гаражи для временного хранения автотранспорта</w:t>
            </w:r>
          </w:p>
          <w:p w:rsidR="00617F7E" w:rsidRPr="00E51C9D" w:rsidRDefault="00617F7E" w:rsidP="00617F7E">
            <w:pPr>
              <w:ind w:firstLine="0"/>
              <w:rPr>
                <w:rFonts w:ascii="Times New Roman" w:hAnsi="Times New Roman" w:cs="Times New Roman"/>
                <w:sz w:val="24"/>
                <w:szCs w:val="24"/>
              </w:rPr>
            </w:pPr>
            <w:r w:rsidRPr="00E51C9D">
              <w:rPr>
                <w:rFonts w:ascii="Times New Roman" w:hAnsi="Times New Roman" w:cs="Times New Roman"/>
                <w:sz w:val="24"/>
                <w:szCs w:val="24"/>
              </w:rPr>
              <w:t>Гостевые автостоянки для парковки легковых автомобилей посетителей</w:t>
            </w:r>
          </w:p>
          <w:p w:rsidR="00617F7E" w:rsidRPr="00E51C9D" w:rsidRDefault="00617F7E" w:rsidP="00617F7E">
            <w:pPr>
              <w:ind w:firstLine="0"/>
              <w:rPr>
                <w:rFonts w:ascii="Times New Roman" w:hAnsi="Times New Roman" w:cs="Times New Roman"/>
                <w:sz w:val="24"/>
                <w:szCs w:val="24"/>
              </w:rPr>
            </w:pPr>
            <w:r w:rsidRPr="00E51C9D">
              <w:rPr>
                <w:rFonts w:ascii="Times New Roman" w:hAnsi="Times New Roman" w:cs="Times New Roman"/>
                <w:sz w:val="24"/>
                <w:szCs w:val="24"/>
              </w:rPr>
              <w:t xml:space="preserve">Хозяйственные постройки для содержания инвентаря, топлива и других хозяйственных нужд </w:t>
            </w:r>
          </w:p>
          <w:p w:rsidR="00617F7E" w:rsidRPr="00E51C9D" w:rsidRDefault="00617F7E" w:rsidP="00617F7E">
            <w:pPr>
              <w:ind w:firstLine="0"/>
              <w:rPr>
                <w:rFonts w:ascii="Times New Roman" w:hAnsi="Times New Roman" w:cs="Times New Roman"/>
                <w:sz w:val="24"/>
                <w:szCs w:val="24"/>
              </w:rPr>
            </w:pPr>
            <w:r w:rsidRPr="00E51C9D">
              <w:rPr>
                <w:rFonts w:ascii="Times New Roman" w:hAnsi="Times New Roman" w:cs="Times New Roman"/>
                <w:sz w:val="24"/>
                <w:szCs w:val="24"/>
              </w:rPr>
              <w:t>Склады, ангары, навесы</w:t>
            </w:r>
          </w:p>
          <w:p w:rsidR="00617F7E" w:rsidRPr="00E51C9D" w:rsidRDefault="00617F7E" w:rsidP="00617F7E">
            <w:pPr>
              <w:ind w:firstLine="0"/>
              <w:rPr>
                <w:rFonts w:ascii="Times New Roman" w:hAnsi="Times New Roman" w:cs="Times New Roman"/>
                <w:sz w:val="24"/>
                <w:szCs w:val="24"/>
              </w:rPr>
            </w:pPr>
            <w:r w:rsidRPr="00E51C9D">
              <w:rPr>
                <w:rFonts w:ascii="Times New Roman" w:hAnsi="Times New Roman" w:cs="Times New Roman"/>
                <w:sz w:val="24"/>
                <w:szCs w:val="24"/>
              </w:rPr>
              <w:t xml:space="preserve">Сопутствующие объекты инженерной инфраструктуры (котельные,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E51C9D">
              <w:rPr>
                <w:rFonts w:ascii="Times New Roman" w:hAnsi="Times New Roman" w:cs="Times New Roman"/>
                <w:sz w:val="24"/>
                <w:szCs w:val="24"/>
              </w:rPr>
              <w:t>газорастпределительные</w:t>
            </w:r>
            <w:proofErr w:type="spellEnd"/>
            <w:r w:rsidRPr="00E51C9D">
              <w:rPr>
                <w:rFonts w:ascii="Times New Roman" w:hAnsi="Times New Roman" w:cs="Times New Roman"/>
                <w:sz w:val="24"/>
                <w:szCs w:val="24"/>
              </w:rPr>
              <w:t xml:space="preserve"> станции, линии связи, телефонные станции, вышки радиорелейной, сотовой связи, канализации, очистные сооружения)</w:t>
            </w:r>
          </w:p>
          <w:p w:rsidR="00617F7E" w:rsidRPr="00E51C9D" w:rsidRDefault="00617F7E" w:rsidP="00617F7E">
            <w:pPr>
              <w:ind w:firstLine="0"/>
              <w:rPr>
                <w:rFonts w:ascii="Times New Roman" w:hAnsi="Times New Roman" w:cs="Times New Roman"/>
                <w:sz w:val="24"/>
                <w:szCs w:val="24"/>
              </w:rPr>
            </w:pPr>
            <w:r w:rsidRPr="00E51C9D">
              <w:rPr>
                <w:rFonts w:ascii="Times New Roman" w:hAnsi="Times New Roman" w:cs="Times New Roman"/>
                <w:sz w:val="24"/>
                <w:szCs w:val="24"/>
              </w:rPr>
              <w:t>Площадки для сбора твердых бытовых отходов</w:t>
            </w:r>
          </w:p>
          <w:p w:rsidR="00617F7E" w:rsidRPr="00E51C9D" w:rsidRDefault="00617F7E" w:rsidP="00617F7E">
            <w:pPr>
              <w:ind w:firstLine="0"/>
              <w:rPr>
                <w:rFonts w:ascii="Times New Roman" w:hAnsi="Times New Roman" w:cs="Times New Roman"/>
                <w:sz w:val="24"/>
                <w:szCs w:val="24"/>
              </w:rPr>
            </w:pPr>
            <w:r w:rsidRPr="00E51C9D">
              <w:rPr>
                <w:rFonts w:ascii="Times New Roman" w:hAnsi="Times New Roman" w:cs="Times New Roman"/>
                <w:sz w:val="24"/>
                <w:szCs w:val="24"/>
              </w:rPr>
              <w:t>Общественные туалеты</w:t>
            </w:r>
          </w:p>
          <w:p w:rsidR="00617F7E" w:rsidRPr="00E51C9D" w:rsidRDefault="00617F7E" w:rsidP="00617F7E">
            <w:pPr>
              <w:ind w:firstLine="0"/>
              <w:rPr>
                <w:rFonts w:ascii="Times New Roman" w:hAnsi="Times New Roman" w:cs="Times New Roman"/>
                <w:sz w:val="24"/>
                <w:szCs w:val="24"/>
              </w:rPr>
            </w:pPr>
            <w:r w:rsidRPr="00E51C9D">
              <w:rPr>
                <w:rFonts w:ascii="Times New Roman" w:hAnsi="Times New Roman" w:cs="Times New Roman"/>
                <w:sz w:val="24"/>
                <w:szCs w:val="24"/>
              </w:rPr>
              <w:t>Элементы благоустройства</w:t>
            </w:r>
          </w:p>
          <w:p w:rsidR="00617F7E" w:rsidRPr="00E51C9D" w:rsidRDefault="00617F7E" w:rsidP="00617F7E">
            <w:pPr>
              <w:ind w:firstLine="0"/>
              <w:rPr>
                <w:rFonts w:ascii="Times New Roman" w:hAnsi="Times New Roman" w:cs="Times New Roman"/>
                <w:sz w:val="24"/>
                <w:szCs w:val="24"/>
              </w:rPr>
            </w:pPr>
            <w:r w:rsidRPr="00E51C9D">
              <w:rPr>
                <w:rFonts w:ascii="Times New Roman" w:hAnsi="Times New Roman" w:cs="Times New Roman"/>
                <w:sz w:val="24"/>
                <w:szCs w:val="24"/>
              </w:rPr>
              <w:t>Площадки для отдыха</w:t>
            </w:r>
          </w:p>
          <w:p w:rsidR="00617F7E" w:rsidRPr="00E51C9D" w:rsidRDefault="00617F7E" w:rsidP="00617F7E">
            <w:pPr>
              <w:ind w:firstLine="0"/>
              <w:rPr>
                <w:rFonts w:ascii="Times New Roman" w:hAnsi="Times New Roman" w:cs="Times New Roman"/>
                <w:sz w:val="24"/>
                <w:szCs w:val="24"/>
              </w:rPr>
            </w:pPr>
            <w:r w:rsidRPr="00E51C9D">
              <w:rPr>
                <w:rFonts w:ascii="Times New Roman" w:hAnsi="Times New Roman" w:cs="Times New Roman"/>
                <w:sz w:val="24"/>
                <w:szCs w:val="24"/>
              </w:rPr>
              <w:t>Памятники, объекты монументального искусства</w:t>
            </w:r>
          </w:p>
        </w:tc>
        <w:tc>
          <w:tcPr>
            <w:tcW w:w="6051" w:type="dxa"/>
            <w:vAlign w:val="center"/>
          </w:tcPr>
          <w:p w:rsidR="00617F7E" w:rsidRPr="00E51C9D" w:rsidRDefault="00617F7E" w:rsidP="00617F7E">
            <w:pPr>
              <w:ind w:firstLine="0"/>
              <w:rPr>
                <w:rFonts w:ascii="Times New Roman" w:hAnsi="Times New Roman" w:cs="Times New Roman"/>
                <w:sz w:val="24"/>
                <w:szCs w:val="24"/>
              </w:rPr>
            </w:pPr>
            <w:r w:rsidRPr="00E51C9D">
              <w:rPr>
                <w:rFonts w:ascii="Times New Roman" w:hAnsi="Times New Roman" w:cs="Times New Roman"/>
                <w:sz w:val="24"/>
                <w:szCs w:val="24"/>
              </w:rPr>
              <w:t>Максимальное количество надземных этажей  – 1 этаж.</w:t>
            </w:r>
          </w:p>
          <w:p w:rsidR="00617F7E" w:rsidRPr="00E51C9D" w:rsidRDefault="00617F7E" w:rsidP="00617F7E">
            <w:pPr>
              <w:ind w:firstLine="0"/>
              <w:rPr>
                <w:rFonts w:ascii="Times New Roman" w:hAnsi="Times New Roman" w:cs="Times New Roman"/>
                <w:sz w:val="24"/>
                <w:szCs w:val="24"/>
              </w:rPr>
            </w:pPr>
            <w:r w:rsidRPr="00E51C9D">
              <w:rPr>
                <w:rFonts w:ascii="Times New Roman" w:hAnsi="Times New Roman" w:cs="Times New Roman"/>
                <w:sz w:val="24"/>
                <w:szCs w:val="24"/>
              </w:rPr>
              <w:t>Максимальная высота строений - 6 м.</w:t>
            </w:r>
          </w:p>
          <w:p w:rsidR="00617F7E" w:rsidRPr="00E51C9D" w:rsidRDefault="00617F7E" w:rsidP="00617F7E">
            <w:pPr>
              <w:ind w:firstLine="0"/>
              <w:rPr>
                <w:rFonts w:ascii="Times New Roman" w:hAnsi="Times New Roman" w:cs="Times New Roman"/>
                <w:sz w:val="24"/>
                <w:szCs w:val="24"/>
              </w:rPr>
            </w:pPr>
            <w:r w:rsidRPr="00E51C9D">
              <w:rPr>
                <w:rFonts w:ascii="Times New Roman" w:hAnsi="Times New Roman" w:cs="Times New Roman"/>
                <w:sz w:val="24"/>
                <w:szCs w:val="24"/>
              </w:rPr>
              <w:t>Минимальный отступ строений от красной линии - 10 м (если не установлены красные линии - от фасадной границы участка)</w:t>
            </w:r>
          </w:p>
          <w:p w:rsidR="00617F7E" w:rsidRPr="00E51C9D" w:rsidRDefault="00617F7E" w:rsidP="00617F7E">
            <w:pPr>
              <w:ind w:firstLine="0"/>
              <w:rPr>
                <w:rFonts w:ascii="Times New Roman" w:hAnsi="Times New Roman" w:cs="Times New Roman"/>
                <w:sz w:val="24"/>
                <w:szCs w:val="24"/>
              </w:rPr>
            </w:pPr>
            <w:r w:rsidRPr="00E51C9D">
              <w:rPr>
                <w:rFonts w:ascii="Times New Roman" w:hAnsi="Times New Roman" w:cs="Times New Roman"/>
                <w:sz w:val="24"/>
                <w:szCs w:val="24"/>
              </w:rPr>
              <w:t>Минимальный отступ строений и сооружений от границ соседних участков - 3 м</w:t>
            </w:r>
          </w:p>
          <w:p w:rsidR="00617F7E" w:rsidRPr="00E51C9D" w:rsidRDefault="00617F7E" w:rsidP="00617F7E">
            <w:pPr>
              <w:ind w:firstLine="0"/>
              <w:rPr>
                <w:rFonts w:ascii="Times New Roman" w:hAnsi="Times New Roman" w:cs="Times New Roman"/>
                <w:sz w:val="24"/>
                <w:szCs w:val="24"/>
              </w:rPr>
            </w:pPr>
            <w:r w:rsidRPr="00E51C9D">
              <w:rPr>
                <w:rFonts w:ascii="Times New Roman" w:hAnsi="Times New Roman" w:cs="Times New Roman"/>
                <w:sz w:val="24"/>
                <w:szCs w:val="24"/>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617F7E" w:rsidRPr="00E51C9D" w:rsidRDefault="00617F7E" w:rsidP="00617F7E">
            <w:pPr>
              <w:ind w:firstLine="0"/>
              <w:rPr>
                <w:rFonts w:ascii="Times New Roman" w:hAnsi="Times New Roman" w:cs="Times New Roman"/>
                <w:sz w:val="24"/>
                <w:szCs w:val="24"/>
              </w:rPr>
            </w:pPr>
            <w:r w:rsidRPr="00E51C9D">
              <w:rPr>
                <w:rFonts w:ascii="Times New Roman" w:hAnsi="Times New Roman" w:cs="Times New Roman"/>
                <w:sz w:val="24"/>
                <w:szCs w:val="24"/>
              </w:rPr>
              <w:t>Расстояние от дворовых туалетов до производственных зданий и складов должно быть не менее 30 м.</w:t>
            </w:r>
          </w:p>
          <w:p w:rsidR="00617F7E" w:rsidRPr="00E51C9D" w:rsidRDefault="00617F7E" w:rsidP="00617F7E">
            <w:pPr>
              <w:ind w:firstLine="0"/>
              <w:rPr>
                <w:rFonts w:ascii="Times New Roman" w:hAnsi="Times New Roman" w:cs="Times New Roman"/>
                <w:sz w:val="24"/>
                <w:szCs w:val="24"/>
              </w:rPr>
            </w:pPr>
            <w:r w:rsidRPr="00E51C9D">
              <w:rPr>
                <w:rFonts w:ascii="Times New Roman" w:hAnsi="Times New Roman" w:cs="Times New Roman"/>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617F7E" w:rsidRPr="00E51C9D" w:rsidRDefault="00617F7E" w:rsidP="00617F7E">
            <w:pPr>
              <w:ind w:firstLine="0"/>
              <w:rPr>
                <w:rFonts w:ascii="Times New Roman" w:hAnsi="Times New Roman" w:cs="Times New Roman"/>
                <w:sz w:val="24"/>
                <w:szCs w:val="24"/>
              </w:rPr>
            </w:pPr>
            <w:r w:rsidRPr="00E51C9D">
              <w:rPr>
                <w:rFonts w:ascii="Times New Roman" w:hAnsi="Times New Roman" w:cs="Times New Roman"/>
                <w:sz w:val="24"/>
                <w:szCs w:val="24"/>
              </w:rPr>
              <w:t>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617F7E" w:rsidRPr="00E51C9D" w:rsidRDefault="00617F7E" w:rsidP="00617F7E">
            <w:pPr>
              <w:ind w:firstLine="0"/>
              <w:rPr>
                <w:rFonts w:ascii="Times New Roman" w:hAnsi="Times New Roman" w:cs="Times New Roman"/>
                <w:sz w:val="24"/>
                <w:szCs w:val="24"/>
              </w:rPr>
            </w:pPr>
            <w:r w:rsidRPr="00E51C9D">
              <w:rPr>
                <w:rFonts w:ascii="Times New Roman" w:hAnsi="Times New Roman" w:cs="Times New Roman"/>
                <w:sz w:val="24"/>
                <w:szCs w:val="24"/>
              </w:rPr>
              <w:t>На территории предприятия предусматриваются санитарно-защитные разрывы до мест выдачи и приема пищевой продукции:</w:t>
            </w:r>
          </w:p>
          <w:p w:rsidR="00617F7E" w:rsidRPr="00E51C9D" w:rsidRDefault="00617F7E" w:rsidP="00617F7E">
            <w:pPr>
              <w:ind w:firstLine="0"/>
              <w:rPr>
                <w:rFonts w:ascii="Times New Roman" w:hAnsi="Times New Roman" w:cs="Times New Roman"/>
                <w:sz w:val="24"/>
                <w:szCs w:val="24"/>
              </w:rPr>
            </w:pPr>
            <w:r w:rsidRPr="00E51C9D">
              <w:rPr>
                <w:rFonts w:ascii="Times New Roman" w:hAnsi="Times New Roman" w:cs="Times New Roman"/>
                <w:sz w:val="24"/>
                <w:szCs w:val="24"/>
              </w:rPr>
              <w:t>-от карантина, изолятора и санитарной бойни, размещаемых в отдельном здании - не менее 100 м;</w:t>
            </w:r>
          </w:p>
          <w:p w:rsidR="00617F7E" w:rsidRPr="00E51C9D" w:rsidRDefault="00617F7E" w:rsidP="00617F7E">
            <w:pPr>
              <w:ind w:firstLine="0"/>
              <w:rPr>
                <w:rFonts w:ascii="Times New Roman" w:hAnsi="Times New Roman" w:cs="Times New Roman"/>
                <w:sz w:val="24"/>
                <w:szCs w:val="24"/>
              </w:rPr>
            </w:pPr>
            <w:r w:rsidRPr="00E51C9D">
              <w:rPr>
                <w:rFonts w:ascii="Times New Roman" w:hAnsi="Times New Roman" w:cs="Times New Roman"/>
                <w:sz w:val="24"/>
                <w:szCs w:val="24"/>
              </w:rPr>
              <w:t>-от открытых загонов содержания скота - не менее 50 м;</w:t>
            </w:r>
          </w:p>
          <w:p w:rsidR="00617F7E" w:rsidRPr="00E51C9D" w:rsidRDefault="00617F7E" w:rsidP="00617F7E">
            <w:pPr>
              <w:ind w:firstLine="0"/>
              <w:rPr>
                <w:rFonts w:ascii="Times New Roman" w:hAnsi="Times New Roman" w:cs="Times New Roman"/>
                <w:sz w:val="24"/>
                <w:szCs w:val="24"/>
              </w:rPr>
            </w:pPr>
            <w:r w:rsidRPr="00E51C9D">
              <w:rPr>
                <w:rFonts w:ascii="Times New Roman" w:hAnsi="Times New Roman" w:cs="Times New Roman"/>
                <w:sz w:val="24"/>
                <w:szCs w:val="24"/>
              </w:rPr>
              <w:t xml:space="preserve">-от закрытых помещений базы </w:t>
            </w:r>
            <w:proofErr w:type="spellStart"/>
            <w:r w:rsidRPr="00E51C9D">
              <w:rPr>
                <w:rFonts w:ascii="Times New Roman" w:hAnsi="Times New Roman" w:cs="Times New Roman"/>
                <w:sz w:val="24"/>
                <w:szCs w:val="24"/>
              </w:rPr>
              <w:t>предубойного</w:t>
            </w:r>
            <w:proofErr w:type="spellEnd"/>
            <w:r w:rsidRPr="00E51C9D">
              <w:rPr>
                <w:rFonts w:ascii="Times New Roman" w:hAnsi="Times New Roman" w:cs="Times New Roman"/>
                <w:sz w:val="24"/>
                <w:szCs w:val="24"/>
              </w:rPr>
              <w:t xml:space="preserve"> содержания скота и от складов хранения твердого топлива - не менее 25 м.</w:t>
            </w:r>
          </w:p>
        </w:tc>
      </w:tr>
    </w:tbl>
    <w:p w:rsidR="00617F7E" w:rsidRPr="00E51C9D" w:rsidRDefault="00617F7E" w:rsidP="00A110D3">
      <w:pPr>
        <w:tabs>
          <w:tab w:val="left" w:pos="2520"/>
        </w:tabs>
        <w:ind w:firstLine="0"/>
        <w:outlineLvl w:val="0"/>
        <w:rPr>
          <w:rFonts w:ascii="Times New Roman" w:hAnsi="Times New Roman" w:cs="Times New Roman"/>
          <w:sz w:val="24"/>
          <w:szCs w:val="24"/>
        </w:rPr>
      </w:pPr>
    </w:p>
    <w:p w:rsidR="00EC08C4" w:rsidRPr="00E51C9D" w:rsidRDefault="00EC08C4" w:rsidP="00EC08C4">
      <w:pPr>
        <w:pStyle w:val="20"/>
        <w:spacing w:before="0"/>
        <w:rPr>
          <w:rFonts w:ascii="Times New Roman" w:hAnsi="Times New Roman" w:cs="Times New Roman"/>
          <w:color w:val="auto"/>
          <w:sz w:val="24"/>
          <w:szCs w:val="24"/>
        </w:rPr>
      </w:pPr>
      <w:bookmarkStart w:id="564" w:name="_Toc536097715"/>
      <w:bookmarkStart w:id="565" w:name="_Toc536808544"/>
      <w:bookmarkStart w:id="566" w:name="_Toc2849318"/>
      <w:bookmarkStart w:id="567" w:name="_Toc7446424"/>
      <w:r w:rsidRPr="00E51C9D">
        <w:rPr>
          <w:rFonts w:ascii="Times New Roman" w:hAnsi="Times New Roman" w:cs="Times New Roman"/>
          <w:color w:val="auto"/>
          <w:sz w:val="24"/>
          <w:szCs w:val="24"/>
        </w:rPr>
        <w:t xml:space="preserve">Статья </w:t>
      </w:r>
      <w:r w:rsidR="00617F7E" w:rsidRPr="00E51C9D">
        <w:rPr>
          <w:rFonts w:ascii="Times New Roman" w:hAnsi="Times New Roman" w:cs="Times New Roman"/>
          <w:color w:val="auto"/>
          <w:sz w:val="24"/>
          <w:szCs w:val="24"/>
        </w:rPr>
        <w:t>39</w:t>
      </w:r>
      <w:r w:rsidRPr="00E51C9D">
        <w:rPr>
          <w:rFonts w:ascii="Times New Roman" w:hAnsi="Times New Roman" w:cs="Times New Roman"/>
          <w:color w:val="auto"/>
          <w:sz w:val="24"/>
          <w:szCs w:val="24"/>
        </w:rPr>
        <w:t>.1.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зон сельскохозяйственного использования.</w:t>
      </w:r>
      <w:bookmarkEnd w:id="564"/>
      <w:bookmarkEnd w:id="565"/>
      <w:bookmarkEnd w:id="566"/>
      <w:bookmarkEnd w:id="567"/>
    </w:p>
    <w:p w:rsidR="0023126A" w:rsidRPr="00E51C9D" w:rsidRDefault="0023126A" w:rsidP="0023126A">
      <w:pPr>
        <w:rPr>
          <w:rFonts w:ascii="Times New Roman" w:eastAsia="SimSun" w:hAnsi="Times New Roman" w:cs="Times New Roman"/>
          <w:sz w:val="24"/>
          <w:szCs w:val="24"/>
          <w:lang w:eastAsia="zh-CN"/>
        </w:rPr>
      </w:pPr>
      <w:bookmarkStart w:id="568" w:name="_Toc470251941"/>
      <w:bookmarkStart w:id="569" w:name="_Toc486964694"/>
      <w:r w:rsidRPr="00E51C9D">
        <w:rPr>
          <w:rFonts w:ascii="Times New Roman" w:eastAsia="SimSun" w:hAnsi="Times New Roman" w:cs="Times New Roman"/>
          <w:sz w:val="24"/>
          <w:szCs w:val="24"/>
          <w:lang w:eastAsia="zh-CN"/>
        </w:rPr>
        <w:t>1.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23126A" w:rsidRPr="00E51C9D" w:rsidRDefault="0023126A" w:rsidP="0023126A">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2. При размещении, проектировании, строительстве и эксплуатации вновь строящихся, реконструируемых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 необходимо руководствоваться </w:t>
      </w:r>
      <w:proofErr w:type="spellStart"/>
      <w:r w:rsidRPr="00E51C9D">
        <w:rPr>
          <w:rFonts w:ascii="Times New Roman" w:eastAsia="SimSun" w:hAnsi="Times New Roman" w:cs="Times New Roman"/>
          <w:sz w:val="24"/>
          <w:szCs w:val="24"/>
          <w:lang w:eastAsia="zh-CN"/>
        </w:rPr>
        <w:t>СанПиН</w:t>
      </w:r>
      <w:proofErr w:type="spellEnd"/>
      <w:r w:rsidRPr="00E51C9D">
        <w:rPr>
          <w:rFonts w:ascii="Times New Roman" w:eastAsia="SimSun" w:hAnsi="Times New Roman" w:cs="Times New Roman"/>
          <w:sz w:val="24"/>
          <w:szCs w:val="24"/>
          <w:lang w:eastAsia="zh-CN"/>
        </w:rPr>
        <w:t xml:space="preserve"> 2.2.1/2.1.1.1200-03 "Санитарно-защитные зоны и санитарная классификация предприятий, сооружений и иных объектов".</w:t>
      </w:r>
    </w:p>
    <w:p w:rsidR="0023126A" w:rsidRPr="00E51C9D" w:rsidRDefault="0023126A" w:rsidP="0023126A">
      <w:pP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 xml:space="preserve">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 статьями </w:t>
      </w:r>
      <w:r w:rsidR="0015613C" w:rsidRPr="00E51C9D">
        <w:rPr>
          <w:rFonts w:ascii="Times New Roman" w:eastAsia="SimSun" w:hAnsi="Times New Roman" w:cs="Times New Roman"/>
          <w:sz w:val="24"/>
          <w:szCs w:val="24"/>
          <w:lang w:eastAsia="zh-CN"/>
        </w:rPr>
        <w:t>43-48</w:t>
      </w:r>
      <w:r w:rsidRPr="00E51C9D">
        <w:rPr>
          <w:rFonts w:ascii="Times New Roman" w:eastAsia="SimSun" w:hAnsi="Times New Roman" w:cs="Times New Roman"/>
          <w:sz w:val="24"/>
          <w:szCs w:val="24"/>
          <w:lang w:eastAsia="zh-CN"/>
        </w:rPr>
        <w:t xml:space="preserve"> настоящих Правил.</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4. Высоту и вид ограждения следует принимать:</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не менее 1,6 м, стальная сетка или железобетонное решетчатое;</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E51C9D">
        <w:rPr>
          <w:rFonts w:ascii="Times New Roman" w:eastAsia="SimSun" w:hAnsi="Times New Roman" w:cs="Times New Roman"/>
          <w:sz w:val="24"/>
          <w:szCs w:val="24"/>
          <w:lang w:eastAsia="zh-CN"/>
        </w:rPr>
        <w:t>артскважины</w:t>
      </w:r>
      <w:proofErr w:type="spellEnd"/>
      <w:r w:rsidRPr="00E51C9D">
        <w:rPr>
          <w:rFonts w:ascii="Times New Roman" w:eastAsia="SimSun" w:hAnsi="Times New Roman" w:cs="Times New Roman"/>
          <w:sz w:val="24"/>
          <w:szCs w:val="24"/>
          <w:lang w:eastAsia="zh-CN"/>
        </w:rPr>
        <w:t>, водозаборы и т.п.)  - не  менее 1,6 м, стальная сетка или железобетонное решетчатое.</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Устройство оград следует выполнять в соответствии со </w:t>
      </w:r>
      <w:proofErr w:type="spellStart"/>
      <w:r w:rsidRPr="00E51C9D">
        <w:rPr>
          <w:rFonts w:ascii="Times New Roman" w:eastAsia="SimSun" w:hAnsi="Times New Roman" w:cs="Times New Roman"/>
          <w:sz w:val="24"/>
          <w:szCs w:val="24"/>
          <w:lang w:eastAsia="zh-CN"/>
        </w:rPr>
        <w:t>СНиП</w:t>
      </w:r>
      <w:proofErr w:type="spellEnd"/>
      <w:r w:rsidRPr="00E51C9D">
        <w:rPr>
          <w:rFonts w:ascii="Times New Roman" w:eastAsia="SimSun" w:hAnsi="Times New Roman" w:cs="Times New Roman"/>
          <w:sz w:val="24"/>
          <w:szCs w:val="24"/>
          <w:lang w:eastAsia="zh-CN"/>
        </w:rPr>
        <w:t xml:space="preserve"> III-10-75 "Благоустройство территорий".</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5. 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6. 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7. Не допускается размещение сельскохозяйственных предприятий, зданий, сооружений:</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на площадках залегания полезных ископаемых без согласования с органами Госгортехнадзора;</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в зонах оползней, которые могут угрожать застройке и эксплуатации предприятий, зданий и сооружений;</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в первом поясе зоны санитарной охраны источников водоснабжения населенных пунктов;</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в первой и второй зонах округов санитарной охраны курортов;</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на землях пригородных зеленых зон городских округов и городских поселений;</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на землях особо охраняемых природных территорий.</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Допускается размещение сельскохозяйственных предприятий, зданий и сооружений:</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во втором поясе санитарной охраны источников водоснабжения населенных пунктов, кроме животноводческих и птицеводческих предприятий;</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w:t>
      </w:r>
      <w:r w:rsidRPr="00E51C9D">
        <w:rPr>
          <w:rFonts w:ascii="Times New Roman" w:eastAsia="SimSun" w:hAnsi="Times New Roman" w:cs="Times New Roman"/>
          <w:sz w:val="24"/>
          <w:szCs w:val="24"/>
          <w:lang w:eastAsia="zh-CN"/>
        </w:rPr>
        <w:lastRenderedPageBreak/>
        <w:t>приниматься не менее чем на 0,5 м выше расчетного горизонта воды с учетом подпора и уклона водотока, а также расчетной высоты волны и ее нагона.</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8. Сельскохозяйственные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9. В санитарно-защитных зонах допускается размещать склады (хранилища) зерна, фруктов, овощей и картофеля, питомники растений.</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10.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11.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подножия гор и на других территориях, не обеспеченных естественным проветриванием.</w:t>
      </w:r>
    </w:p>
    <w:p w:rsidR="0023126A" w:rsidRPr="00E51C9D" w:rsidRDefault="0023126A" w:rsidP="0023126A">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12. Минимальная доля озелененной территории земельного участка принимается в соответствии с п.2 статьи </w:t>
      </w:r>
      <w:r w:rsidR="0015613C" w:rsidRPr="00E51C9D">
        <w:rPr>
          <w:rFonts w:ascii="Times New Roman" w:eastAsia="SimSun" w:hAnsi="Times New Roman" w:cs="Times New Roman"/>
          <w:sz w:val="24"/>
          <w:szCs w:val="24"/>
          <w:lang w:eastAsia="zh-CN"/>
        </w:rPr>
        <w:t>41</w:t>
      </w:r>
      <w:r w:rsidRPr="00E51C9D">
        <w:rPr>
          <w:rFonts w:ascii="Times New Roman" w:eastAsia="SimSun" w:hAnsi="Times New Roman" w:cs="Times New Roman"/>
          <w:sz w:val="24"/>
          <w:szCs w:val="24"/>
          <w:lang w:eastAsia="zh-CN"/>
        </w:rPr>
        <w:t xml:space="preserve"> настоящих Правил.</w:t>
      </w:r>
    </w:p>
    <w:p w:rsidR="003B78BA" w:rsidRPr="00E51C9D" w:rsidRDefault="003B78BA" w:rsidP="003B78BA">
      <w:pPr>
        <w:ind w:firstLine="851"/>
        <w:outlineLvl w:val="0"/>
        <w:rPr>
          <w:rFonts w:ascii="Times New Roman" w:hAnsi="Times New Roman" w:cs="Times New Roman"/>
          <w:b/>
          <w:sz w:val="24"/>
          <w:szCs w:val="24"/>
        </w:rPr>
      </w:pPr>
    </w:p>
    <w:p w:rsidR="00906357" w:rsidRPr="00E51C9D" w:rsidRDefault="00906357" w:rsidP="00033018">
      <w:pPr>
        <w:pStyle w:val="20"/>
        <w:spacing w:before="0"/>
        <w:rPr>
          <w:rFonts w:ascii="Times New Roman" w:hAnsi="Times New Roman" w:cs="Times New Roman"/>
          <w:color w:val="auto"/>
          <w:sz w:val="24"/>
          <w:szCs w:val="24"/>
        </w:rPr>
      </w:pPr>
      <w:bookmarkStart w:id="570" w:name="_Toc7446272"/>
      <w:bookmarkStart w:id="571" w:name="_Toc7446425"/>
      <w:r w:rsidRPr="00E51C9D">
        <w:rPr>
          <w:rFonts w:ascii="Times New Roman" w:hAnsi="Times New Roman" w:cs="Times New Roman"/>
          <w:color w:val="auto"/>
          <w:sz w:val="24"/>
          <w:szCs w:val="24"/>
        </w:rPr>
        <w:t xml:space="preserve">Статья </w:t>
      </w:r>
      <w:r w:rsidR="00033018" w:rsidRPr="00E51C9D">
        <w:rPr>
          <w:rFonts w:ascii="Times New Roman" w:hAnsi="Times New Roman" w:cs="Times New Roman"/>
          <w:color w:val="auto"/>
          <w:sz w:val="24"/>
          <w:szCs w:val="24"/>
        </w:rPr>
        <w:t>40</w:t>
      </w:r>
      <w:r w:rsidRPr="00E51C9D">
        <w:rPr>
          <w:rFonts w:ascii="Times New Roman" w:hAnsi="Times New Roman" w:cs="Times New Roman"/>
          <w:color w:val="auto"/>
          <w:sz w:val="24"/>
          <w:szCs w:val="24"/>
        </w:rPr>
        <w:t>. Градостроительные регламенты в отношении земельных участков и объектов капитального строительства, расположенных в пределах зон специального назначения.</w:t>
      </w:r>
      <w:bookmarkEnd w:id="568"/>
      <w:bookmarkEnd w:id="569"/>
      <w:bookmarkEnd w:id="570"/>
      <w:bookmarkEnd w:id="571"/>
    </w:p>
    <w:p w:rsidR="007A1C3A" w:rsidRPr="00E51C9D" w:rsidRDefault="00906357" w:rsidP="007A1C3A">
      <w:pPr>
        <w:ind w:firstLine="0"/>
        <w:outlineLvl w:val="0"/>
        <w:rPr>
          <w:rFonts w:ascii="Times New Roman" w:hAnsi="Times New Roman" w:cs="Times New Roman"/>
          <w:b/>
          <w:sz w:val="24"/>
          <w:szCs w:val="24"/>
          <w:u w:val="single"/>
        </w:rPr>
      </w:pPr>
      <w:bookmarkStart w:id="572" w:name="_Toc536808546"/>
      <w:bookmarkStart w:id="573" w:name="_Toc2770895"/>
      <w:bookmarkStart w:id="574" w:name="_Toc2849320"/>
      <w:bookmarkStart w:id="575" w:name="_Toc3399256"/>
      <w:bookmarkStart w:id="576" w:name="_Toc7446273"/>
      <w:bookmarkStart w:id="577" w:name="_Toc7446426"/>
      <w:r w:rsidRPr="00E51C9D">
        <w:rPr>
          <w:rFonts w:ascii="Times New Roman" w:hAnsi="Times New Roman" w:cs="Times New Roman"/>
          <w:b/>
          <w:sz w:val="24"/>
          <w:szCs w:val="24"/>
          <w:u w:val="single"/>
        </w:rPr>
        <w:t xml:space="preserve">1) Зона </w:t>
      </w:r>
      <w:bookmarkStart w:id="578" w:name="_Toc470251943"/>
      <w:bookmarkStart w:id="579" w:name="_Toc479729852"/>
      <w:bookmarkStart w:id="580" w:name="_Toc485899855"/>
      <w:bookmarkStart w:id="581" w:name="_Toc485902095"/>
      <w:bookmarkStart w:id="582" w:name="_Toc489630342"/>
      <w:bookmarkStart w:id="583" w:name="_Toc489643432"/>
      <w:bookmarkStart w:id="584" w:name="_Toc536808547"/>
      <w:bookmarkStart w:id="585" w:name="_Toc2770896"/>
      <w:bookmarkStart w:id="586" w:name="_Toc2849321"/>
      <w:bookmarkStart w:id="587" w:name="_Toc3399257"/>
      <w:bookmarkEnd w:id="572"/>
      <w:bookmarkEnd w:id="573"/>
      <w:bookmarkEnd w:id="574"/>
      <w:bookmarkEnd w:id="575"/>
      <w:r w:rsidR="007A1C3A" w:rsidRPr="00E51C9D">
        <w:rPr>
          <w:rFonts w:ascii="Times New Roman" w:hAnsi="Times New Roman" w:cs="Times New Roman"/>
          <w:b/>
          <w:sz w:val="24"/>
          <w:szCs w:val="24"/>
          <w:u w:val="single"/>
        </w:rPr>
        <w:t>ритуального назначения (С-1)</w:t>
      </w:r>
      <w:bookmarkEnd w:id="576"/>
      <w:bookmarkEnd w:id="577"/>
    </w:p>
    <w:p w:rsidR="00906357" w:rsidRPr="00E51C9D" w:rsidRDefault="00906357" w:rsidP="007A1C3A">
      <w:pPr>
        <w:ind w:firstLine="0"/>
        <w:outlineLvl w:val="0"/>
        <w:rPr>
          <w:rFonts w:ascii="Times New Roman" w:hAnsi="Times New Roman" w:cs="Times New Roman"/>
          <w:sz w:val="24"/>
          <w:szCs w:val="24"/>
        </w:rPr>
      </w:pPr>
      <w:bookmarkStart w:id="588" w:name="_Toc7446274"/>
      <w:bookmarkStart w:id="589" w:name="_Toc7446427"/>
      <w:r w:rsidRPr="00E51C9D">
        <w:rPr>
          <w:rFonts w:ascii="Times New Roman" w:hAnsi="Times New Roman" w:cs="Times New Roman"/>
          <w:sz w:val="24"/>
          <w:szCs w:val="24"/>
        </w:rPr>
        <w:t>1.1) Основные виды и параметры разрешенного использования земельных участков и объектов капитального строительства</w:t>
      </w:r>
      <w:bookmarkEnd w:id="578"/>
      <w:bookmarkEnd w:id="579"/>
      <w:bookmarkEnd w:id="580"/>
      <w:bookmarkEnd w:id="581"/>
      <w:bookmarkEnd w:id="582"/>
      <w:bookmarkEnd w:id="583"/>
      <w:bookmarkEnd w:id="584"/>
      <w:bookmarkEnd w:id="585"/>
      <w:bookmarkEnd w:id="586"/>
      <w:bookmarkEnd w:id="587"/>
      <w:bookmarkEnd w:id="588"/>
      <w:bookmarkEnd w:id="589"/>
    </w:p>
    <w:tbl>
      <w:tblPr>
        <w:tblW w:w="9630" w:type="dxa"/>
        <w:jc w:val="center"/>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6"/>
        <w:gridCol w:w="851"/>
        <w:gridCol w:w="1134"/>
        <w:gridCol w:w="850"/>
        <w:gridCol w:w="1119"/>
        <w:gridCol w:w="850"/>
        <w:gridCol w:w="851"/>
        <w:gridCol w:w="850"/>
        <w:gridCol w:w="719"/>
      </w:tblGrid>
      <w:tr w:rsidR="007A1C3A" w:rsidRPr="00E51C9D" w:rsidTr="002C5892">
        <w:trPr>
          <w:cantSplit/>
          <w:trHeight w:val="784"/>
          <w:jc w:val="center"/>
        </w:trPr>
        <w:tc>
          <w:tcPr>
            <w:tcW w:w="2406" w:type="dxa"/>
            <w:vMerge w:val="restart"/>
            <w:shd w:val="clear" w:color="auto" w:fill="auto"/>
            <w:vAlign w:val="center"/>
          </w:tcPr>
          <w:p w:rsidR="007A1C3A" w:rsidRPr="00E51C9D" w:rsidRDefault="007A1C3A" w:rsidP="007A1C3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851" w:type="dxa"/>
            <w:vMerge w:val="restart"/>
            <w:shd w:val="clear" w:color="auto" w:fill="auto"/>
            <w:vAlign w:val="center"/>
          </w:tcPr>
          <w:p w:rsidR="007A1C3A" w:rsidRPr="00E51C9D" w:rsidRDefault="007A1C3A" w:rsidP="007A1C3A">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373" w:type="dxa"/>
            <w:gridSpan w:val="7"/>
            <w:vAlign w:val="center"/>
          </w:tcPr>
          <w:p w:rsidR="007A1C3A" w:rsidRPr="00E51C9D" w:rsidRDefault="007A1C3A" w:rsidP="007A1C3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7A1C3A" w:rsidRPr="00E51C9D" w:rsidTr="002C5892">
        <w:trPr>
          <w:cantSplit/>
          <w:trHeight w:val="4590"/>
          <w:jc w:val="center"/>
        </w:trPr>
        <w:tc>
          <w:tcPr>
            <w:tcW w:w="2406" w:type="dxa"/>
            <w:vMerge/>
            <w:shd w:val="clear" w:color="auto" w:fill="auto"/>
          </w:tcPr>
          <w:p w:rsidR="007A1C3A" w:rsidRPr="00E51C9D" w:rsidRDefault="007A1C3A" w:rsidP="007A1C3A">
            <w:pPr>
              <w:widowControl w:val="0"/>
              <w:ind w:firstLine="0"/>
              <w:jc w:val="center"/>
              <w:rPr>
                <w:rFonts w:ascii="Times New Roman" w:eastAsia="SimSun" w:hAnsi="Times New Roman" w:cs="Times New Roman"/>
                <w:sz w:val="24"/>
                <w:szCs w:val="24"/>
                <w:lang w:eastAsia="zh-CN"/>
              </w:rPr>
            </w:pPr>
          </w:p>
        </w:tc>
        <w:tc>
          <w:tcPr>
            <w:tcW w:w="851" w:type="dxa"/>
            <w:vMerge/>
            <w:shd w:val="clear" w:color="auto" w:fill="auto"/>
          </w:tcPr>
          <w:p w:rsidR="007A1C3A" w:rsidRPr="00E51C9D" w:rsidRDefault="007A1C3A" w:rsidP="007A1C3A">
            <w:pPr>
              <w:widowControl w:val="0"/>
              <w:ind w:firstLine="0"/>
              <w:jc w:val="center"/>
              <w:rPr>
                <w:rFonts w:ascii="Times New Roman" w:eastAsia="SimSun" w:hAnsi="Times New Roman" w:cs="Times New Roman"/>
                <w:sz w:val="24"/>
                <w:szCs w:val="24"/>
                <w:lang w:eastAsia="zh-CN"/>
              </w:rPr>
            </w:pPr>
          </w:p>
        </w:tc>
        <w:tc>
          <w:tcPr>
            <w:tcW w:w="1134" w:type="dxa"/>
            <w:textDirection w:val="btLr"/>
            <w:vAlign w:val="center"/>
          </w:tcPr>
          <w:p w:rsidR="007A1C3A" w:rsidRPr="00E51C9D" w:rsidRDefault="007A1C3A" w:rsidP="007A1C3A">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50" w:type="dxa"/>
            <w:textDirection w:val="btLr"/>
            <w:vAlign w:val="center"/>
          </w:tcPr>
          <w:p w:rsidR="007A1C3A" w:rsidRPr="00E51C9D" w:rsidRDefault="007A1C3A" w:rsidP="007A1C3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119" w:type="dxa"/>
            <w:textDirection w:val="btLr"/>
            <w:vAlign w:val="center"/>
          </w:tcPr>
          <w:p w:rsidR="007A1C3A" w:rsidRPr="00E51C9D" w:rsidRDefault="007A1C3A" w:rsidP="007A1C3A">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строений и сооружений от границы, отделяющей земельный участок от территории общего пользования  </w:t>
            </w:r>
          </w:p>
        </w:tc>
        <w:tc>
          <w:tcPr>
            <w:tcW w:w="850" w:type="dxa"/>
            <w:textDirection w:val="btLr"/>
            <w:vAlign w:val="center"/>
          </w:tcPr>
          <w:p w:rsidR="007A1C3A" w:rsidRPr="00E51C9D" w:rsidRDefault="007A1C3A" w:rsidP="007A1C3A">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строений и сооружений от границ смежных земельных участков</w:t>
            </w:r>
          </w:p>
        </w:tc>
        <w:tc>
          <w:tcPr>
            <w:tcW w:w="851" w:type="dxa"/>
            <w:textDirection w:val="btLr"/>
            <w:vAlign w:val="center"/>
          </w:tcPr>
          <w:p w:rsidR="007A1C3A" w:rsidRPr="00E51C9D" w:rsidRDefault="007A1C3A" w:rsidP="007A1C3A">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850" w:type="dxa"/>
            <w:textDirection w:val="btLr"/>
            <w:vAlign w:val="center"/>
          </w:tcPr>
          <w:p w:rsidR="007A1C3A" w:rsidRPr="00E51C9D" w:rsidRDefault="007A1C3A" w:rsidP="007A1C3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719" w:type="dxa"/>
            <w:textDirection w:val="btLr"/>
            <w:vAlign w:val="center"/>
          </w:tcPr>
          <w:p w:rsidR="007A1C3A" w:rsidRPr="00E51C9D" w:rsidRDefault="007A1C3A" w:rsidP="007A1C3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7A1C3A" w:rsidRPr="00E51C9D" w:rsidTr="002C5892">
        <w:trPr>
          <w:cantSplit/>
          <w:trHeight w:val="237"/>
          <w:jc w:val="center"/>
        </w:trPr>
        <w:tc>
          <w:tcPr>
            <w:tcW w:w="2406" w:type="dxa"/>
            <w:shd w:val="clear" w:color="auto" w:fill="auto"/>
            <w:vAlign w:val="center"/>
          </w:tcPr>
          <w:p w:rsidR="007A1C3A" w:rsidRPr="00E51C9D" w:rsidRDefault="007A1C3A" w:rsidP="007A1C3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851" w:type="dxa"/>
            <w:shd w:val="clear" w:color="auto" w:fill="auto"/>
            <w:vAlign w:val="center"/>
          </w:tcPr>
          <w:p w:rsidR="007A1C3A" w:rsidRPr="00E51C9D" w:rsidRDefault="007A1C3A" w:rsidP="007A1C3A">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1134" w:type="dxa"/>
            <w:vAlign w:val="center"/>
          </w:tcPr>
          <w:p w:rsidR="007A1C3A" w:rsidRPr="00E51C9D" w:rsidRDefault="007A1C3A" w:rsidP="007A1C3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0" w:type="dxa"/>
            <w:vAlign w:val="center"/>
          </w:tcPr>
          <w:p w:rsidR="007A1C3A" w:rsidRPr="00E51C9D" w:rsidRDefault="007A1C3A" w:rsidP="007A1C3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119" w:type="dxa"/>
            <w:vAlign w:val="center"/>
          </w:tcPr>
          <w:p w:rsidR="007A1C3A" w:rsidRPr="00E51C9D" w:rsidRDefault="007A1C3A" w:rsidP="007A1C3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850" w:type="dxa"/>
            <w:vAlign w:val="center"/>
          </w:tcPr>
          <w:p w:rsidR="007A1C3A" w:rsidRPr="00E51C9D" w:rsidRDefault="007A1C3A" w:rsidP="007A1C3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851" w:type="dxa"/>
            <w:vAlign w:val="center"/>
          </w:tcPr>
          <w:p w:rsidR="007A1C3A" w:rsidRPr="00E51C9D" w:rsidRDefault="007A1C3A" w:rsidP="007A1C3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850" w:type="dxa"/>
            <w:vAlign w:val="center"/>
          </w:tcPr>
          <w:p w:rsidR="007A1C3A" w:rsidRPr="00E51C9D" w:rsidRDefault="007A1C3A" w:rsidP="007A1C3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719" w:type="dxa"/>
            <w:vAlign w:val="center"/>
          </w:tcPr>
          <w:p w:rsidR="007A1C3A" w:rsidRPr="00E51C9D" w:rsidRDefault="007A1C3A" w:rsidP="007A1C3A">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7A1C3A" w:rsidRPr="00E51C9D" w:rsidTr="002C5892">
        <w:trPr>
          <w:cantSplit/>
          <w:trHeight w:val="843"/>
          <w:jc w:val="center"/>
        </w:trPr>
        <w:tc>
          <w:tcPr>
            <w:tcW w:w="2406" w:type="dxa"/>
            <w:shd w:val="clear" w:color="auto" w:fill="auto"/>
          </w:tcPr>
          <w:p w:rsidR="007A1C3A" w:rsidRPr="00E51C9D" w:rsidRDefault="007A1C3A" w:rsidP="007A1C3A">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Ритуальная деятельность</w:t>
            </w:r>
          </w:p>
        </w:tc>
        <w:tc>
          <w:tcPr>
            <w:tcW w:w="851" w:type="dxa"/>
            <w:shd w:val="clear" w:color="auto" w:fill="auto"/>
          </w:tcPr>
          <w:p w:rsidR="007A1C3A" w:rsidRPr="00E51C9D" w:rsidRDefault="007A1C3A" w:rsidP="007A1C3A">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12.1</w:t>
            </w:r>
          </w:p>
        </w:tc>
        <w:tc>
          <w:tcPr>
            <w:tcW w:w="1134" w:type="dxa"/>
          </w:tcPr>
          <w:p w:rsidR="007A1C3A" w:rsidRPr="00E51C9D" w:rsidRDefault="006F2B95" w:rsidP="007A1C3A">
            <w:pPr>
              <w:pStyle w:val="aff1"/>
              <w:ind w:firstLine="0"/>
              <w:jc w:val="center"/>
              <w:rPr>
                <w:color w:val="auto"/>
              </w:rPr>
            </w:pPr>
            <w:r w:rsidRPr="00E51C9D">
              <w:rPr>
                <w:color w:val="auto"/>
              </w:rPr>
              <w:t>5</w:t>
            </w:r>
            <w:r w:rsidR="007A1C3A" w:rsidRPr="00E51C9D">
              <w:rPr>
                <w:color w:val="auto"/>
              </w:rPr>
              <w:t>00/</w:t>
            </w:r>
          </w:p>
          <w:p w:rsidR="007A1C3A" w:rsidRPr="00E51C9D" w:rsidRDefault="006F2B95" w:rsidP="007A1C3A">
            <w:pPr>
              <w:pStyle w:val="aff1"/>
              <w:ind w:firstLine="0"/>
              <w:jc w:val="center"/>
              <w:rPr>
                <w:color w:val="auto"/>
              </w:rPr>
            </w:pPr>
            <w:r w:rsidRPr="00E51C9D">
              <w:rPr>
                <w:color w:val="auto"/>
              </w:rPr>
              <w:t>1</w:t>
            </w:r>
            <w:r w:rsidR="007A1C3A" w:rsidRPr="00E51C9D">
              <w:rPr>
                <w:color w:val="auto"/>
              </w:rPr>
              <w:t>00000</w:t>
            </w:r>
          </w:p>
          <w:p w:rsidR="007A1C3A" w:rsidRPr="00E51C9D" w:rsidRDefault="007A1C3A" w:rsidP="007A1C3A">
            <w:pPr>
              <w:pStyle w:val="aff1"/>
              <w:ind w:firstLine="0"/>
              <w:jc w:val="center"/>
              <w:rPr>
                <w:color w:val="auto"/>
              </w:rPr>
            </w:pPr>
            <w:r w:rsidRPr="00E51C9D">
              <w:rPr>
                <w:color w:val="auto"/>
              </w:rPr>
              <w:t>кв.м</w:t>
            </w:r>
          </w:p>
        </w:tc>
        <w:tc>
          <w:tcPr>
            <w:tcW w:w="850" w:type="dxa"/>
          </w:tcPr>
          <w:p w:rsidR="007A1C3A" w:rsidRPr="00E51C9D" w:rsidRDefault="007A1C3A" w:rsidP="007A1C3A">
            <w:pPr>
              <w:pStyle w:val="aff1"/>
              <w:ind w:firstLine="0"/>
              <w:jc w:val="center"/>
              <w:rPr>
                <w:color w:val="auto"/>
              </w:rPr>
            </w:pPr>
            <w:r w:rsidRPr="00E51C9D">
              <w:rPr>
                <w:color w:val="auto"/>
              </w:rPr>
              <w:t>15 м</w:t>
            </w:r>
          </w:p>
        </w:tc>
        <w:tc>
          <w:tcPr>
            <w:tcW w:w="1119" w:type="dxa"/>
          </w:tcPr>
          <w:p w:rsidR="007A1C3A" w:rsidRPr="00E51C9D" w:rsidRDefault="007A1C3A" w:rsidP="007A1C3A">
            <w:pPr>
              <w:pStyle w:val="aff1"/>
              <w:ind w:firstLine="0"/>
              <w:jc w:val="center"/>
              <w:rPr>
                <w:color w:val="auto"/>
              </w:rPr>
            </w:pPr>
            <w:r w:rsidRPr="00E51C9D">
              <w:rPr>
                <w:color w:val="auto"/>
              </w:rPr>
              <w:t>5 м</w:t>
            </w:r>
          </w:p>
        </w:tc>
        <w:tc>
          <w:tcPr>
            <w:tcW w:w="850" w:type="dxa"/>
          </w:tcPr>
          <w:p w:rsidR="007A1C3A" w:rsidRPr="00E51C9D" w:rsidRDefault="007A1C3A" w:rsidP="007A1C3A">
            <w:pPr>
              <w:pStyle w:val="aff1"/>
              <w:ind w:firstLine="0"/>
              <w:jc w:val="center"/>
              <w:rPr>
                <w:color w:val="auto"/>
              </w:rPr>
            </w:pPr>
            <w:r w:rsidRPr="00E51C9D">
              <w:rPr>
                <w:color w:val="auto"/>
              </w:rPr>
              <w:t>3 м</w:t>
            </w:r>
          </w:p>
        </w:tc>
        <w:tc>
          <w:tcPr>
            <w:tcW w:w="851" w:type="dxa"/>
          </w:tcPr>
          <w:p w:rsidR="007A1C3A" w:rsidRPr="00E51C9D" w:rsidRDefault="007A1C3A" w:rsidP="007A1C3A">
            <w:pPr>
              <w:pStyle w:val="aff1"/>
              <w:ind w:firstLine="0"/>
              <w:jc w:val="center"/>
              <w:rPr>
                <w:color w:val="auto"/>
              </w:rPr>
            </w:pPr>
            <w:r w:rsidRPr="00E51C9D">
              <w:rPr>
                <w:color w:val="auto"/>
              </w:rPr>
              <w:t>1</w:t>
            </w:r>
          </w:p>
        </w:tc>
        <w:tc>
          <w:tcPr>
            <w:tcW w:w="850" w:type="dxa"/>
          </w:tcPr>
          <w:p w:rsidR="007A1C3A" w:rsidRPr="00E51C9D" w:rsidRDefault="002C5892" w:rsidP="007A1C3A">
            <w:pPr>
              <w:pStyle w:val="aff1"/>
              <w:ind w:firstLine="0"/>
              <w:jc w:val="center"/>
              <w:rPr>
                <w:color w:val="auto"/>
              </w:rPr>
            </w:pPr>
            <w:r w:rsidRPr="00E51C9D">
              <w:rPr>
                <w:color w:val="auto"/>
              </w:rPr>
              <w:t>15</w:t>
            </w:r>
            <w:r w:rsidR="007A1C3A" w:rsidRPr="00E51C9D">
              <w:rPr>
                <w:color w:val="auto"/>
              </w:rPr>
              <w:t xml:space="preserve"> м</w:t>
            </w:r>
          </w:p>
          <w:p w:rsidR="007A1C3A" w:rsidRPr="00E51C9D" w:rsidRDefault="007A1C3A" w:rsidP="007A1C3A">
            <w:pPr>
              <w:pStyle w:val="aff1"/>
              <w:ind w:firstLine="0"/>
              <w:jc w:val="center"/>
              <w:rPr>
                <w:color w:val="auto"/>
              </w:rPr>
            </w:pPr>
          </w:p>
        </w:tc>
        <w:tc>
          <w:tcPr>
            <w:tcW w:w="719" w:type="dxa"/>
          </w:tcPr>
          <w:p w:rsidR="007A1C3A" w:rsidRPr="00E51C9D" w:rsidRDefault="007A1C3A" w:rsidP="007A1C3A">
            <w:pPr>
              <w:pStyle w:val="aff1"/>
              <w:ind w:firstLine="0"/>
              <w:jc w:val="center"/>
              <w:rPr>
                <w:color w:val="auto"/>
              </w:rPr>
            </w:pPr>
            <w:r w:rsidRPr="00E51C9D">
              <w:rPr>
                <w:color w:val="auto"/>
              </w:rPr>
              <w:t>5%</w:t>
            </w:r>
          </w:p>
        </w:tc>
      </w:tr>
      <w:tr w:rsidR="002365E6" w:rsidRPr="00E51C9D" w:rsidTr="00AC55C2">
        <w:trPr>
          <w:cantSplit/>
          <w:trHeight w:val="563"/>
          <w:jc w:val="center"/>
        </w:trPr>
        <w:tc>
          <w:tcPr>
            <w:tcW w:w="2406" w:type="dxa"/>
            <w:shd w:val="clear" w:color="auto" w:fill="auto"/>
          </w:tcPr>
          <w:p w:rsidR="002365E6" w:rsidRPr="00E51C9D" w:rsidRDefault="002365E6" w:rsidP="00673E8F">
            <w:pPr>
              <w:widowControl w:val="0"/>
              <w:ind w:firstLine="0"/>
              <w:rPr>
                <w:rFonts w:ascii="Times New Roman" w:eastAsia="SimSun" w:hAnsi="Times New Roman" w:cs="Times New Roman"/>
                <w:sz w:val="24"/>
                <w:szCs w:val="24"/>
                <w:lang w:eastAsia="zh-CN"/>
              </w:rPr>
            </w:pPr>
            <w:r w:rsidRPr="00E51C9D">
              <w:rPr>
                <w:rFonts w:ascii="Times New Roman" w:hAnsi="Times New Roman" w:cs="Times New Roman"/>
                <w:sz w:val="24"/>
                <w:szCs w:val="24"/>
              </w:rPr>
              <w:lastRenderedPageBreak/>
              <w:t>Предоставление коммунальных услуг</w:t>
            </w:r>
          </w:p>
        </w:tc>
        <w:tc>
          <w:tcPr>
            <w:tcW w:w="851" w:type="dxa"/>
            <w:shd w:val="clear" w:color="auto" w:fill="auto"/>
          </w:tcPr>
          <w:p w:rsidR="002365E6" w:rsidRPr="00E51C9D" w:rsidRDefault="002365E6" w:rsidP="00673E8F">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3.1.1</w:t>
            </w:r>
          </w:p>
        </w:tc>
        <w:tc>
          <w:tcPr>
            <w:tcW w:w="1134" w:type="dxa"/>
          </w:tcPr>
          <w:p w:rsidR="002365E6" w:rsidRPr="00E51C9D" w:rsidRDefault="002365E6" w:rsidP="002946D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50/ 5000</w:t>
            </w:r>
          </w:p>
          <w:p w:rsidR="002365E6" w:rsidRPr="00E51C9D" w:rsidRDefault="002365E6" w:rsidP="002946D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5239" w:type="dxa"/>
            <w:gridSpan w:val="6"/>
          </w:tcPr>
          <w:p w:rsidR="002365E6" w:rsidRPr="00E51C9D" w:rsidRDefault="002365E6" w:rsidP="002946DF">
            <w:pPr>
              <w:pStyle w:val="aff1"/>
              <w:ind w:firstLine="0"/>
              <w:jc w:val="center"/>
              <w:rPr>
                <w:color w:val="auto"/>
              </w:rPr>
            </w:pPr>
            <w:r w:rsidRPr="00E51C9D">
              <w:rPr>
                <w:color w:val="auto"/>
              </w:rPr>
              <w:t>Для линейных, головных и сопутствующих объектов инженерной инфраструктуры определяются в соответствии с техническими и санитарными нормами</w:t>
            </w:r>
          </w:p>
        </w:tc>
      </w:tr>
    </w:tbl>
    <w:p w:rsidR="007A1C3A" w:rsidRPr="00E51C9D" w:rsidRDefault="007A1C3A" w:rsidP="007A1C3A">
      <w:pPr>
        <w:ind w:firstLine="426"/>
        <w:rPr>
          <w:rFonts w:ascii="Times New Roman" w:eastAsia="SimSun" w:hAnsi="Times New Roman" w:cs="Times New Roman"/>
          <w:sz w:val="24"/>
          <w:szCs w:val="24"/>
          <w:lang w:eastAsia="zh-CN"/>
        </w:rPr>
      </w:pPr>
    </w:p>
    <w:p w:rsidR="007A1C3A" w:rsidRPr="00E51C9D" w:rsidRDefault="002C5892" w:rsidP="007A1C3A">
      <w:pPr>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w:t>
      </w:r>
      <w:r w:rsidR="007A1C3A" w:rsidRPr="00E51C9D">
        <w:rPr>
          <w:rFonts w:ascii="Times New Roman" w:eastAsia="SimSun" w:hAnsi="Times New Roman" w:cs="Times New Roman"/>
          <w:sz w:val="24"/>
          <w:szCs w:val="24"/>
          <w:lang w:eastAsia="zh-CN"/>
        </w:rPr>
        <w:t>.2</w:t>
      </w:r>
      <w:r w:rsidRPr="00E51C9D">
        <w:rPr>
          <w:rFonts w:ascii="Times New Roman" w:eastAsia="SimSun" w:hAnsi="Times New Roman" w:cs="Times New Roman"/>
          <w:sz w:val="24"/>
          <w:szCs w:val="24"/>
          <w:lang w:eastAsia="zh-CN"/>
        </w:rPr>
        <w:t>)</w:t>
      </w:r>
      <w:r w:rsidR="007A1C3A" w:rsidRPr="00E51C9D">
        <w:rPr>
          <w:rFonts w:ascii="Times New Roman" w:eastAsia="SimSun" w:hAnsi="Times New Roman" w:cs="Times New Roman"/>
          <w:sz w:val="24"/>
          <w:szCs w:val="24"/>
          <w:lang w:eastAsia="zh-CN"/>
        </w:rPr>
        <w:t xml:space="preserve"> Условно разрешенные виды использования земельных участков и объектов капитального строительства: </w:t>
      </w:r>
    </w:p>
    <w:tbl>
      <w:tblPr>
        <w:tblW w:w="9338"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91"/>
        <w:gridCol w:w="1001"/>
        <w:gridCol w:w="700"/>
        <w:gridCol w:w="1134"/>
        <w:gridCol w:w="850"/>
        <w:gridCol w:w="709"/>
        <w:gridCol w:w="709"/>
        <w:gridCol w:w="850"/>
      </w:tblGrid>
      <w:tr w:rsidR="007A1C3A" w:rsidRPr="00E51C9D" w:rsidTr="006F2B95">
        <w:trPr>
          <w:cantSplit/>
          <w:trHeight w:val="739"/>
          <w:jc w:val="center"/>
        </w:trPr>
        <w:tc>
          <w:tcPr>
            <w:tcW w:w="2694" w:type="dxa"/>
            <w:vMerge w:val="restart"/>
            <w:shd w:val="clear" w:color="auto" w:fill="auto"/>
            <w:vAlign w:val="center"/>
          </w:tcPr>
          <w:p w:rsidR="007A1C3A" w:rsidRPr="00E51C9D" w:rsidRDefault="007A1C3A" w:rsidP="006F2B95">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691" w:type="dxa"/>
            <w:vMerge w:val="restart"/>
            <w:shd w:val="clear" w:color="auto" w:fill="auto"/>
            <w:vAlign w:val="center"/>
          </w:tcPr>
          <w:p w:rsidR="007A1C3A" w:rsidRPr="00E51C9D" w:rsidRDefault="007A1C3A" w:rsidP="006F2B95">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5953" w:type="dxa"/>
            <w:gridSpan w:val="7"/>
            <w:vAlign w:val="center"/>
          </w:tcPr>
          <w:p w:rsidR="007A1C3A" w:rsidRPr="00E51C9D" w:rsidRDefault="007A1C3A" w:rsidP="006F2B95">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7A1C3A" w:rsidRPr="00E51C9D" w:rsidTr="002C5892">
        <w:trPr>
          <w:cantSplit/>
          <w:trHeight w:val="4417"/>
          <w:jc w:val="center"/>
        </w:trPr>
        <w:tc>
          <w:tcPr>
            <w:tcW w:w="2694" w:type="dxa"/>
            <w:vMerge/>
            <w:shd w:val="clear" w:color="auto" w:fill="auto"/>
          </w:tcPr>
          <w:p w:rsidR="007A1C3A" w:rsidRPr="00E51C9D" w:rsidRDefault="007A1C3A" w:rsidP="006F2B95">
            <w:pPr>
              <w:widowControl w:val="0"/>
              <w:ind w:firstLine="0"/>
              <w:jc w:val="center"/>
              <w:rPr>
                <w:rFonts w:ascii="Times New Roman" w:eastAsia="SimSun" w:hAnsi="Times New Roman" w:cs="Times New Roman"/>
                <w:sz w:val="24"/>
                <w:szCs w:val="24"/>
                <w:lang w:eastAsia="zh-CN"/>
              </w:rPr>
            </w:pPr>
          </w:p>
        </w:tc>
        <w:tc>
          <w:tcPr>
            <w:tcW w:w="691" w:type="dxa"/>
            <w:vMerge/>
            <w:shd w:val="clear" w:color="auto" w:fill="auto"/>
          </w:tcPr>
          <w:p w:rsidR="007A1C3A" w:rsidRPr="00E51C9D" w:rsidRDefault="007A1C3A" w:rsidP="006F2B95">
            <w:pPr>
              <w:widowControl w:val="0"/>
              <w:ind w:firstLine="0"/>
              <w:jc w:val="center"/>
              <w:rPr>
                <w:rFonts w:ascii="Times New Roman" w:eastAsia="SimSun" w:hAnsi="Times New Roman" w:cs="Times New Roman"/>
                <w:sz w:val="24"/>
                <w:szCs w:val="24"/>
                <w:lang w:eastAsia="zh-CN"/>
              </w:rPr>
            </w:pPr>
          </w:p>
        </w:tc>
        <w:tc>
          <w:tcPr>
            <w:tcW w:w="1001" w:type="dxa"/>
            <w:textDirection w:val="btLr"/>
            <w:vAlign w:val="center"/>
          </w:tcPr>
          <w:p w:rsidR="007A1C3A" w:rsidRPr="00E51C9D" w:rsidRDefault="007A1C3A" w:rsidP="006F2B95">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700" w:type="dxa"/>
            <w:textDirection w:val="btLr"/>
            <w:vAlign w:val="center"/>
          </w:tcPr>
          <w:p w:rsidR="007A1C3A" w:rsidRPr="00E51C9D" w:rsidRDefault="007A1C3A" w:rsidP="006F2B95">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134" w:type="dxa"/>
            <w:textDirection w:val="btLr"/>
            <w:vAlign w:val="center"/>
          </w:tcPr>
          <w:p w:rsidR="007A1C3A" w:rsidRPr="00E51C9D" w:rsidRDefault="007A1C3A" w:rsidP="006F2B95">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строений и сооружений от границы, отделяющей земельный участок от территории общего пользования  </w:t>
            </w:r>
          </w:p>
        </w:tc>
        <w:tc>
          <w:tcPr>
            <w:tcW w:w="850" w:type="dxa"/>
            <w:textDirection w:val="btLr"/>
            <w:vAlign w:val="center"/>
          </w:tcPr>
          <w:p w:rsidR="007A1C3A" w:rsidRPr="00E51C9D" w:rsidRDefault="007A1C3A" w:rsidP="006F2B95">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строений и сооружений от границ смежных земельных участков</w:t>
            </w:r>
          </w:p>
        </w:tc>
        <w:tc>
          <w:tcPr>
            <w:tcW w:w="709" w:type="dxa"/>
            <w:textDirection w:val="btLr"/>
            <w:vAlign w:val="center"/>
          </w:tcPr>
          <w:p w:rsidR="007A1C3A" w:rsidRPr="00E51C9D" w:rsidRDefault="007A1C3A" w:rsidP="006F2B95">
            <w:pPr>
              <w:widowControl w:val="0"/>
              <w:ind w:left="113"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709" w:type="dxa"/>
            <w:textDirection w:val="btLr"/>
            <w:vAlign w:val="center"/>
          </w:tcPr>
          <w:p w:rsidR="007A1C3A" w:rsidRPr="00E51C9D" w:rsidRDefault="007A1C3A" w:rsidP="006F2B95">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850" w:type="dxa"/>
            <w:textDirection w:val="btLr"/>
            <w:vAlign w:val="center"/>
          </w:tcPr>
          <w:p w:rsidR="007A1C3A" w:rsidRPr="00E51C9D" w:rsidRDefault="007A1C3A" w:rsidP="006F2B95">
            <w:pPr>
              <w:widowControl w:val="0"/>
              <w:ind w:left="113"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7A1C3A" w:rsidRPr="00E51C9D" w:rsidTr="002C5892">
        <w:trPr>
          <w:cantSplit/>
          <w:trHeight w:val="423"/>
          <w:jc w:val="center"/>
        </w:trPr>
        <w:tc>
          <w:tcPr>
            <w:tcW w:w="2694" w:type="dxa"/>
            <w:shd w:val="clear" w:color="auto" w:fill="auto"/>
            <w:vAlign w:val="center"/>
          </w:tcPr>
          <w:p w:rsidR="007A1C3A" w:rsidRPr="00E51C9D" w:rsidRDefault="007A1C3A" w:rsidP="006F2B95">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691" w:type="dxa"/>
            <w:shd w:val="clear" w:color="auto" w:fill="auto"/>
            <w:vAlign w:val="center"/>
          </w:tcPr>
          <w:p w:rsidR="007A1C3A" w:rsidRPr="00E51C9D" w:rsidRDefault="007A1C3A" w:rsidP="006F2B95">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1001" w:type="dxa"/>
            <w:vAlign w:val="center"/>
          </w:tcPr>
          <w:p w:rsidR="007A1C3A" w:rsidRPr="00E51C9D" w:rsidRDefault="007A1C3A" w:rsidP="006F2B95">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700" w:type="dxa"/>
            <w:vAlign w:val="center"/>
          </w:tcPr>
          <w:p w:rsidR="007A1C3A" w:rsidRPr="00E51C9D" w:rsidRDefault="007A1C3A" w:rsidP="006F2B95">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134" w:type="dxa"/>
            <w:vAlign w:val="center"/>
          </w:tcPr>
          <w:p w:rsidR="007A1C3A" w:rsidRPr="00E51C9D" w:rsidRDefault="007A1C3A" w:rsidP="006F2B95">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850" w:type="dxa"/>
            <w:vAlign w:val="center"/>
          </w:tcPr>
          <w:p w:rsidR="007A1C3A" w:rsidRPr="00E51C9D" w:rsidRDefault="007A1C3A" w:rsidP="006F2B95">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709" w:type="dxa"/>
            <w:vAlign w:val="center"/>
          </w:tcPr>
          <w:p w:rsidR="007A1C3A" w:rsidRPr="00E51C9D" w:rsidRDefault="007A1C3A" w:rsidP="006F2B95">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709" w:type="dxa"/>
            <w:vAlign w:val="center"/>
          </w:tcPr>
          <w:p w:rsidR="007A1C3A" w:rsidRPr="00E51C9D" w:rsidRDefault="007A1C3A" w:rsidP="006F2B95">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850" w:type="dxa"/>
            <w:vAlign w:val="center"/>
          </w:tcPr>
          <w:p w:rsidR="007A1C3A" w:rsidRPr="00E51C9D" w:rsidRDefault="007A1C3A" w:rsidP="006F2B95">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7A1C3A" w:rsidRPr="00E51C9D" w:rsidTr="002C5892">
        <w:trPr>
          <w:cantSplit/>
          <w:trHeight w:val="510"/>
          <w:jc w:val="center"/>
        </w:trPr>
        <w:tc>
          <w:tcPr>
            <w:tcW w:w="2694" w:type="dxa"/>
            <w:shd w:val="clear" w:color="auto" w:fill="auto"/>
          </w:tcPr>
          <w:p w:rsidR="007A1C3A" w:rsidRPr="00E51C9D" w:rsidRDefault="007A1C3A" w:rsidP="006F2B95">
            <w:pPr>
              <w:pStyle w:val="aff1"/>
              <w:ind w:firstLine="0"/>
              <w:rPr>
                <w:color w:val="auto"/>
              </w:rPr>
            </w:pPr>
            <w:r w:rsidRPr="00E51C9D">
              <w:rPr>
                <w:color w:val="auto"/>
              </w:rPr>
              <w:t>Магазины*</w:t>
            </w:r>
          </w:p>
        </w:tc>
        <w:tc>
          <w:tcPr>
            <w:tcW w:w="691" w:type="dxa"/>
            <w:shd w:val="clear" w:color="auto" w:fill="auto"/>
          </w:tcPr>
          <w:p w:rsidR="007A1C3A" w:rsidRPr="00E51C9D" w:rsidRDefault="007A1C3A" w:rsidP="006F2B95">
            <w:pPr>
              <w:pStyle w:val="aff1"/>
              <w:ind w:firstLine="0"/>
              <w:jc w:val="center"/>
              <w:rPr>
                <w:color w:val="auto"/>
              </w:rPr>
            </w:pPr>
            <w:r w:rsidRPr="00E51C9D">
              <w:rPr>
                <w:color w:val="auto"/>
              </w:rPr>
              <w:t>4.4</w:t>
            </w:r>
          </w:p>
        </w:tc>
        <w:tc>
          <w:tcPr>
            <w:tcW w:w="1001" w:type="dxa"/>
          </w:tcPr>
          <w:p w:rsidR="007A1C3A" w:rsidRPr="00E51C9D" w:rsidRDefault="007A1C3A" w:rsidP="006F2B95">
            <w:pPr>
              <w:pStyle w:val="aff1"/>
              <w:ind w:firstLine="0"/>
              <w:jc w:val="center"/>
              <w:rPr>
                <w:color w:val="auto"/>
              </w:rPr>
            </w:pPr>
            <w:r w:rsidRPr="00E51C9D">
              <w:rPr>
                <w:color w:val="auto"/>
              </w:rPr>
              <w:t>100/</w:t>
            </w:r>
          </w:p>
          <w:p w:rsidR="007A1C3A" w:rsidRPr="00E51C9D" w:rsidRDefault="007A1C3A" w:rsidP="006F2B95">
            <w:pPr>
              <w:pStyle w:val="aff1"/>
              <w:ind w:firstLine="0"/>
              <w:jc w:val="center"/>
              <w:rPr>
                <w:color w:val="auto"/>
              </w:rPr>
            </w:pPr>
            <w:r w:rsidRPr="00E51C9D">
              <w:rPr>
                <w:color w:val="auto"/>
              </w:rPr>
              <w:t>500 кв. м</w:t>
            </w:r>
          </w:p>
        </w:tc>
        <w:tc>
          <w:tcPr>
            <w:tcW w:w="700" w:type="dxa"/>
          </w:tcPr>
          <w:p w:rsidR="007A1C3A" w:rsidRPr="00E51C9D" w:rsidRDefault="007A1C3A" w:rsidP="006F2B95">
            <w:pPr>
              <w:pStyle w:val="aff1"/>
              <w:ind w:firstLine="0"/>
              <w:jc w:val="center"/>
              <w:rPr>
                <w:color w:val="auto"/>
              </w:rPr>
            </w:pPr>
            <w:r w:rsidRPr="00E51C9D">
              <w:rPr>
                <w:color w:val="auto"/>
              </w:rPr>
              <w:t>8 м</w:t>
            </w:r>
          </w:p>
        </w:tc>
        <w:tc>
          <w:tcPr>
            <w:tcW w:w="1134" w:type="dxa"/>
          </w:tcPr>
          <w:p w:rsidR="007A1C3A" w:rsidRPr="00E51C9D" w:rsidRDefault="007A1C3A" w:rsidP="006F2B95">
            <w:pPr>
              <w:ind w:firstLine="0"/>
              <w:jc w:val="center"/>
              <w:rPr>
                <w:rFonts w:ascii="Times New Roman" w:hAnsi="Times New Roman" w:cs="Times New Roman"/>
                <w:sz w:val="24"/>
                <w:szCs w:val="24"/>
              </w:rPr>
            </w:pPr>
            <w:r w:rsidRPr="00E51C9D">
              <w:rPr>
                <w:rFonts w:ascii="Times New Roman" w:hAnsi="Times New Roman" w:cs="Times New Roman"/>
                <w:sz w:val="24"/>
                <w:szCs w:val="24"/>
              </w:rPr>
              <w:t xml:space="preserve">5 м </w:t>
            </w:r>
          </w:p>
        </w:tc>
        <w:tc>
          <w:tcPr>
            <w:tcW w:w="850" w:type="dxa"/>
          </w:tcPr>
          <w:p w:rsidR="007A1C3A" w:rsidRPr="00E51C9D" w:rsidRDefault="007A1C3A" w:rsidP="006F2B95">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709" w:type="dxa"/>
          </w:tcPr>
          <w:p w:rsidR="007A1C3A" w:rsidRPr="00E51C9D" w:rsidRDefault="007A1C3A" w:rsidP="006F2B95">
            <w:pPr>
              <w:pStyle w:val="aff1"/>
              <w:ind w:firstLine="0"/>
              <w:jc w:val="center"/>
              <w:rPr>
                <w:color w:val="auto"/>
              </w:rPr>
            </w:pPr>
            <w:r w:rsidRPr="00E51C9D">
              <w:rPr>
                <w:color w:val="auto"/>
              </w:rPr>
              <w:t>1</w:t>
            </w:r>
          </w:p>
        </w:tc>
        <w:tc>
          <w:tcPr>
            <w:tcW w:w="709" w:type="dxa"/>
          </w:tcPr>
          <w:p w:rsidR="007A1C3A" w:rsidRPr="00E51C9D" w:rsidRDefault="007A1C3A" w:rsidP="006F2B95">
            <w:pPr>
              <w:pStyle w:val="aff1"/>
              <w:ind w:firstLine="0"/>
              <w:jc w:val="center"/>
              <w:rPr>
                <w:color w:val="auto"/>
              </w:rPr>
            </w:pPr>
            <w:r w:rsidRPr="00E51C9D">
              <w:rPr>
                <w:color w:val="auto"/>
              </w:rPr>
              <w:t>6 м</w:t>
            </w:r>
          </w:p>
        </w:tc>
        <w:tc>
          <w:tcPr>
            <w:tcW w:w="850" w:type="dxa"/>
          </w:tcPr>
          <w:p w:rsidR="007A1C3A" w:rsidRPr="00E51C9D" w:rsidRDefault="007A1C3A" w:rsidP="006F2B95">
            <w:pPr>
              <w:pStyle w:val="aff1"/>
              <w:ind w:firstLine="0"/>
              <w:jc w:val="center"/>
              <w:rPr>
                <w:color w:val="auto"/>
              </w:rPr>
            </w:pPr>
            <w:r w:rsidRPr="00E51C9D">
              <w:rPr>
                <w:color w:val="auto"/>
              </w:rPr>
              <w:t>60 %</w:t>
            </w:r>
          </w:p>
        </w:tc>
      </w:tr>
      <w:tr w:rsidR="007A1C3A" w:rsidRPr="00E51C9D" w:rsidTr="006F2B95">
        <w:trPr>
          <w:cantSplit/>
          <w:trHeight w:val="510"/>
          <w:jc w:val="center"/>
        </w:trPr>
        <w:tc>
          <w:tcPr>
            <w:tcW w:w="9338" w:type="dxa"/>
            <w:gridSpan w:val="9"/>
            <w:shd w:val="clear" w:color="auto" w:fill="auto"/>
          </w:tcPr>
          <w:p w:rsidR="007A1C3A" w:rsidRPr="00E51C9D" w:rsidRDefault="007A1C3A" w:rsidP="006F2B95">
            <w:pPr>
              <w:pStyle w:val="aff1"/>
              <w:ind w:firstLine="0"/>
              <w:rPr>
                <w:color w:val="auto"/>
              </w:rPr>
            </w:pPr>
            <w:r w:rsidRPr="00E51C9D">
              <w:rPr>
                <w:color w:val="auto"/>
              </w:rPr>
              <w:t>* при размещении объектов некапитального строительства, предназначенных для продажи товаров с количеством блоков не более 3-х штук:</w:t>
            </w:r>
          </w:p>
        </w:tc>
      </w:tr>
      <w:tr w:rsidR="007A1C3A" w:rsidRPr="00E51C9D" w:rsidTr="002C5892">
        <w:trPr>
          <w:cantSplit/>
          <w:trHeight w:val="510"/>
          <w:jc w:val="center"/>
        </w:trPr>
        <w:tc>
          <w:tcPr>
            <w:tcW w:w="3385" w:type="dxa"/>
            <w:gridSpan w:val="2"/>
            <w:shd w:val="clear" w:color="auto" w:fill="auto"/>
          </w:tcPr>
          <w:p w:rsidR="007A1C3A" w:rsidRPr="00E51C9D" w:rsidRDefault="007A1C3A" w:rsidP="006F2B95">
            <w:pPr>
              <w:pStyle w:val="aff1"/>
              <w:ind w:firstLine="0"/>
              <w:jc w:val="center"/>
              <w:rPr>
                <w:color w:val="auto"/>
              </w:rPr>
            </w:pPr>
          </w:p>
        </w:tc>
        <w:tc>
          <w:tcPr>
            <w:tcW w:w="1001" w:type="dxa"/>
          </w:tcPr>
          <w:p w:rsidR="007A1C3A" w:rsidRPr="00E51C9D" w:rsidRDefault="002365E6" w:rsidP="006F2B95">
            <w:pPr>
              <w:pStyle w:val="aff1"/>
              <w:ind w:firstLine="0"/>
              <w:jc w:val="center"/>
              <w:rPr>
                <w:color w:val="auto"/>
              </w:rPr>
            </w:pPr>
            <w:r w:rsidRPr="00E51C9D">
              <w:rPr>
                <w:color w:val="auto"/>
              </w:rPr>
              <w:t>2</w:t>
            </w:r>
            <w:r w:rsidR="007A1C3A" w:rsidRPr="00E51C9D">
              <w:rPr>
                <w:color w:val="auto"/>
              </w:rPr>
              <w:t>0/250 кв.м</w:t>
            </w:r>
          </w:p>
        </w:tc>
        <w:tc>
          <w:tcPr>
            <w:tcW w:w="700" w:type="dxa"/>
          </w:tcPr>
          <w:p w:rsidR="007A1C3A" w:rsidRPr="00E51C9D" w:rsidRDefault="007A1C3A" w:rsidP="006F2B95">
            <w:pPr>
              <w:pStyle w:val="aff1"/>
              <w:ind w:firstLine="0"/>
              <w:jc w:val="center"/>
              <w:rPr>
                <w:color w:val="auto"/>
              </w:rPr>
            </w:pPr>
            <w:r w:rsidRPr="00E51C9D">
              <w:rPr>
                <w:color w:val="auto"/>
              </w:rPr>
              <w:t>-</w:t>
            </w:r>
          </w:p>
        </w:tc>
        <w:tc>
          <w:tcPr>
            <w:tcW w:w="1134" w:type="dxa"/>
          </w:tcPr>
          <w:p w:rsidR="007A1C3A" w:rsidRPr="00E51C9D" w:rsidRDefault="007A1C3A" w:rsidP="006F2B95">
            <w:pPr>
              <w:pStyle w:val="aff1"/>
              <w:ind w:firstLine="0"/>
              <w:jc w:val="center"/>
              <w:rPr>
                <w:color w:val="auto"/>
              </w:rPr>
            </w:pPr>
            <w:r w:rsidRPr="00E51C9D">
              <w:rPr>
                <w:color w:val="auto"/>
              </w:rPr>
              <w:t>1 м</w:t>
            </w:r>
          </w:p>
        </w:tc>
        <w:tc>
          <w:tcPr>
            <w:tcW w:w="850" w:type="dxa"/>
          </w:tcPr>
          <w:p w:rsidR="007A1C3A" w:rsidRPr="00E51C9D" w:rsidRDefault="007A1C3A" w:rsidP="006F2B95">
            <w:pPr>
              <w:pStyle w:val="aff1"/>
              <w:ind w:firstLine="0"/>
              <w:jc w:val="center"/>
              <w:rPr>
                <w:color w:val="auto"/>
              </w:rPr>
            </w:pPr>
            <w:r w:rsidRPr="00E51C9D">
              <w:rPr>
                <w:color w:val="auto"/>
              </w:rPr>
              <w:t>1 м</w:t>
            </w:r>
          </w:p>
        </w:tc>
        <w:tc>
          <w:tcPr>
            <w:tcW w:w="709" w:type="dxa"/>
          </w:tcPr>
          <w:p w:rsidR="007A1C3A" w:rsidRPr="00E51C9D" w:rsidRDefault="007A1C3A" w:rsidP="006F2B95">
            <w:pPr>
              <w:pStyle w:val="aff1"/>
              <w:ind w:firstLine="0"/>
              <w:jc w:val="center"/>
              <w:rPr>
                <w:color w:val="auto"/>
              </w:rPr>
            </w:pPr>
            <w:r w:rsidRPr="00E51C9D">
              <w:rPr>
                <w:color w:val="auto"/>
              </w:rPr>
              <w:t>1</w:t>
            </w:r>
          </w:p>
        </w:tc>
        <w:tc>
          <w:tcPr>
            <w:tcW w:w="709" w:type="dxa"/>
          </w:tcPr>
          <w:p w:rsidR="007A1C3A" w:rsidRPr="00E51C9D" w:rsidRDefault="007A1C3A" w:rsidP="006F2B95">
            <w:pPr>
              <w:pStyle w:val="aff1"/>
              <w:ind w:firstLine="0"/>
              <w:jc w:val="center"/>
              <w:rPr>
                <w:color w:val="auto"/>
              </w:rPr>
            </w:pPr>
            <w:r w:rsidRPr="00E51C9D">
              <w:rPr>
                <w:color w:val="auto"/>
              </w:rPr>
              <w:t>5</w:t>
            </w:r>
            <w:r w:rsidR="002C5892" w:rsidRPr="00E51C9D">
              <w:rPr>
                <w:color w:val="auto"/>
              </w:rPr>
              <w:t xml:space="preserve"> м</w:t>
            </w:r>
          </w:p>
        </w:tc>
        <w:tc>
          <w:tcPr>
            <w:tcW w:w="850" w:type="dxa"/>
          </w:tcPr>
          <w:p w:rsidR="007A1C3A" w:rsidRPr="00E51C9D" w:rsidRDefault="007A1C3A" w:rsidP="006F2B95">
            <w:pPr>
              <w:pStyle w:val="aff1"/>
              <w:ind w:firstLine="0"/>
              <w:jc w:val="center"/>
              <w:rPr>
                <w:color w:val="auto"/>
              </w:rPr>
            </w:pPr>
            <w:r w:rsidRPr="00E51C9D">
              <w:rPr>
                <w:color w:val="auto"/>
              </w:rPr>
              <w:t>90 %</w:t>
            </w:r>
          </w:p>
        </w:tc>
      </w:tr>
      <w:tr w:rsidR="007A1C3A" w:rsidRPr="00E51C9D" w:rsidTr="002C5892">
        <w:trPr>
          <w:cantSplit/>
          <w:trHeight w:val="843"/>
          <w:jc w:val="center"/>
        </w:trPr>
        <w:tc>
          <w:tcPr>
            <w:tcW w:w="2694" w:type="dxa"/>
            <w:shd w:val="clear" w:color="auto" w:fill="auto"/>
          </w:tcPr>
          <w:p w:rsidR="007A1C3A" w:rsidRPr="00E51C9D" w:rsidRDefault="007A1C3A" w:rsidP="006F2B95">
            <w:pPr>
              <w:pStyle w:val="aff1"/>
              <w:ind w:firstLine="0"/>
              <w:rPr>
                <w:color w:val="auto"/>
              </w:rPr>
            </w:pPr>
            <w:r w:rsidRPr="00E51C9D">
              <w:rPr>
                <w:color w:val="auto"/>
              </w:rPr>
              <w:t>Бытовое обслуживание</w:t>
            </w:r>
          </w:p>
        </w:tc>
        <w:tc>
          <w:tcPr>
            <w:tcW w:w="691" w:type="dxa"/>
            <w:shd w:val="clear" w:color="auto" w:fill="auto"/>
          </w:tcPr>
          <w:p w:rsidR="007A1C3A" w:rsidRPr="00E51C9D" w:rsidRDefault="007A1C3A" w:rsidP="006F2B95">
            <w:pPr>
              <w:pStyle w:val="aff1"/>
              <w:ind w:firstLine="0"/>
              <w:jc w:val="center"/>
              <w:rPr>
                <w:color w:val="auto"/>
              </w:rPr>
            </w:pPr>
            <w:r w:rsidRPr="00E51C9D">
              <w:rPr>
                <w:color w:val="auto"/>
              </w:rPr>
              <w:t>3.3</w:t>
            </w:r>
          </w:p>
        </w:tc>
        <w:tc>
          <w:tcPr>
            <w:tcW w:w="1001" w:type="dxa"/>
          </w:tcPr>
          <w:p w:rsidR="007A1C3A" w:rsidRPr="00E51C9D" w:rsidRDefault="007A1C3A" w:rsidP="006F2B95">
            <w:pPr>
              <w:pStyle w:val="aff1"/>
              <w:ind w:firstLine="0"/>
              <w:jc w:val="center"/>
              <w:rPr>
                <w:color w:val="auto"/>
              </w:rPr>
            </w:pPr>
            <w:r w:rsidRPr="00E51C9D">
              <w:rPr>
                <w:color w:val="auto"/>
              </w:rPr>
              <w:t>100/</w:t>
            </w:r>
          </w:p>
          <w:p w:rsidR="007A1C3A" w:rsidRPr="00E51C9D" w:rsidRDefault="007A1C3A" w:rsidP="006F2B95">
            <w:pPr>
              <w:pStyle w:val="aff1"/>
              <w:ind w:firstLine="0"/>
              <w:jc w:val="center"/>
              <w:rPr>
                <w:color w:val="auto"/>
              </w:rPr>
            </w:pPr>
            <w:r w:rsidRPr="00E51C9D">
              <w:rPr>
                <w:color w:val="auto"/>
              </w:rPr>
              <w:t>500 кв. м</w:t>
            </w:r>
          </w:p>
        </w:tc>
        <w:tc>
          <w:tcPr>
            <w:tcW w:w="700" w:type="dxa"/>
          </w:tcPr>
          <w:p w:rsidR="007A1C3A" w:rsidRPr="00E51C9D" w:rsidRDefault="007A1C3A" w:rsidP="006F2B95">
            <w:pPr>
              <w:pStyle w:val="aff1"/>
              <w:ind w:firstLine="0"/>
              <w:jc w:val="center"/>
              <w:rPr>
                <w:color w:val="auto"/>
              </w:rPr>
            </w:pPr>
            <w:r w:rsidRPr="00E51C9D">
              <w:rPr>
                <w:color w:val="auto"/>
              </w:rPr>
              <w:t>8 м</w:t>
            </w:r>
          </w:p>
        </w:tc>
        <w:tc>
          <w:tcPr>
            <w:tcW w:w="1134" w:type="dxa"/>
          </w:tcPr>
          <w:p w:rsidR="007A1C3A" w:rsidRPr="00E51C9D" w:rsidRDefault="007A1C3A" w:rsidP="006F2B95">
            <w:pPr>
              <w:ind w:firstLine="0"/>
              <w:jc w:val="center"/>
              <w:rPr>
                <w:rFonts w:ascii="Times New Roman" w:hAnsi="Times New Roman" w:cs="Times New Roman"/>
                <w:sz w:val="24"/>
                <w:szCs w:val="24"/>
              </w:rPr>
            </w:pPr>
            <w:r w:rsidRPr="00E51C9D">
              <w:rPr>
                <w:rFonts w:ascii="Times New Roman" w:hAnsi="Times New Roman" w:cs="Times New Roman"/>
                <w:sz w:val="24"/>
                <w:szCs w:val="24"/>
              </w:rPr>
              <w:t xml:space="preserve">5 м </w:t>
            </w:r>
          </w:p>
        </w:tc>
        <w:tc>
          <w:tcPr>
            <w:tcW w:w="850" w:type="dxa"/>
          </w:tcPr>
          <w:p w:rsidR="007A1C3A" w:rsidRPr="00E51C9D" w:rsidRDefault="007A1C3A" w:rsidP="006F2B95">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709" w:type="dxa"/>
          </w:tcPr>
          <w:p w:rsidR="007A1C3A" w:rsidRPr="00E51C9D" w:rsidRDefault="007A1C3A" w:rsidP="006F2B95">
            <w:pPr>
              <w:pStyle w:val="aff1"/>
              <w:ind w:firstLine="0"/>
              <w:jc w:val="center"/>
              <w:rPr>
                <w:color w:val="auto"/>
              </w:rPr>
            </w:pPr>
            <w:r w:rsidRPr="00E51C9D">
              <w:rPr>
                <w:color w:val="auto"/>
              </w:rPr>
              <w:t>1</w:t>
            </w:r>
          </w:p>
        </w:tc>
        <w:tc>
          <w:tcPr>
            <w:tcW w:w="709" w:type="dxa"/>
          </w:tcPr>
          <w:p w:rsidR="007A1C3A" w:rsidRPr="00E51C9D" w:rsidRDefault="007A1C3A" w:rsidP="006F2B95">
            <w:pPr>
              <w:pStyle w:val="aff1"/>
              <w:ind w:firstLine="0"/>
              <w:jc w:val="center"/>
              <w:rPr>
                <w:color w:val="auto"/>
              </w:rPr>
            </w:pPr>
            <w:r w:rsidRPr="00E51C9D">
              <w:rPr>
                <w:color w:val="auto"/>
              </w:rPr>
              <w:t>6 м</w:t>
            </w:r>
          </w:p>
        </w:tc>
        <w:tc>
          <w:tcPr>
            <w:tcW w:w="850" w:type="dxa"/>
          </w:tcPr>
          <w:p w:rsidR="007A1C3A" w:rsidRPr="00E51C9D" w:rsidRDefault="007A1C3A" w:rsidP="006F2B95">
            <w:pPr>
              <w:pStyle w:val="aff1"/>
              <w:ind w:firstLine="0"/>
              <w:jc w:val="center"/>
              <w:rPr>
                <w:color w:val="auto"/>
              </w:rPr>
            </w:pPr>
            <w:r w:rsidRPr="00E51C9D">
              <w:rPr>
                <w:color w:val="auto"/>
              </w:rPr>
              <w:t>60 %</w:t>
            </w:r>
          </w:p>
        </w:tc>
      </w:tr>
    </w:tbl>
    <w:p w:rsidR="007A1C3A" w:rsidRPr="00E51C9D" w:rsidRDefault="007A1C3A" w:rsidP="007A1C3A">
      <w:pPr>
        <w:ind w:firstLine="426"/>
        <w:rPr>
          <w:rFonts w:ascii="Times New Roman" w:eastAsia="SimSun" w:hAnsi="Times New Roman" w:cs="Times New Roman"/>
          <w:sz w:val="24"/>
          <w:szCs w:val="24"/>
          <w:lang w:eastAsia="zh-CN"/>
        </w:rPr>
      </w:pPr>
    </w:p>
    <w:p w:rsidR="007A1C3A" w:rsidRPr="00E51C9D" w:rsidRDefault="002C5892" w:rsidP="002C5892">
      <w:pPr>
        <w:widowControl w:val="0"/>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1</w:t>
      </w:r>
      <w:r w:rsidR="007A1C3A" w:rsidRPr="00E51C9D">
        <w:rPr>
          <w:rFonts w:ascii="Times New Roman" w:eastAsia="SimSun" w:hAnsi="Times New Roman" w:cs="Times New Roman"/>
          <w:sz w:val="24"/>
          <w:szCs w:val="24"/>
          <w:lang w:eastAsia="zh-CN"/>
        </w:rPr>
        <w:t>.</w:t>
      </w:r>
      <w:r w:rsidRPr="00E51C9D">
        <w:rPr>
          <w:rFonts w:ascii="Times New Roman" w:eastAsia="SimSun" w:hAnsi="Times New Roman" w:cs="Times New Roman"/>
          <w:sz w:val="24"/>
          <w:szCs w:val="24"/>
          <w:lang w:eastAsia="zh-CN"/>
        </w:rPr>
        <w:t>3)</w:t>
      </w:r>
      <w:r w:rsidR="007A1C3A" w:rsidRPr="00E51C9D">
        <w:rPr>
          <w:rFonts w:ascii="Times New Roman" w:eastAsia="SimSun" w:hAnsi="Times New Roman" w:cs="Times New Roman"/>
          <w:sz w:val="24"/>
          <w:szCs w:val="24"/>
          <w:lang w:eastAsia="zh-CN"/>
        </w:rPr>
        <w:t xml:space="preserve"> Вспомогательные виды использования земельных участков и объектов капитального строительства:</w:t>
      </w:r>
    </w:p>
    <w:tbl>
      <w:tblPr>
        <w:tblW w:w="9668"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0"/>
        <w:gridCol w:w="5528"/>
      </w:tblGrid>
      <w:tr w:rsidR="007A1C3A" w:rsidRPr="00E51C9D" w:rsidTr="002C5892">
        <w:trPr>
          <w:trHeight w:val="552"/>
          <w:jc w:val="center"/>
        </w:trPr>
        <w:tc>
          <w:tcPr>
            <w:tcW w:w="4140" w:type="dxa"/>
            <w:vAlign w:val="center"/>
          </w:tcPr>
          <w:p w:rsidR="007A1C3A" w:rsidRPr="00E51C9D" w:rsidRDefault="007A1C3A" w:rsidP="002C5892">
            <w:pPr>
              <w:tabs>
                <w:tab w:val="left" w:pos="2520"/>
              </w:tabs>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Виды использования</w:t>
            </w:r>
          </w:p>
        </w:tc>
        <w:tc>
          <w:tcPr>
            <w:tcW w:w="5528" w:type="dxa"/>
            <w:vAlign w:val="center"/>
          </w:tcPr>
          <w:p w:rsidR="007A1C3A" w:rsidRPr="00E51C9D" w:rsidRDefault="007A1C3A" w:rsidP="002C5892">
            <w:pPr>
              <w:tabs>
                <w:tab w:val="left" w:pos="2520"/>
              </w:tabs>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Предельные параметры разрешенного строительства</w:t>
            </w:r>
          </w:p>
        </w:tc>
      </w:tr>
      <w:tr w:rsidR="007A1C3A" w:rsidRPr="00E51C9D" w:rsidTr="002C5892">
        <w:trPr>
          <w:jc w:val="center"/>
        </w:trPr>
        <w:tc>
          <w:tcPr>
            <w:tcW w:w="4140" w:type="dxa"/>
          </w:tcPr>
          <w:p w:rsidR="007A1C3A" w:rsidRPr="00E51C9D" w:rsidRDefault="007A1C3A" w:rsidP="002C5892">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объекты благоустройства, площадки для отдыха, навесы, беседки,</w:t>
            </w:r>
          </w:p>
          <w:p w:rsidR="007A1C3A" w:rsidRPr="00E51C9D" w:rsidRDefault="007A1C3A" w:rsidP="002C5892">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стоянки для автомобилей наземные открытого типа</w:t>
            </w:r>
          </w:p>
          <w:p w:rsidR="007A1C3A" w:rsidRPr="00E51C9D" w:rsidRDefault="007A1C3A" w:rsidP="002C5892">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площадки для сбора твердых бытовых отходов, уборные</w:t>
            </w:r>
          </w:p>
          <w:p w:rsidR="007A1C3A" w:rsidRPr="00E51C9D" w:rsidRDefault="007A1C3A" w:rsidP="002C5892">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 склады для хранения оборудования, инвентаря, </w:t>
            </w:r>
            <w:r w:rsidRPr="00E51C9D">
              <w:rPr>
                <w:rFonts w:ascii="Times New Roman" w:hAnsi="Times New Roman" w:cs="Times New Roman"/>
                <w:sz w:val="24"/>
                <w:szCs w:val="24"/>
              </w:rPr>
              <w:t xml:space="preserve">навесы </w:t>
            </w:r>
            <w:r w:rsidRPr="00E51C9D">
              <w:rPr>
                <w:rFonts w:ascii="Times New Roman" w:eastAsia="SimSun" w:hAnsi="Times New Roman" w:cs="Times New Roman"/>
                <w:sz w:val="24"/>
                <w:szCs w:val="24"/>
                <w:lang w:eastAsia="zh-CN"/>
              </w:rPr>
              <w:t xml:space="preserve"> и пр.</w:t>
            </w:r>
          </w:p>
          <w:p w:rsidR="007A1C3A" w:rsidRPr="00E51C9D" w:rsidRDefault="007A1C3A" w:rsidP="002C5892">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пункты охраны</w:t>
            </w:r>
          </w:p>
          <w:p w:rsidR="007A1C3A" w:rsidRPr="00E51C9D" w:rsidRDefault="007A1C3A" w:rsidP="002C5892">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объекты пожарной охраны (гидранты, резервуары)</w:t>
            </w:r>
          </w:p>
          <w:p w:rsidR="007A1C3A" w:rsidRPr="00E51C9D" w:rsidRDefault="007A1C3A" w:rsidP="002C5892">
            <w:pPr>
              <w:widowControl w:val="0"/>
              <w:ind w:firstLine="0"/>
              <w:rPr>
                <w:rFonts w:ascii="Times New Roman" w:hAnsi="Times New Roman" w:cs="Times New Roman"/>
                <w:sz w:val="24"/>
                <w:szCs w:val="24"/>
              </w:rPr>
            </w:pPr>
            <w:r w:rsidRPr="00E51C9D">
              <w:rPr>
                <w:rFonts w:ascii="Times New Roman" w:hAnsi="Times New Roman" w:cs="Times New Roman"/>
                <w:sz w:val="24"/>
                <w:szCs w:val="24"/>
              </w:rPr>
              <w:lastRenderedPageBreak/>
              <w:t>- площадки для мусоросборников</w:t>
            </w:r>
          </w:p>
          <w:p w:rsidR="007A1C3A" w:rsidRPr="00E51C9D" w:rsidRDefault="007A1C3A" w:rsidP="002C5892">
            <w:pPr>
              <w:ind w:firstLine="0"/>
              <w:rPr>
                <w:rFonts w:ascii="Times New Roman" w:hAnsi="Times New Roman" w:cs="Times New Roman"/>
                <w:sz w:val="24"/>
                <w:szCs w:val="24"/>
              </w:rPr>
            </w:pPr>
            <w:r w:rsidRPr="00E51C9D">
              <w:rPr>
                <w:rFonts w:ascii="Times New Roman" w:hAnsi="Times New Roman" w:cs="Times New Roman"/>
                <w:sz w:val="24"/>
                <w:szCs w:val="24"/>
              </w:rPr>
              <w:t>- общественные туалеты</w:t>
            </w:r>
          </w:p>
          <w:p w:rsidR="007A1C3A" w:rsidRPr="00E51C9D" w:rsidRDefault="007A1C3A" w:rsidP="002C5892">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сопутствующие объекты инженерной инфраструктуры</w:t>
            </w:r>
          </w:p>
        </w:tc>
        <w:tc>
          <w:tcPr>
            <w:tcW w:w="5528" w:type="dxa"/>
          </w:tcPr>
          <w:p w:rsidR="007A1C3A" w:rsidRPr="00E51C9D" w:rsidRDefault="007A1C3A" w:rsidP="002C5892">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Максимальное количество надземных этажей  – 1 этаж</w:t>
            </w:r>
          </w:p>
          <w:p w:rsidR="007A1C3A" w:rsidRPr="00E51C9D" w:rsidRDefault="007A1C3A" w:rsidP="002C5892">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Максимальная высота строений - 4 м</w:t>
            </w:r>
          </w:p>
          <w:p w:rsidR="007A1C3A" w:rsidRPr="00E51C9D" w:rsidRDefault="007A1C3A" w:rsidP="002C5892">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Минимальные расстояния от строений до границ смежного участка - 3 м</w:t>
            </w:r>
          </w:p>
          <w:p w:rsidR="007A1C3A" w:rsidRPr="00E51C9D" w:rsidRDefault="007A1C3A" w:rsidP="002C5892">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Минимальное расстояние от строений до красных линий улиц и проездов - 10 м.</w:t>
            </w:r>
          </w:p>
          <w:p w:rsidR="007A1C3A" w:rsidRPr="00E51C9D" w:rsidRDefault="007A1C3A" w:rsidP="002C5892">
            <w:pPr>
              <w:ind w:firstLine="0"/>
              <w:rPr>
                <w:rFonts w:ascii="Times New Roman" w:eastAsia="SimSun" w:hAnsi="Times New Roman" w:cs="Times New Roman"/>
                <w:sz w:val="24"/>
                <w:szCs w:val="24"/>
                <w:lang w:eastAsia="zh-CN"/>
              </w:rPr>
            </w:pPr>
          </w:p>
        </w:tc>
      </w:tr>
    </w:tbl>
    <w:p w:rsidR="00024BDB" w:rsidRPr="00E51C9D" w:rsidRDefault="00024BDB" w:rsidP="00380D5B">
      <w:pPr>
        <w:rPr>
          <w:rFonts w:ascii="Times New Roman" w:eastAsia="SimSun" w:hAnsi="Times New Roman" w:cs="Times New Roman"/>
          <w:sz w:val="24"/>
          <w:szCs w:val="24"/>
          <w:lang w:eastAsia="zh-CN"/>
        </w:rPr>
      </w:pPr>
    </w:p>
    <w:p w:rsidR="002C5892" w:rsidRPr="00E51C9D" w:rsidRDefault="002C5892" w:rsidP="002C5892">
      <w:pPr>
        <w:widowControl w:val="0"/>
        <w:ind w:firstLine="426"/>
        <w:rPr>
          <w:rFonts w:ascii="Times New Roman" w:eastAsia="SimSun" w:hAnsi="Times New Roman" w:cs="Times New Roman"/>
          <w:b/>
          <w:sz w:val="24"/>
          <w:szCs w:val="24"/>
          <w:u w:val="single"/>
          <w:lang w:eastAsia="zh-CN"/>
        </w:rPr>
      </w:pPr>
      <w:r w:rsidRPr="00E51C9D">
        <w:rPr>
          <w:rFonts w:ascii="Times New Roman" w:eastAsia="SimSun" w:hAnsi="Times New Roman" w:cs="Times New Roman"/>
          <w:b/>
          <w:sz w:val="24"/>
          <w:szCs w:val="24"/>
          <w:u w:val="single"/>
          <w:lang w:eastAsia="zh-CN"/>
        </w:rPr>
        <w:t xml:space="preserve">2. Зона зеленых насаждений специального назначения (С-2)  </w:t>
      </w:r>
    </w:p>
    <w:p w:rsidR="002C5892" w:rsidRPr="00E51C9D" w:rsidRDefault="002C5892" w:rsidP="002C5892">
      <w:pPr>
        <w:widowControl w:val="0"/>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2.1</w:t>
      </w:r>
      <w:r w:rsidR="00110C87" w:rsidRPr="00E51C9D">
        <w:rPr>
          <w:rFonts w:ascii="Times New Roman" w:eastAsia="SimSun" w:hAnsi="Times New Roman" w:cs="Times New Roman"/>
          <w:sz w:val="24"/>
          <w:szCs w:val="24"/>
          <w:lang w:eastAsia="zh-CN"/>
        </w:rPr>
        <w:t>)</w:t>
      </w:r>
      <w:r w:rsidRPr="00E51C9D">
        <w:rPr>
          <w:rFonts w:ascii="Times New Roman" w:eastAsia="SimSun" w:hAnsi="Times New Roman" w:cs="Times New Roman"/>
          <w:sz w:val="24"/>
          <w:szCs w:val="24"/>
          <w:lang w:eastAsia="zh-CN"/>
        </w:rPr>
        <w:t xml:space="preserve"> Основные виды разрешённого использования земельных участков и объектов капитального строительства:</w:t>
      </w:r>
    </w:p>
    <w:tbl>
      <w:tblPr>
        <w:tblW w:w="9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52"/>
        <w:gridCol w:w="850"/>
        <w:gridCol w:w="1033"/>
        <w:gridCol w:w="709"/>
        <w:gridCol w:w="1134"/>
        <w:gridCol w:w="141"/>
        <w:gridCol w:w="709"/>
        <w:gridCol w:w="851"/>
        <w:gridCol w:w="850"/>
        <w:gridCol w:w="709"/>
      </w:tblGrid>
      <w:tr w:rsidR="002C5892" w:rsidRPr="00E51C9D" w:rsidTr="00110C87">
        <w:trPr>
          <w:cantSplit/>
          <w:trHeight w:val="798"/>
          <w:jc w:val="center"/>
        </w:trPr>
        <w:tc>
          <w:tcPr>
            <w:tcW w:w="2452" w:type="dxa"/>
            <w:vMerge w:val="restart"/>
            <w:shd w:val="clear" w:color="auto" w:fill="auto"/>
            <w:vAlign w:val="center"/>
          </w:tcPr>
          <w:p w:rsidR="002C5892" w:rsidRPr="00E51C9D" w:rsidRDefault="002C5892" w:rsidP="002C5892">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вида разрешенного использования</w:t>
            </w:r>
          </w:p>
        </w:tc>
        <w:tc>
          <w:tcPr>
            <w:tcW w:w="850" w:type="dxa"/>
            <w:vMerge w:val="restart"/>
            <w:shd w:val="clear" w:color="auto" w:fill="auto"/>
            <w:vAlign w:val="center"/>
          </w:tcPr>
          <w:p w:rsidR="002C5892" w:rsidRPr="00E51C9D" w:rsidRDefault="002C5892" w:rsidP="002C5892">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136" w:type="dxa"/>
            <w:gridSpan w:val="8"/>
            <w:vAlign w:val="center"/>
          </w:tcPr>
          <w:p w:rsidR="002C5892" w:rsidRPr="00E51C9D" w:rsidRDefault="002C5892" w:rsidP="002C5892">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2C5892" w:rsidRPr="00E51C9D" w:rsidTr="00110C87">
        <w:trPr>
          <w:cantSplit/>
          <w:trHeight w:val="4873"/>
          <w:jc w:val="center"/>
        </w:trPr>
        <w:tc>
          <w:tcPr>
            <w:tcW w:w="2452" w:type="dxa"/>
            <w:vMerge/>
            <w:shd w:val="clear" w:color="auto" w:fill="auto"/>
          </w:tcPr>
          <w:p w:rsidR="002C5892" w:rsidRPr="00E51C9D" w:rsidRDefault="002C5892" w:rsidP="002C5892">
            <w:pPr>
              <w:widowControl w:val="0"/>
              <w:ind w:firstLine="0"/>
              <w:jc w:val="center"/>
              <w:rPr>
                <w:rFonts w:ascii="Times New Roman" w:eastAsia="SimSun" w:hAnsi="Times New Roman" w:cs="Times New Roman"/>
                <w:sz w:val="24"/>
                <w:szCs w:val="24"/>
                <w:lang w:eastAsia="zh-CN"/>
              </w:rPr>
            </w:pPr>
          </w:p>
        </w:tc>
        <w:tc>
          <w:tcPr>
            <w:tcW w:w="850" w:type="dxa"/>
            <w:vMerge/>
            <w:shd w:val="clear" w:color="auto" w:fill="auto"/>
          </w:tcPr>
          <w:p w:rsidR="002C5892" w:rsidRPr="00E51C9D" w:rsidRDefault="002C5892" w:rsidP="002C5892">
            <w:pPr>
              <w:widowControl w:val="0"/>
              <w:ind w:firstLine="0"/>
              <w:jc w:val="center"/>
              <w:rPr>
                <w:rFonts w:ascii="Times New Roman" w:eastAsia="SimSun" w:hAnsi="Times New Roman" w:cs="Times New Roman"/>
                <w:sz w:val="24"/>
                <w:szCs w:val="24"/>
                <w:lang w:eastAsia="zh-CN"/>
              </w:rPr>
            </w:pPr>
          </w:p>
        </w:tc>
        <w:tc>
          <w:tcPr>
            <w:tcW w:w="1033" w:type="dxa"/>
            <w:textDirection w:val="btLr"/>
            <w:vAlign w:val="center"/>
          </w:tcPr>
          <w:p w:rsidR="002C5892" w:rsidRPr="00E51C9D" w:rsidRDefault="002C5892" w:rsidP="002C5892">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709" w:type="dxa"/>
            <w:textDirection w:val="btLr"/>
            <w:vAlign w:val="center"/>
          </w:tcPr>
          <w:p w:rsidR="002C5892" w:rsidRPr="00E51C9D" w:rsidRDefault="002C5892" w:rsidP="002C5892">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134" w:type="dxa"/>
            <w:textDirection w:val="btLr"/>
            <w:vAlign w:val="center"/>
          </w:tcPr>
          <w:p w:rsidR="002C5892" w:rsidRPr="00E51C9D" w:rsidRDefault="002C5892" w:rsidP="002C5892">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сооружений, строений и сооружений от границы, отделяющей земельный участок от территории общего пользования  </w:t>
            </w:r>
          </w:p>
        </w:tc>
        <w:tc>
          <w:tcPr>
            <w:tcW w:w="850" w:type="dxa"/>
            <w:gridSpan w:val="2"/>
            <w:textDirection w:val="btLr"/>
            <w:vAlign w:val="center"/>
          </w:tcPr>
          <w:p w:rsidR="002C5892" w:rsidRPr="00E51C9D" w:rsidRDefault="002C5892" w:rsidP="002C5892">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сооружений, строений и сооружений от границ смежных земельных участков</w:t>
            </w:r>
          </w:p>
        </w:tc>
        <w:tc>
          <w:tcPr>
            <w:tcW w:w="851" w:type="dxa"/>
            <w:textDirection w:val="btLr"/>
            <w:vAlign w:val="center"/>
          </w:tcPr>
          <w:p w:rsidR="002C5892" w:rsidRPr="00E51C9D" w:rsidRDefault="002C5892" w:rsidP="002C5892">
            <w:pPr>
              <w:widowControl w:val="0"/>
              <w:ind w:right="113"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850" w:type="dxa"/>
            <w:textDirection w:val="btLr"/>
            <w:vAlign w:val="center"/>
          </w:tcPr>
          <w:p w:rsidR="002C5892" w:rsidRPr="00E51C9D" w:rsidRDefault="002C5892" w:rsidP="002C5892">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709" w:type="dxa"/>
            <w:textDirection w:val="btLr"/>
            <w:vAlign w:val="center"/>
          </w:tcPr>
          <w:p w:rsidR="002C5892" w:rsidRPr="00E51C9D" w:rsidRDefault="002C5892" w:rsidP="002C5892">
            <w:pPr>
              <w:widowControl w:val="0"/>
              <w:ind w:right="113"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2C5892" w:rsidRPr="00E51C9D" w:rsidTr="00110C87">
        <w:trPr>
          <w:cantSplit/>
          <w:trHeight w:val="237"/>
          <w:jc w:val="center"/>
        </w:trPr>
        <w:tc>
          <w:tcPr>
            <w:tcW w:w="2452" w:type="dxa"/>
            <w:shd w:val="clear" w:color="auto" w:fill="auto"/>
            <w:vAlign w:val="center"/>
          </w:tcPr>
          <w:p w:rsidR="002C5892" w:rsidRPr="00E51C9D" w:rsidRDefault="002C5892" w:rsidP="002C5892">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850" w:type="dxa"/>
            <w:shd w:val="clear" w:color="auto" w:fill="auto"/>
            <w:vAlign w:val="center"/>
          </w:tcPr>
          <w:p w:rsidR="002C5892" w:rsidRPr="00E51C9D" w:rsidRDefault="002C5892" w:rsidP="002C5892">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1033" w:type="dxa"/>
            <w:vAlign w:val="center"/>
          </w:tcPr>
          <w:p w:rsidR="002C5892" w:rsidRPr="00E51C9D" w:rsidRDefault="002C5892" w:rsidP="002C5892">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709" w:type="dxa"/>
            <w:vAlign w:val="center"/>
          </w:tcPr>
          <w:p w:rsidR="002C5892" w:rsidRPr="00E51C9D" w:rsidRDefault="002C5892" w:rsidP="002C5892">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134" w:type="dxa"/>
            <w:vAlign w:val="center"/>
          </w:tcPr>
          <w:p w:rsidR="002C5892" w:rsidRPr="00E51C9D" w:rsidRDefault="002C5892" w:rsidP="002C5892">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850" w:type="dxa"/>
            <w:gridSpan w:val="2"/>
            <w:vAlign w:val="center"/>
          </w:tcPr>
          <w:p w:rsidR="002C5892" w:rsidRPr="00E51C9D" w:rsidRDefault="002C5892" w:rsidP="002C5892">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851" w:type="dxa"/>
            <w:vAlign w:val="center"/>
          </w:tcPr>
          <w:p w:rsidR="002C5892" w:rsidRPr="00E51C9D" w:rsidRDefault="002C5892" w:rsidP="002C5892">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850" w:type="dxa"/>
            <w:vAlign w:val="center"/>
          </w:tcPr>
          <w:p w:rsidR="002C5892" w:rsidRPr="00E51C9D" w:rsidRDefault="002C5892" w:rsidP="002C5892">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709" w:type="dxa"/>
            <w:vAlign w:val="center"/>
          </w:tcPr>
          <w:p w:rsidR="002C5892" w:rsidRPr="00E51C9D" w:rsidRDefault="002C5892" w:rsidP="002C5892">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2C5892" w:rsidRPr="00E51C9D" w:rsidTr="00110C87">
        <w:trPr>
          <w:cantSplit/>
          <w:trHeight w:val="843"/>
          <w:jc w:val="center"/>
        </w:trPr>
        <w:tc>
          <w:tcPr>
            <w:tcW w:w="2452" w:type="dxa"/>
            <w:shd w:val="clear" w:color="auto" w:fill="auto"/>
          </w:tcPr>
          <w:p w:rsidR="002C5892" w:rsidRPr="00E51C9D" w:rsidRDefault="002C5892" w:rsidP="002C5892">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Запас</w:t>
            </w:r>
          </w:p>
        </w:tc>
        <w:tc>
          <w:tcPr>
            <w:tcW w:w="850" w:type="dxa"/>
            <w:shd w:val="clear" w:color="auto" w:fill="auto"/>
          </w:tcPr>
          <w:p w:rsidR="002C5892" w:rsidRPr="00E51C9D" w:rsidRDefault="002C5892" w:rsidP="002C5892">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12.3</w:t>
            </w:r>
          </w:p>
        </w:tc>
        <w:tc>
          <w:tcPr>
            <w:tcW w:w="1033" w:type="dxa"/>
          </w:tcPr>
          <w:p w:rsidR="002C5892" w:rsidRPr="00E51C9D" w:rsidRDefault="002C5892" w:rsidP="002C5892">
            <w:pPr>
              <w:pStyle w:val="aff1"/>
              <w:ind w:firstLine="0"/>
              <w:jc w:val="center"/>
              <w:rPr>
                <w:color w:val="auto"/>
              </w:rPr>
            </w:pPr>
            <w:r w:rsidRPr="00E51C9D">
              <w:rPr>
                <w:color w:val="auto"/>
              </w:rPr>
              <w:t>2500/</w:t>
            </w:r>
          </w:p>
          <w:p w:rsidR="002C5892" w:rsidRPr="00E51C9D" w:rsidRDefault="002C5892" w:rsidP="002C5892">
            <w:pPr>
              <w:pStyle w:val="aff1"/>
              <w:ind w:firstLine="0"/>
              <w:jc w:val="center"/>
              <w:rPr>
                <w:color w:val="auto"/>
              </w:rPr>
            </w:pPr>
            <w:r w:rsidRPr="00E51C9D">
              <w:rPr>
                <w:color w:val="auto"/>
              </w:rPr>
              <w:t>50000</w:t>
            </w:r>
          </w:p>
          <w:p w:rsidR="002C5892" w:rsidRPr="00E51C9D" w:rsidRDefault="002C5892" w:rsidP="002C5892">
            <w:pPr>
              <w:pStyle w:val="aff1"/>
              <w:ind w:firstLine="0"/>
              <w:jc w:val="center"/>
              <w:rPr>
                <w:color w:val="auto"/>
              </w:rPr>
            </w:pPr>
            <w:r w:rsidRPr="00E51C9D">
              <w:rPr>
                <w:color w:val="auto"/>
              </w:rPr>
              <w:t>кв.м</w:t>
            </w:r>
          </w:p>
        </w:tc>
        <w:tc>
          <w:tcPr>
            <w:tcW w:w="5103" w:type="dxa"/>
            <w:gridSpan w:val="7"/>
          </w:tcPr>
          <w:p w:rsidR="002C5892" w:rsidRPr="00E51C9D" w:rsidRDefault="002C5892" w:rsidP="002C5892">
            <w:pPr>
              <w:pStyle w:val="aff1"/>
              <w:ind w:firstLine="0"/>
              <w:jc w:val="center"/>
              <w:rPr>
                <w:color w:val="auto"/>
              </w:rPr>
            </w:pPr>
            <w:r w:rsidRPr="00E51C9D">
              <w:rPr>
                <w:color w:val="auto"/>
              </w:rPr>
              <w:t>Не подлежат установлению, капитальное строительство запрещено</w:t>
            </w:r>
          </w:p>
        </w:tc>
      </w:tr>
      <w:tr w:rsidR="002C5892" w:rsidRPr="00E51C9D" w:rsidTr="00110C87">
        <w:trPr>
          <w:cantSplit/>
          <w:trHeight w:val="843"/>
          <w:jc w:val="center"/>
        </w:trPr>
        <w:tc>
          <w:tcPr>
            <w:tcW w:w="2452" w:type="dxa"/>
            <w:shd w:val="clear" w:color="auto" w:fill="auto"/>
          </w:tcPr>
          <w:p w:rsidR="002C5892" w:rsidRPr="00E51C9D" w:rsidRDefault="002C5892" w:rsidP="002C5892">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Сенокошение</w:t>
            </w:r>
          </w:p>
        </w:tc>
        <w:tc>
          <w:tcPr>
            <w:tcW w:w="850" w:type="dxa"/>
            <w:shd w:val="clear" w:color="auto" w:fill="auto"/>
          </w:tcPr>
          <w:p w:rsidR="002C5892" w:rsidRPr="00E51C9D" w:rsidRDefault="002C5892" w:rsidP="002C5892">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1.19</w:t>
            </w:r>
          </w:p>
        </w:tc>
        <w:tc>
          <w:tcPr>
            <w:tcW w:w="1033" w:type="dxa"/>
          </w:tcPr>
          <w:p w:rsidR="002C5892" w:rsidRPr="00E51C9D" w:rsidRDefault="002C5892" w:rsidP="002C5892">
            <w:pPr>
              <w:pStyle w:val="aff1"/>
              <w:ind w:firstLine="0"/>
              <w:jc w:val="center"/>
              <w:rPr>
                <w:color w:val="auto"/>
              </w:rPr>
            </w:pPr>
            <w:r w:rsidRPr="00E51C9D">
              <w:rPr>
                <w:color w:val="auto"/>
              </w:rPr>
              <w:t>2500/</w:t>
            </w:r>
          </w:p>
          <w:p w:rsidR="002C5892" w:rsidRPr="00E51C9D" w:rsidRDefault="002C5892" w:rsidP="002C5892">
            <w:pPr>
              <w:pStyle w:val="aff1"/>
              <w:ind w:firstLine="0"/>
              <w:jc w:val="center"/>
              <w:rPr>
                <w:color w:val="auto"/>
              </w:rPr>
            </w:pPr>
            <w:r w:rsidRPr="00E51C9D">
              <w:rPr>
                <w:color w:val="auto"/>
              </w:rPr>
              <w:t>50000</w:t>
            </w:r>
          </w:p>
          <w:p w:rsidR="002C5892" w:rsidRPr="00E51C9D" w:rsidRDefault="002C5892" w:rsidP="002C5892">
            <w:pPr>
              <w:pStyle w:val="aff1"/>
              <w:ind w:firstLine="0"/>
              <w:jc w:val="center"/>
              <w:rPr>
                <w:color w:val="auto"/>
              </w:rPr>
            </w:pPr>
            <w:r w:rsidRPr="00E51C9D">
              <w:rPr>
                <w:color w:val="auto"/>
              </w:rPr>
              <w:t>кв.м</w:t>
            </w:r>
          </w:p>
        </w:tc>
        <w:tc>
          <w:tcPr>
            <w:tcW w:w="5103" w:type="dxa"/>
            <w:gridSpan w:val="7"/>
          </w:tcPr>
          <w:p w:rsidR="002C5892" w:rsidRPr="00E51C9D" w:rsidRDefault="002C5892" w:rsidP="002C5892">
            <w:pPr>
              <w:pStyle w:val="aff1"/>
              <w:ind w:firstLine="0"/>
              <w:jc w:val="center"/>
              <w:rPr>
                <w:color w:val="auto"/>
              </w:rPr>
            </w:pPr>
            <w:r w:rsidRPr="00E51C9D">
              <w:rPr>
                <w:color w:val="auto"/>
              </w:rPr>
              <w:t>Не подлежат установлению, капитальное строительство запрещено</w:t>
            </w:r>
          </w:p>
        </w:tc>
      </w:tr>
      <w:tr w:rsidR="002C5892" w:rsidRPr="00E51C9D" w:rsidTr="00110C87">
        <w:trPr>
          <w:cantSplit/>
          <w:trHeight w:val="843"/>
          <w:jc w:val="center"/>
        </w:trPr>
        <w:tc>
          <w:tcPr>
            <w:tcW w:w="2452" w:type="dxa"/>
            <w:shd w:val="clear" w:color="auto" w:fill="auto"/>
          </w:tcPr>
          <w:p w:rsidR="002C5892" w:rsidRPr="00E51C9D" w:rsidRDefault="002C5892" w:rsidP="002C5892">
            <w:pPr>
              <w:pStyle w:val="ConsPlusNormal"/>
              <w:ind w:firstLine="0"/>
              <w:rPr>
                <w:rFonts w:ascii="Times New Roman" w:hAnsi="Times New Roman" w:cs="Times New Roman"/>
                <w:sz w:val="24"/>
                <w:szCs w:val="24"/>
              </w:rPr>
            </w:pPr>
            <w:r w:rsidRPr="00E51C9D">
              <w:rPr>
                <w:rFonts w:ascii="Times New Roman" w:hAnsi="Times New Roman" w:cs="Times New Roman"/>
                <w:sz w:val="24"/>
                <w:szCs w:val="24"/>
              </w:rPr>
              <w:t>Выпас сельскохозяйственных животных</w:t>
            </w:r>
          </w:p>
        </w:tc>
        <w:tc>
          <w:tcPr>
            <w:tcW w:w="850" w:type="dxa"/>
            <w:shd w:val="clear" w:color="auto" w:fill="auto"/>
          </w:tcPr>
          <w:p w:rsidR="002C5892" w:rsidRPr="00E51C9D" w:rsidRDefault="002C5892" w:rsidP="002C5892">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1.20</w:t>
            </w:r>
          </w:p>
        </w:tc>
        <w:tc>
          <w:tcPr>
            <w:tcW w:w="1033" w:type="dxa"/>
          </w:tcPr>
          <w:p w:rsidR="002C5892" w:rsidRPr="00E51C9D" w:rsidRDefault="002C5892" w:rsidP="002C5892">
            <w:pPr>
              <w:pStyle w:val="aff1"/>
              <w:ind w:firstLine="0"/>
              <w:jc w:val="center"/>
              <w:rPr>
                <w:color w:val="auto"/>
              </w:rPr>
            </w:pPr>
            <w:r w:rsidRPr="00E51C9D">
              <w:rPr>
                <w:color w:val="auto"/>
              </w:rPr>
              <w:t>2500/</w:t>
            </w:r>
          </w:p>
          <w:p w:rsidR="002C5892" w:rsidRPr="00E51C9D" w:rsidRDefault="002C5892" w:rsidP="002C5892">
            <w:pPr>
              <w:pStyle w:val="aff1"/>
              <w:ind w:firstLine="0"/>
              <w:jc w:val="center"/>
              <w:rPr>
                <w:color w:val="auto"/>
              </w:rPr>
            </w:pPr>
            <w:r w:rsidRPr="00E51C9D">
              <w:rPr>
                <w:color w:val="auto"/>
              </w:rPr>
              <w:t>50000</w:t>
            </w:r>
          </w:p>
          <w:p w:rsidR="002C5892" w:rsidRPr="00E51C9D" w:rsidRDefault="002C5892" w:rsidP="002C5892">
            <w:pPr>
              <w:pStyle w:val="aff1"/>
              <w:ind w:firstLine="0"/>
              <w:jc w:val="center"/>
              <w:rPr>
                <w:color w:val="auto"/>
              </w:rPr>
            </w:pPr>
            <w:r w:rsidRPr="00E51C9D">
              <w:rPr>
                <w:color w:val="auto"/>
              </w:rPr>
              <w:t>кв.м</w:t>
            </w:r>
          </w:p>
        </w:tc>
        <w:tc>
          <w:tcPr>
            <w:tcW w:w="5103" w:type="dxa"/>
            <w:gridSpan w:val="7"/>
          </w:tcPr>
          <w:p w:rsidR="002C5892" w:rsidRPr="00E51C9D" w:rsidRDefault="002C5892" w:rsidP="002C5892">
            <w:pPr>
              <w:pStyle w:val="aff1"/>
              <w:ind w:firstLine="0"/>
              <w:jc w:val="center"/>
              <w:rPr>
                <w:color w:val="auto"/>
              </w:rPr>
            </w:pPr>
            <w:r w:rsidRPr="00E51C9D">
              <w:rPr>
                <w:color w:val="auto"/>
              </w:rPr>
              <w:t>Не подлежат установлению, капитальное строительство запрещено</w:t>
            </w:r>
          </w:p>
        </w:tc>
      </w:tr>
      <w:tr w:rsidR="002365E6" w:rsidRPr="00E51C9D" w:rsidTr="00110C87">
        <w:trPr>
          <w:cantSplit/>
          <w:trHeight w:val="843"/>
          <w:jc w:val="center"/>
        </w:trPr>
        <w:tc>
          <w:tcPr>
            <w:tcW w:w="2452" w:type="dxa"/>
            <w:shd w:val="clear" w:color="auto" w:fill="auto"/>
          </w:tcPr>
          <w:p w:rsidR="002365E6" w:rsidRPr="00E51C9D" w:rsidRDefault="002365E6" w:rsidP="00673E8F">
            <w:pPr>
              <w:pStyle w:val="aff1"/>
              <w:ind w:firstLine="0"/>
              <w:rPr>
                <w:color w:val="auto"/>
              </w:rPr>
            </w:pPr>
            <w:r w:rsidRPr="00E51C9D">
              <w:rPr>
                <w:color w:val="auto"/>
              </w:rPr>
              <w:t>Благоустройство территории</w:t>
            </w:r>
          </w:p>
        </w:tc>
        <w:tc>
          <w:tcPr>
            <w:tcW w:w="850" w:type="dxa"/>
            <w:shd w:val="clear" w:color="auto" w:fill="auto"/>
          </w:tcPr>
          <w:p w:rsidR="002365E6" w:rsidRPr="00E51C9D" w:rsidRDefault="002365E6" w:rsidP="00673E8F">
            <w:pPr>
              <w:pStyle w:val="aff1"/>
              <w:ind w:firstLine="0"/>
              <w:jc w:val="center"/>
              <w:rPr>
                <w:color w:val="auto"/>
              </w:rPr>
            </w:pPr>
            <w:r w:rsidRPr="00E51C9D">
              <w:rPr>
                <w:color w:val="auto"/>
              </w:rPr>
              <w:t>12.0</w:t>
            </w:r>
          </w:p>
        </w:tc>
        <w:tc>
          <w:tcPr>
            <w:tcW w:w="6136" w:type="dxa"/>
            <w:gridSpan w:val="8"/>
          </w:tcPr>
          <w:p w:rsidR="002365E6" w:rsidRPr="00E51C9D" w:rsidRDefault="002365E6" w:rsidP="002C5892">
            <w:pPr>
              <w:pStyle w:val="aff1"/>
              <w:ind w:firstLine="0"/>
              <w:jc w:val="center"/>
              <w:rPr>
                <w:color w:val="auto"/>
              </w:rPr>
            </w:pPr>
            <w:r w:rsidRPr="00E51C9D">
              <w:rPr>
                <w:color w:val="auto"/>
              </w:rPr>
              <w:t>Не подлежат установлению</w:t>
            </w:r>
          </w:p>
        </w:tc>
      </w:tr>
      <w:tr w:rsidR="002365E6" w:rsidRPr="00E51C9D" w:rsidTr="00883670">
        <w:trPr>
          <w:cantSplit/>
          <w:trHeight w:val="828"/>
          <w:jc w:val="center"/>
        </w:trPr>
        <w:tc>
          <w:tcPr>
            <w:tcW w:w="2452" w:type="dxa"/>
            <w:shd w:val="clear" w:color="auto" w:fill="auto"/>
          </w:tcPr>
          <w:p w:rsidR="002365E6" w:rsidRPr="00E51C9D" w:rsidRDefault="002365E6" w:rsidP="00673E8F">
            <w:pPr>
              <w:widowControl w:val="0"/>
              <w:ind w:firstLine="0"/>
              <w:rPr>
                <w:rFonts w:ascii="Times New Roman" w:eastAsia="SimSun" w:hAnsi="Times New Roman" w:cs="Times New Roman"/>
                <w:sz w:val="24"/>
                <w:szCs w:val="24"/>
                <w:lang w:eastAsia="zh-CN"/>
              </w:rPr>
            </w:pPr>
            <w:r w:rsidRPr="00E51C9D">
              <w:rPr>
                <w:rFonts w:ascii="Times New Roman" w:hAnsi="Times New Roman" w:cs="Times New Roman"/>
                <w:sz w:val="24"/>
                <w:szCs w:val="24"/>
              </w:rPr>
              <w:t>Предоставление коммунальных услуг</w:t>
            </w:r>
          </w:p>
        </w:tc>
        <w:tc>
          <w:tcPr>
            <w:tcW w:w="850" w:type="dxa"/>
            <w:shd w:val="clear" w:color="auto" w:fill="auto"/>
          </w:tcPr>
          <w:p w:rsidR="002365E6" w:rsidRPr="00E51C9D" w:rsidRDefault="002365E6" w:rsidP="00673E8F">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3.1.1</w:t>
            </w:r>
          </w:p>
        </w:tc>
        <w:tc>
          <w:tcPr>
            <w:tcW w:w="1033" w:type="dxa"/>
          </w:tcPr>
          <w:p w:rsidR="002365E6" w:rsidRPr="00E51C9D" w:rsidRDefault="002365E6" w:rsidP="002946D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50/ 5000</w:t>
            </w:r>
          </w:p>
          <w:p w:rsidR="002365E6" w:rsidRPr="00E51C9D" w:rsidRDefault="002365E6" w:rsidP="002946D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кв.м</w:t>
            </w:r>
          </w:p>
        </w:tc>
        <w:tc>
          <w:tcPr>
            <w:tcW w:w="5103" w:type="dxa"/>
            <w:gridSpan w:val="7"/>
          </w:tcPr>
          <w:p w:rsidR="002365E6" w:rsidRPr="00E51C9D" w:rsidRDefault="002365E6" w:rsidP="002946DF">
            <w:pPr>
              <w:pStyle w:val="aff1"/>
              <w:ind w:firstLine="0"/>
              <w:jc w:val="center"/>
              <w:rPr>
                <w:color w:val="auto"/>
              </w:rPr>
            </w:pPr>
            <w:r w:rsidRPr="00E51C9D">
              <w:rPr>
                <w:color w:val="auto"/>
              </w:rPr>
              <w:t>Для линейных, головных и сопутствующих объектов инженерной инфраструктуры определяются в соответствии с техническими и санитарными нормами</w:t>
            </w:r>
          </w:p>
        </w:tc>
      </w:tr>
      <w:tr w:rsidR="00110C87" w:rsidRPr="00E51C9D" w:rsidTr="00110C87">
        <w:trPr>
          <w:cantSplit/>
          <w:trHeight w:val="411"/>
          <w:jc w:val="center"/>
        </w:trPr>
        <w:tc>
          <w:tcPr>
            <w:tcW w:w="2452" w:type="dxa"/>
            <w:shd w:val="clear" w:color="auto" w:fill="auto"/>
          </w:tcPr>
          <w:p w:rsidR="00110C87" w:rsidRPr="00E51C9D" w:rsidRDefault="00110C87" w:rsidP="002C5892">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Питомники</w:t>
            </w:r>
          </w:p>
        </w:tc>
        <w:tc>
          <w:tcPr>
            <w:tcW w:w="850" w:type="dxa"/>
            <w:shd w:val="clear" w:color="auto" w:fill="auto"/>
          </w:tcPr>
          <w:p w:rsidR="00110C87" w:rsidRPr="00E51C9D" w:rsidRDefault="00110C87" w:rsidP="002C5892">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1.17</w:t>
            </w:r>
          </w:p>
        </w:tc>
        <w:tc>
          <w:tcPr>
            <w:tcW w:w="1033" w:type="dxa"/>
          </w:tcPr>
          <w:p w:rsidR="00110C87" w:rsidRPr="00E51C9D" w:rsidRDefault="00110C87" w:rsidP="002C5892">
            <w:pPr>
              <w:pStyle w:val="aff1"/>
              <w:ind w:firstLine="0"/>
              <w:jc w:val="center"/>
              <w:rPr>
                <w:color w:val="auto"/>
              </w:rPr>
            </w:pPr>
            <w:r w:rsidRPr="00E51C9D">
              <w:rPr>
                <w:color w:val="auto"/>
              </w:rPr>
              <w:t>2500/</w:t>
            </w:r>
          </w:p>
          <w:p w:rsidR="00110C87" w:rsidRPr="00E51C9D" w:rsidRDefault="00110C87" w:rsidP="002C5892">
            <w:pPr>
              <w:pStyle w:val="aff1"/>
              <w:ind w:firstLine="0"/>
              <w:jc w:val="center"/>
              <w:rPr>
                <w:color w:val="auto"/>
              </w:rPr>
            </w:pPr>
            <w:r w:rsidRPr="00E51C9D">
              <w:rPr>
                <w:color w:val="auto"/>
              </w:rPr>
              <w:t>50000</w:t>
            </w:r>
          </w:p>
          <w:p w:rsidR="00110C87" w:rsidRPr="00E51C9D" w:rsidRDefault="00110C87" w:rsidP="002C5892">
            <w:pPr>
              <w:pStyle w:val="aff1"/>
              <w:ind w:firstLine="0"/>
              <w:jc w:val="center"/>
              <w:rPr>
                <w:color w:val="auto"/>
              </w:rPr>
            </w:pPr>
            <w:r w:rsidRPr="00E51C9D">
              <w:rPr>
                <w:color w:val="auto"/>
              </w:rPr>
              <w:t>кв.м</w:t>
            </w:r>
          </w:p>
        </w:tc>
        <w:tc>
          <w:tcPr>
            <w:tcW w:w="709" w:type="dxa"/>
          </w:tcPr>
          <w:p w:rsidR="00110C87" w:rsidRPr="00E51C9D" w:rsidRDefault="00110C87" w:rsidP="002C5892">
            <w:pPr>
              <w:pStyle w:val="aff1"/>
              <w:ind w:firstLine="0"/>
              <w:jc w:val="center"/>
              <w:rPr>
                <w:color w:val="auto"/>
              </w:rPr>
            </w:pPr>
            <w:r w:rsidRPr="00E51C9D">
              <w:rPr>
                <w:color w:val="auto"/>
              </w:rPr>
              <w:t>10 м</w:t>
            </w:r>
          </w:p>
        </w:tc>
        <w:tc>
          <w:tcPr>
            <w:tcW w:w="1275" w:type="dxa"/>
            <w:gridSpan w:val="2"/>
          </w:tcPr>
          <w:p w:rsidR="00110C87" w:rsidRPr="00E51C9D" w:rsidRDefault="00110C87" w:rsidP="002C5892">
            <w:pPr>
              <w:pStyle w:val="aff1"/>
              <w:ind w:firstLine="0"/>
              <w:jc w:val="center"/>
              <w:rPr>
                <w:color w:val="auto"/>
              </w:rPr>
            </w:pPr>
            <w:r w:rsidRPr="00E51C9D">
              <w:rPr>
                <w:color w:val="auto"/>
              </w:rPr>
              <w:t>5 м</w:t>
            </w:r>
          </w:p>
        </w:tc>
        <w:tc>
          <w:tcPr>
            <w:tcW w:w="709" w:type="dxa"/>
          </w:tcPr>
          <w:p w:rsidR="00110C87" w:rsidRPr="00E51C9D" w:rsidRDefault="00110C87" w:rsidP="002C5892">
            <w:pPr>
              <w:pStyle w:val="ConsPlusNormal"/>
              <w:ind w:firstLine="0"/>
              <w:jc w:val="center"/>
              <w:rPr>
                <w:rFonts w:ascii="Times New Roman" w:hAnsi="Times New Roman" w:cs="Times New Roman"/>
                <w:sz w:val="24"/>
                <w:szCs w:val="24"/>
              </w:rPr>
            </w:pPr>
            <w:r w:rsidRPr="00E51C9D">
              <w:rPr>
                <w:rFonts w:ascii="Times New Roman" w:hAnsi="Times New Roman" w:cs="Times New Roman"/>
                <w:sz w:val="24"/>
                <w:szCs w:val="24"/>
              </w:rPr>
              <w:t>3 м</w:t>
            </w:r>
          </w:p>
        </w:tc>
        <w:tc>
          <w:tcPr>
            <w:tcW w:w="851" w:type="dxa"/>
          </w:tcPr>
          <w:p w:rsidR="00110C87" w:rsidRPr="00E51C9D" w:rsidRDefault="00110C87" w:rsidP="002C5892">
            <w:pPr>
              <w:pStyle w:val="aff1"/>
              <w:ind w:firstLine="0"/>
              <w:jc w:val="center"/>
              <w:rPr>
                <w:color w:val="auto"/>
              </w:rPr>
            </w:pPr>
            <w:r w:rsidRPr="00E51C9D">
              <w:rPr>
                <w:color w:val="auto"/>
              </w:rPr>
              <w:t>1</w:t>
            </w:r>
          </w:p>
        </w:tc>
        <w:tc>
          <w:tcPr>
            <w:tcW w:w="850" w:type="dxa"/>
          </w:tcPr>
          <w:p w:rsidR="00110C87" w:rsidRPr="00E51C9D" w:rsidRDefault="00110C87" w:rsidP="002C5892">
            <w:pPr>
              <w:pStyle w:val="aff1"/>
              <w:ind w:firstLine="0"/>
              <w:jc w:val="center"/>
              <w:rPr>
                <w:color w:val="auto"/>
              </w:rPr>
            </w:pPr>
            <w:r w:rsidRPr="00E51C9D">
              <w:rPr>
                <w:color w:val="auto"/>
              </w:rPr>
              <w:t>5</w:t>
            </w:r>
          </w:p>
        </w:tc>
        <w:tc>
          <w:tcPr>
            <w:tcW w:w="709" w:type="dxa"/>
          </w:tcPr>
          <w:p w:rsidR="00110C87" w:rsidRPr="00E51C9D" w:rsidRDefault="00110C87" w:rsidP="002C5892">
            <w:pPr>
              <w:pStyle w:val="aff1"/>
              <w:ind w:firstLine="0"/>
              <w:jc w:val="center"/>
              <w:rPr>
                <w:color w:val="auto"/>
              </w:rPr>
            </w:pPr>
            <w:r w:rsidRPr="00E51C9D">
              <w:rPr>
                <w:color w:val="auto"/>
              </w:rPr>
              <w:t>10%</w:t>
            </w:r>
          </w:p>
        </w:tc>
      </w:tr>
    </w:tbl>
    <w:p w:rsidR="002C5892" w:rsidRPr="00E51C9D" w:rsidRDefault="002C5892" w:rsidP="002C5892">
      <w:pPr>
        <w:rPr>
          <w:rFonts w:ascii="Times New Roman" w:eastAsia="SimSun" w:hAnsi="Times New Roman" w:cs="Times New Roman"/>
          <w:sz w:val="24"/>
          <w:szCs w:val="24"/>
          <w:lang w:eastAsia="zh-CN"/>
        </w:rPr>
      </w:pPr>
    </w:p>
    <w:p w:rsidR="002C5892" w:rsidRPr="00E51C9D" w:rsidRDefault="00110C87" w:rsidP="002C5892">
      <w:pPr>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r w:rsidR="002C5892" w:rsidRPr="00E51C9D">
        <w:rPr>
          <w:rFonts w:ascii="Times New Roman" w:eastAsia="SimSun" w:hAnsi="Times New Roman" w:cs="Times New Roman"/>
          <w:sz w:val="24"/>
          <w:szCs w:val="24"/>
          <w:lang w:eastAsia="zh-CN"/>
        </w:rPr>
        <w:t>.2</w:t>
      </w:r>
      <w:r w:rsidRPr="00E51C9D">
        <w:rPr>
          <w:rFonts w:ascii="Times New Roman" w:eastAsia="SimSun" w:hAnsi="Times New Roman" w:cs="Times New Roman"/>
          <w:sz w:val="24"/>
          <w:szCs w:val="24"/>
          <w:lang w:eastAsia="zh-CN"/>
        </w:rPr>
        <w:t>)</w:t>
      </w:r>
      <w:r w:rsidR="002C5892" w:rsidRPr="00E51C9D">
        <w:rPr>
          <w:rFonts w:ascii="Times New Roman" w:eastAsia="SimSun" w:hAnsi="Times New Roman" w:cs="Times New Roman"/>
          <w:sz w:val="24"/>
          <w:szCs w:val="24"/>
          <w:lang w:eastAsia="zh-CN"/>
        </w:rPr>
        <w:t xml:space="preserve"> Условно разрешенные виды использования земельных участков и объектов капитального строительства:</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65"/>
        <w:gridCol w:w="812"/>
        <w:gridCol w:w="992"/>
        <w:gridCol w:w="851"/>
        <w:gridCol w:w="1260"/>
        <w:gridCol w:w="992"/>
        <w:gridCol w:w="866"/>
        <w:gridCol w:w="800"/>
        <w:gridCol w:w="851"/>
      </w:tblGrid>
      <w:tr w:rsidR="002C5892" w:rsidRPr="00E51C9D" w:rsidTr="002946DF">
        <w:trPr>
          <w:cantSplit/>
          <w:trHeight w:val="834"/>
          <w:jc w:val="center"/>
        </w:trPr>
        <w:tc>
          <w:tcPr>
            <w:tcW w:w="2465" w:type="dxa"/>
            <w:vMerge w:val="restart"/>
            <w:shd w:val="clear" w:color="auto" w:fill="auto"/>
            <w:vAlign w:val="center"/>
          </w:tcPr>
          <w:p w:rsidR="002C5892" w:rsidRPr="00E51C9D" w:rsidRDefault="002C5892" w:rsidP="00110C87">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lastRenderedPageBreak/>
              <w:t>Наименование вида разрешенного использования</w:t>
            </w:r>
          </w:p>
        </w:tc>
        <w:tc>
          <w:tcPr>
            <w:tcW w:w="812" w:type="dxa"/>
            <w:vMerge w:val="restart"/>
            <w:shd w:val="clear" w:color="auto" w:fill="auto"/>
            <w:vAlign w:val="center"/>
          </w:tcPr>
          <w:p w:rsidR="002C5892" w:rsidRPr="00E51C9D" w:rsidRDefault="002C5892" w:rsidP="00110C87">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Код</w:t>
            </w:r>
          </w:p>
        </w:tc>
        <w:tc>
          <w:tcPr>
            <w:tcW w:w="6612" w:type="dxa"/>
            <w:gridSpan w:val="7"/>
            <w:vAlign w:val="center"/>
          </w:tcPr>
          <w:p w:rsidR="002C5892" w:rsidRPr="00E51C9D" w:rsidRDefault="002C5892" w:rsidP="00110C87">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r>
      <w:tr w:rsidR="002C5892" w:rsidRPr="00E51C9D" w:rsidTr="002946DF">
        <w:trPr>
          <w:cantSplit/>
          <w:trHeight w:val="4119"/>
          <w:jc w:val="center"/>
        </w:trPr>
        <w:tc>
          <w:tcPr>
            <w:tcW w:w="2465" w:type="dxa"/>
            <w:vMerge/>
            <w:shd w:val="clear" w:color="auto" w:fill="auto"/>
          </w:tcPr>
          <w:p w:rsidR="002C5892" w:rsidRPr="00E51C9D" w:rsidRDefault="002C5892" w:rsidP="00110C87">
            <w:pPr>
              <w:widowControl w:val="0"/>
              <w:ind w:firstLine="0"/>
              <w:jc w:val="center"/>
              <w:rPr>
                <w:rFonts w:ascii="Times New Roman" w:eastAsia="SimSun" w:hAnsi="Times New Roman" w:cs="Times New Roman"/>
                <w:sz w:val="24"/>
                <w:szCs w:val="24"/>
                <w:lang w:eastAsia="zh-CN"/>
              </w:rPr>
            </w:pPr>
          </w:p>
        </w:tc>
        <w:tc>
          <w:tcPr>
            <w:tcW w:w="812" w:type="dxa"/>
            <w:vMerge/>
            <w:shd w:val="clear" w:color="auto" w:fill="auto"/>
          </w:tcPr>
          <w:p w:rsidR="002C5892" w:rsidRPr="00E51C9D" w:rsidRDefault="002C5892" w:rsidP="00110C87">
            <w:pPr>
              <w:widowControl w:val="0"/>
              <w:ind w:firstLine="0"/>
              <w:jc w:val="center"/>
              <w:rPr>
                <w:rFonts w:ascii="Times New Roman" w:eastAsia="SimSun" w:hAnsi="Times New Roman" w:cs="Times New Roman"/>
                <w:sz w:val="24"/>
                <w:szCs w:val="24"/>
                <w:lang w:eastAsia="zh-CN"/>
              </w:rPr>
            </w:pPr>
          </w:p>
        </w:tc>
        <w:tc>
          <w:tcPr>
            <w:tcW w:w="992" w:type="dxa"/>
            <w:textDirection w:val="btLr"/>
            <w:vAlign w:val="center"/>
          </w:tcPr>
          <w:p w:rsidR="002C5892" w:rsidRPr="00E51C9D" w:rsidRDefault="002C5892" w:rsidP="00110C87">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площадь земельных участков минимальная / максимальная </w:t>
            </w:r>
          </w:p>
        </w:tc>
        <w:tc>
          <w:tcPr>
            <w:tcW w:w="851" w:type="dxa"/>
            <w:textDirection w:val="btLr"/>
            <w:vAlign w:val="center"/>
          </w:tcPr>
          <w:p w:rsidR="002C5892" w:rsidRPr="00E51C9D" w:rsidRDefault="002C5892" w:rsidP="00110C87">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минимальная ширина земельных участков вдоль фронта улиц и проездов</w:t>
            </w:r>
          </w:p>
        </w:tc>
        <w:tc>
          <w:tcPr>
            <w:tcW w:w="1260" w:type="dxa"/>
            <w:textDirection w:val="btLr"/>
            <w:vAlign w:val="center"/>
          </w:tcPr>
          <w:p w:rsidR="002C5892" w:rsidRPr="00E51C9D" w:rsidRDefault="002C5892" w:rsidP="00110C87">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 xml:space="preserve">минимальный отступ основных зданий, строений и сооружений от границы, отделяющей земельный участок от территории общего пользования  </w:t>
            </w:r>
          </w:p>
        </w:tc>
        <w:tc>
          <w:tcPr>
            <w:tcW w:w="992" w:type="dxa"/>
            <w:textDirection w:val="btLr"/>
            <w:vAlign w:val="center"/>
          </w:tcPr>
          <w:p w:rsidR="002C5892" w:rsidRPr="00E51C9D" w:rsidRDefault="002C5892" w:rsidP="00110C87">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минимальный отступ основных зданий, строений и сооружений от границ смежных земельных участков</w:t>
            </w:r>
          </w:p>
        </w:tc>
        <w:tc>
          <w:tcPr>
            <w:tcW w:w="866" w:type="dxa"/>
            <w:textDirection w:val="btLr"/>
            <w:vAlign w:val="center"/>
          </w:tcPr>
          <w:p w:rsidR="002C5892" w:rsidRPr="00E51C9D" w:rsidRDefault="002C5892" w:rsidP="00110C87">
            <w:pPr>
              <w:widowControl w:val="0"/>
              <w:ind w:firstLine="0"/>
              <w:jc w:val="center"/>
              <w:rPr>
                <w:rFonts w:ascii="Times New Roman" w:eastAsia="SimSun" w:hAnsi="Times New Roman" w:cs="Times New Roman"/>
                <w:sz w:val="24"/>
                <w:szCs w:val="24"/>
                <w:lang w:eastAsia="zh-CN"/>
              </w:rPr>
            </w:pPr>
            <w:r w:rsidRPr="00E51C9D">
              <w:rPr>
                <w:rFonts w:ascii="Times New Roman" w:hAnsi="Times New Roman" w:cs="Times New Roman"/>
                <w:sz w:val="24"/>
                <w:szCs w:val="24"/>
              </w:rPr>
              <w:t>максимальное количество надземных этажей</w:t>
            </w:r>
          </w:p>
        </w:tc>
        <w:tc>
          <w:tcPr>
            <w:tcW w:w="800" w:type="dxa"/>
            <w:textDirection w:val="btLr"/>
            <w:vAlign w:val="center"/>
          </w:tcPr>
          <w:p w:rsidR="002C5892" w:rsidRPr="00E51C9D" w:rsidRDefault="002C5892" w:rsidP="00110C87">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максимальная высота зданий</w:t>
            </w:r>
          </w:p>
        </w:tc>
        <w:tc>
          <w:tcPr>
            <w:tcW w:w="851" w:type="dxa"/>
            <w:textDirection w:val="btLr"/>
            <w:vAlign w:val="center"/>
          </w:tcPr>
          <w:p w:rsidR="002C5892" w:rsidRPr="00E51C9D" w:rsidRDefault="002C5892" w:rsidP="00110C87">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максимальный процент застройки земельного участка</w:t>
            </w:r>
          </w:p>
        </w:tc>
      </w:tr>
      <w:tr w:rsidR="002C5892" w:rsidRPr="00E51C9D" w:rsidTr="002946DF">
        <w:trPr>
          <w:cantSplit/>
          <w:trHeight w:val="237"/>
          <w:jc w:val="center"/>
        </w:trPr>
        <w:tc>
          <w:tcPr>
            <w:tcW w:w="2465" w:type="dxa"/>
            <w:shd w:val="clear" w:color="auto" w:fill="auto"/>
            <w:vAlign w:val="center"/>
          </w:tcPr>
          <w:p w:rsidR="002C5892" w:rsidRPr="00E51C9D" w:rsidRDefault="002C5892" w:rsidP="00110C87">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c>
          <w:tcPr>
            <w:tcW w:w="812" w:type="dxa"/>
            <w:shd w:val="clear" w:color="auto" w:fill="auto"/>
            <w:vAlign w:val="center"/>
          </w:tcPr>
          <w:p w:rsidR="002C5892" w:rsidRPr="00E51C9D" w:rsidRDefault="002C5892" w:rsidP="00110C87">
            <w:pPr>
              <w:widowControl w:val="0"/>
              <w:ind w:firstLine="0"/>
              <w:jc w:val="center"/>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p>
        </w:tc>
        <w:tc>
          <w:tcPr>
            <w:tcW w:w="992" w:type="dxa"/>
            <w:vAlign w:val="center"/>
          </w:tcPr>
          <w:p w:rsidR="002C5892" w:rsidRPr="00E51C9D" w:rsidRDefault="002C5892" w:rsidP="00110C87">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c>
          <w:tcPr>
            <w:tcW w:w="851" w:type="dxa"/>
            <w:vAlign w:val="center"/>
          </w:tcPr>
          <w:p w:rsidR="002C5892" w:rsidRPr="00E51C9D" w:rsidRDefault="002C5892" w:rsidP="00110C87">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c>
          <w:tcPr>
            <w:tcW w:w="1260" w:type="dxa"/>
            <w:vAlign w:val="center"/>
          </w:tcPr>
          <w:p w:rsidR="002C5892" w:rsidRPr="00E51C9D" w:rsidRDefault="002C5892" w:rsidP="00110C87">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c>
          <w:tcPr>
            <w:tcW w:w="992" w:type="dxa"/>
            <w:vAlign w:val="center"/>
          </w:tcPr>
          <w:p w:rsidR="002C5892" w:rsidRPr="00E51C9D" w:rsidRDefault="002C5892" w:rsidP="00110C87">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c>
          <w:tcPr>
            <w:tcW w:w="866" w:type="dxa"/>
            <w:vAlign w:val="center"/>
          </w:tcPr>
          <w:p w:rsidR="002C5892" w:rsidRPr="00E51C9D" w:rsidRDefault="002C5892" w:rsidP="00110C87">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c>
          <w:tcPr>
            <w:tcW w:w="800" w:type="dxa"/>
            <w:vAlign w:val="center"/>
          </w:tcPr>
          <w:p w:rsidR="002C5892" w:rsidRPr="00E51C9D" w:rsidRDefault="002C5892" w:rsidP="00110C87">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8</w:t>
            </w:r>
          </w:p>
        </w:tc>
        <w:tc>
          <w:tcPr>
            <w:tcW w:w="851" w:type="dxa"/>
            <w:vAlign w:val="center"/>
          </w:tcPr>
          <w:p w:rsidR="002C5892" w:rsidRPr="00E51C9D" w:rsidRDefault="002C5892" w:rsidP="00110C87">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9</w:t>
            </w:r>
          </w:p>
        </w:tc>
      </w:tr>
      <w:tr w:rsidR="002C5892" w:rsidRPr="00E51C9D" w:rsidTr="002946DF">
        <w:trPr>
          <w:cantSplit/>
          <w:trHeight w:val="843"/>
          <w:jc w:val="center"/>
        </w:trPr>
        <w:tc>
          <w:tcPr>
            <w:tcW w:w="2465" w:type="dxa"/>
            <w:shd w:val="clear" w:color="auto" w:fill="auto"/>
          </w:tcPr>
          <w:p w:rsidR="002C5892" w:rsidRPr="00E51C9D" w:rsidRDefault="002C5892" w:rsidP="00110C87">
            <w:pPr>
              <w:pStyle w:val="aff1"/>
              <w:ind w:firstLine="0"/>
              <w:rPr>
                <w:color w:val="auto"/>
              </w:rPr>
            </w:pPr>
            <w:r w:rsidRPr="00E51C9D">
              <w:rPr>
                <w:color w:val="auto"/>
              </w:rPr>
              <w:t>Склады</w:t>
            </w:r>
          </w:p>
        </w:tc>
        <w:tc>
          <w:tcPr>
            <w:tcW w:w="812" w:type="dxa"/>
            <w:shd w:val="clear" w:color="auto" w:fill="auto"/>
          </w:tcPr>
          <w:p w:rsidR="002C5892" w:rsidRPr="00E51C9D" w:rsidRDefault="002C5892" w:rsidP="00110C87">
            <w:pPr>
              <w:pStyle w:val="aff1"/>
              <w:ind w:firstLine="0"/>
              <w:jc w:val="center"/>
              <w:rPr>
                <w:color w:val="auto"/>
              </w:rPr>
            </w:pPr>
            <w:r w:rsidRPr="00E51C9D">
              <w:rPr>
                <w:color w:val="auto"/>
              </w:rPr>
              <w:t>6.9</w:t>
            </w:r>
          </w:p>
        </w:tc>
        <w:tc>
          <w:tcPr>
            <w:tcW w:w="992" w:type="dxa"/>
          </w:tcPr>
          <w:p w:rsidR="002C5892" w:rsidRPr="00E51C9D" w:rsidRDefault="002C5892" w:rsidP="00110C87">
            <w:pPr>
              <w:pStyle w:val="aff1"/>
              <w:ind w:firstLine="0"/>
              <w:jc w:val="center"/>
              <w:rPr>
                <w:color w:val="auto"/>
              </w:rPr>
            </w:pPr>
            <w:r w:rsidRPr="00E51C9D">
              <w:rPr>
                <w:color w:val="auto"/>
              </w:rPr>
              <w:t>300/</w:t>
            </w:r>
          </w:p>
          <w:p w:rsidR="002C5892" w:rsidRPr="00E51C9D" w:rsidRDefault="002C5892" w:rsidP="00110C87">
            <w:pPr>
              <w:pStyle w:val="aff1"/>
              <w:ind w:firstLine="0"/>
              <w:jc w:val="center"/>
              <w:rPr>
                <w:color w:val="auto"/>
              </w:rPr>
            </w:pPr>
            <w:r w:rsidRPr="00E51C9D">
              <w:rPr>
                <w:color w:val="auto"/>
              </w:rPr>
              <w:t>2500</w:t>
            </w:r>
          </w:p>
          <w:p w:rsidR="002C5892" w:rsidRPr="00E51C9D" w:rsidRDefault="002C5892" w:rsidP="00110C87">
            <w:pPr>
              <w:pStyle w:val="aff1"/>
              <w:ind w:firstLine="0"/>
              <w:jc w:val="center"/>
              <w:rPr>
                <w:color w:val="auto"/>
              </w:rPr>
            </w:pPr>
            <w:r w:rsidRPr="00E51C9D">
              <w:rPr>
                <w:color w:val="auto"/>
              </w:rPr>
              <w:t>кв.м</w:t>
            </w:r>
          </w:p>
        </w:tc>
        <w:tc>
          <w:tcPr>
            <w:tcW w:w="851" w:type="dxa"/>
          </w:tcPr>
          <w:p w:rsidR="002C5892" w:rsidRPr="00E51C9D" w:rsidRDefault="00110C87" w:rsidP="00110C87">
            <w:pPr>
              <w:pStyle w:val="aff1"/>
              <w:ind w:firstLine="0"/>
              <w:jc w:val="center"/>
              <w:rPr>
                <w:color w:val="auto"/>
              </w:rPr>
            </w:pPr>
            <w:r w:rsidRPr="00E51C9D">
              <w:rPr>
                <w:color w:val="auto"/>
              </w:rPr>
              <w:t>10</w:t>
            </w:r>
            <w:r w:rsidR="002C5892" w:rsidRPr="00E51C9D">
              <w:rPr>
                <w:color w:val="auto"/>
              </w:rPr>
              <w:t xml:space="preserve"> м</w:t>
            </w:r>
          </w:p>
        </w:tc>
        <w:tc>
          <w:tcPr>
            <w:tcW w:w="1260" w:type="dxa"/>
          </w:tcPr>
          <w:p w:rsidR="002C5892" w:rsidRPr="00E51C9D" w:rsidRDefault="002C5892" w:rsidP="00110C87">
            <w:pPr>
              <w:pStyle w:val="aff1"/>
              <w:ind w:firstLine="0"/>
              <w:jc w:val="center"/>
              <w:rPr>
                <w:color w:val="auto"/>
              </w:rPr>
            </w:pPr>
            <w:r w:rsidRPr="00E51C9D">
              <w:rPr>
                <w:color w:val="auto"/>
              </w:rPr>
              <w:t>5 м</w:t>
            </w:r>
          </w:p>
        </w:tc>
        <w:tc>
          <w:tcPr>
            <w:tcW w:w="992" w:type="dxa"/>
          </w:tcPr>
          <w:p w:rsidR="002C5892" w:rsidRPr="00E51C9D" w:rsidRDefault="002C5892" w:rsidP="00110C87">
            <w:pPr>
              <w:pStyle w:val="aff1"/>
              <w:ind w:firstLine="0"/>
              <w:jc w:val="center"/>
              <w:rPr>
                <w:color w:val="auto"/>
              </w:rPr>
            </w:pPr>
            <w:r w:rsidRPr="00E51C9D">
              <w:rPr>
                <w:color w:val="auto"/>
              </w:rPr>
              <w:t>3 м</w:t>
            </w:r>
          </w:p>
        </w:tc>
        <w:tc>
          <w:tcPr>
            <w:tcW w:w="866" w:type="dxa"/>
          </w:tcPr>
          <w:p w:rsidR="002C5892" w:rsidRPr="00E51C9D" w:rsidRDefault="002C5892" w:rsidP="00110C87">
            <w:pPr>
              <w:pStyle w:val="aff1"/>
              <w:ind w:firstLine="0"/>
              <w:jc w:val="center"/>
              <w:rPr>
                <w:color w:val="auto"/>
              </w:rPr>
            </w:pPr>
            <w:r w:rsidRPr="00E51C9D">
              <w:rPr>
                <w:color w:val="auto"/>
              </w:rPr>
              <w:t>1</w:t>
            </w:r>
          </w:p>
        </w:tc>
        <w:tc>
          <w:tcPr>
            <w:tcW w:w="800" w:type="dxa"/>
          </w:tcPr>
          <w:p w:rsidR="002C5892" w:rsidRPr="00E51C9D" w:rsidRDefault="002C5892" w:rsidP="00110C87">
            <w:pPr>
              <w:pStyle w:val="aff1"/>
              <w:ind w:firstLine="0"/>
              <w:jc w:val="center"/>
              <w:rPr>
                <w:color w:val="auto"/>
              </w:rPr>
            </w:pPr>
            <w:r w:rsidRPr="00E51C9D">
              <w:rPr>
                <w:color w:val="auto"/>
              </w:rPr>
              <w:t>6 м</w:t>
            </w:r>
          </w:p>
          <w:p w:rsidR="002C5892" w:rsidRPr="00E51C9D" w:rsidRDefault="002C5892" w:rsidP="00110C87">
            <w:pPr>
              <w:pStyle w:val="aff1"/>
              <w:ind w:firstLine="0"/>
              <w:jc w:val="center"/>
              <w:rPr>
                <w:color w:val="auto"/>
              </w:rPr>
            </w:pPr>
          </w:p>
        </w:tc>
        <w:tc>
          <w:tcPr>
            <w:tcW w:w="851" w:type="dxa"/>
          </w:tcPr>
          <w:p w:rsidR="002C5892" w:rsidRPr="00E51C9D" w:rsidRDefault="002C5892" w:rsidP="00110C87">
            <w:pPr>
              <w:pStyle w:val="aff1"/>
              <w:ind w:firstLine="0"/>
              <w:jc w:val="center"/>
              <w:rPr>
                <w:color w:val="auto"/>
              </w:rPr>
            </w:pPr>
            <w:r w:rsidRPr="00E51C9D">
              <w:rPr>
                <w:color w:val="auto"/>
              </w:rPr>
              <w:t>60%</w:t>
            </w:r>
          </w:p>
        </w:tc>
      </w:tr>
      <w:tr w:rsidR="002C5892" w:rsidRPr="00E51C9D" w:rsidTr="002946DF">
        <w:trPr>
          <w:trHeight w:val="20"/>
          <w:jc w:val="center"/>
        </w:trPr>
        <w:tc>
          <w:tcPr>
            <w:tcW w:w="2465" w:type="dxa"/>
            <w:shd w:val="clear" w:color="auto" w:fill="auto"/>
          </w:tcPr>
          <w:p w:rsidR="002C5892" w:rsidRPr="00E51C9D" w:rsidRDefault="002C5892" w:rsidP="00110C87">
            <w:pPr>
              <w:pStyle w:val="aff1"/>
              <w:ind w:firstLine="0"/>
              <w:rPr>
                <w:color w:val="auto"/>
              </w:rPr>
            </w:pPr>
            <w:r w:rsidRPr="00E51C9D">
              <w:rPr>
                <w:color w:val="auto"/>
              </w:rPr>
              <w:t>Связь</w:t>
            </w:r>
          </w:p>
        </w:tc>
        <w:tc>
          <w:tcPr>
            <w:tcW w:w="812" w:type="dxa"/>
            <w:shd w:val="clear" w:color="auto" w:fill="auto"/>
          </w:tcPr>
          <w:p w:rsidR="002C5892" w:rsidRPr="00E51C9D" w:rsidRDefault="002C5892" w:rsidP="00110C87">
            <w:pPr>
              <w:pStyle w:val="aff1"/>
              <w:ind w:firstLine="0"/>
              <w:jc w:val="center"/>
              <w:rPr>
                <w:color w:val="auto"/>
              </w:rPr>
            </w:pPr>
            <w:r w:rsidRPr="00E51C9D">
              <w:rPr>
                <w:color w:val="auto"/>
              </w:rPr>
              <w:t>6.8</w:t>
            </w:r>
          </w:p>
        </w:tc>
        <w:tc>
          <w:tcPr>
            <w:tcW w:w="6612" w:type="dxa"/>
            <w:gridSpan w:val="7"/>
          </w:tcPr>
          <w:p w:rsidR="002C5892" w:rsidRPr="00E51C9D" w:rsidRDefault="002C5892" w:rsidP="00110C87">
            <w:pPr>
              <w:pStyle w:val="aff1"/>
              <w:ind w:firstLine="0"/>
              <w:jc w:val="center"/>
              <w:rPr>
                <w:color w:val="auto"/>
              </w:rPr>
            </w:pPr>
            <w:r w:rsidRPr="00E51C9D">
              <w:rPr>
                <w:color w:val="auto"/>
              </w:rPr>
              <w:t>Не подлежат установлению, определяются в соответствии с техническими и санитарными нормами</w:t>
            </w:r>
          </w:p>
        </w:tc>
      </w:tr>
    </w:tbl>
    <w:p w:rsidR="002C5892" w:rsidRPr="00E51C9D" w:rsidRDefault="002C5892" w:rsidP="002C5892">
      <w:pPr>
        <w:ind w:firstLine="426"/>
        <w:rPr>
          <w:rFonts w:ascii="Times New Roman" w:eastAsia="SimSun" w:hAnsi="Times New Roman" w:cs="Times New Roman"/>
          <w:sz w:val="24"/>
          <w:szCs w:val="24"/>
          <w:lang w:eastAsia="zh-CN"/>
        </w:rPr>
      </w:pPr>
    </w:p>
    <w:p w:rsidR="002C5892" w:rsidRPr="00E51C9D" w:rsidRDefault="00110C87" w:rsidP="002C5892">
      <w:pPr>
        <w:widowControl w:val="0"/>
        <w:ind w:firstLine="426"/>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w:t>
      </w:r>
      <w:r w:rsidR="002C5892" w:rsidRPr="00E51C9D">
        <w:rPr>
          <w:rFonts w:ascii="Times New Roman" w:eastAsia="SimSun" w:hAnsi="Times New Roman" w:cs="Times New Roman"/>
          <w:sz w:val="24"/>
          <w:szCs w:val="24"/>
          <w:lang w:eastAsia="zh-CN"/>
        </w:rPr>
        <w:t>3</w:t>
      </w:r>
      <w:r w:rsidRPr="00E51C9D">
        <w:rPr>
          <w:rFonts w:ascii="Times New Roman" w:eastAsia="SimSun" w:hAnsi="Times New Roman" w:cs="Times New Roman"/>
          <w:sz w:val="24"/>
          <w:szCs w:val="24"/>
          <w:lang w:eastAsia="zh-CN"/>
        </w:rPr>
        <w:t>)</w:t>
      </w:r>
      <w:r w:rsidR="002C5892" w:rsidRPr="00E51C9D">
        <w:rPr>
          <w:rFonts w:ascii="Times New Roman" w:eastAsia="SimSun" w:hAnsi="Times New Roman" w:cs="Times New Roman"/>
          <w:sz w:val="24"/>
          <w:szCs w:val="24"/>
          <w:lang w:eastAsia="zh-CN"/>
        </w:rPr>
        <w:t xml:space="preserve"> Вспомогательные виды использования земельных участков и объектов капитального строительства:</w:t>
      </w:r>
    </w:p>
    <w:tbl>
      <w:tblPr>
        <w:tblW w:w="9985" w:type="dxa"/>
        <w:jc w:val="center"/>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64"/>
        <w:gridCol w:w="6521"/>
      </w:tblGrid>
      <w:tr w:rsidR="002C5892" w:rsidRPr="00E51C9D" w:rsidTr="002946DF">
        <w:trPr>
          <w:trHeight w:val="552"/>
          <w:jc w:val="center"/>
        </w:trPr>
        <w:tc>
          <w:tcPr>
            <w:tcW w:w="3464" w:type="dxa"/>
            <w:vAlign w:val="center"/>
          </w:tcPr>
          <w:p w:rsidR="002C5892" w:rsidRPr="00E51C9D" w:rsidRDefault="002C5892" w:rsidP="00110C87">
            <w:pPr>
              <w:tabs>
                <w:tab w:val="left" w:pos="2520"/>
              </w:tabs>
              <w:ind w:firstLine="0"/>
              <w:jc w:val="center"/>
              <w:rPr>
                <w:rFonts w:ascii="Times New Roman" w:hAnsi="Times New Roman" w:cs="Times New Roman"/>
                <w:sz w:val="24"/>
                <w:szCs w:val="24"/>
              </w:rPr>
            </w:pPr>
            <w:r w:rsidRPr="00E51C9D">
              <w:rPr>
                <w:rFonts w:ascii="Times New Roman" w:hAnsi="Times New Roman" w:cs="Times New Roman"/>
                <w:sz w:val="24"/>
                <w:szCs w:val="24"/>
              </w:rPr>
              <w:t>Виды разрешенного использования</w:t>
            </w:r>
          </w:p>
        </w:tc>
        <w:tc>
          <w:tcPr>
            <w:tcW w:w="6521" w:type="dxa"/>
            <w:vAlign w:val="center"/>
          </w:tcPr>
          <w:p w:rsidR="002C5892" w:rsidRPr="00E51C9D" w:rsidRDefault="002C5892" w:rsidP="00110C87">
            <w:pPr>
              <w:tabs>
                <w:tab w:val="left" w:pos="2520"/>
              </w:tabs>
              <w:ind w:firstLine="0"/>
              <w:jc w:val="center"/>
              <w:rPr>
                <w:rFonts w:ascii="Times New Roman" w:hAnsi="Times New Roman" w:cs="Times New Roman"/>
                <w:sz w:val="24"/>
                <w:szCs w:val="24"/>
              </w:rPr>
            </w:pPr>
            <w:r w:rsidRPr="00E51C9D">
              <w:rPr>
                <w:rFonts w:ascii="Times New Roman" w:hAnsi="Times New Roman" w:cs="Times New Roman"/>
                <w:sz w:val="24"/>
                <w:szCs w:val="24"/>
              </w:rPr>
              <w:t>Предельные параметры разрешенного строительства</w:t>
            </w:r>
          </w:p>
        </w:tc>
      </w:tr>
      <w:tr w:rsidR="002C5892" w:rsidRPr="00E51C9D" w:rsidTr="002946DF">
        <w:trPr>
          <w:trHeight w:val="841"/>
          <w:jc w:val="center"/>
        </w:trPr>
        <w:tc>
          <w:tcPr>
            <w:tcW w:w="3464" w:type="dxa"/>
          </w:tcPr>
          <w:p w:rsidR="002C5892" w:rsidRPr="00E51C9D" w:rsidRDefault="002C5892" w:rsidP="00110C87">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стоянки для автомобилей надземные открытого типа с асфальтовым покрытием</w:t>
            </w:r>
          </w:p>
          <w:p w:rsidR="002C5892" w:rsidRPr="00E51C9D" w:rsidRDefault="002C5892" w:rsidP="00110C87">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площадки для сбора твердых бытовых отходов</w:t>
            </w:r>
          </w:p>
          <w:p w:rsidR="002C5892" w:rsidRPr="00E51C9D" w:rsidRDefault="002C5892" w:rsidP="00110C87">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 объекты инженерно-технического назначения </w:t>
            </w:r>
          </w:p>
        </w:tc>
        <w:tc>
          <w:tcPr>
            <w:tcW w:w="6521" w:type="dxa"/>
          </w:tcPr>
          <w:p w:rsidR="002C5892" w:rsidRPr="00E51C9D" w:rsidRDefault="002C5892" w:rsidP="00110C87">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Максимальная высота –3 м</w:t>
            </w:r>
          </w:p>
          <w:p w:rsidR="002C5892" w:rsidRPr="00E51C9D" w:rsidRDefault="002C5892" w:rsidP="00110C87">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Минимальный отступ от границ участка – 1 м.</w:t>
            </w:r>
          </w:p>
          <w:p w:rsidR="002C5892" w:rsidRPr="00E51C9D" w:rsidRDefault="002C5892" w:rsidP="00110C87">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Размещаются в соответствии с санитарно-эпидемиологическими нормами</w:t>
            </w:r>
          </w:p>
          <w:p w:rsidR="002C5892" w:rsidRPr="00E51C9D" w:rsidRDefault="002C5892" w:rsidP="00110C87">
            <w:pPr>
              <w:ind w:firstLine="0"/>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2C5892" w:rsidRPr="00E51C9D" w:rsidRDefault="002C5892" w:rsidP="00110C87">
            <w:pPr>
              <w:ind w:firstLine="0"/>
              <w:rPr>
                <w:rFonts w:ascii="Times New Roman" w:hAnsi="Times New Roman" w:cs="Times New Roman"/>
                <w:sz w:val="24"/>
                <w:szCs w:val="24"/>
              </w:rPr>
            </w:pPr>
            <w:r w:rsidRPr="00E51C9D">
              <w:rPr>
                <w:rFonts w:ascii="Times New Roman" w:eastAsia="SimSun" w:hAnsi="Times New Roman" w:cs="Times New Roman"/>
                <w:sz w:val="24"/>
                <w:szCs w:val="24"/>
                <w:lang w:eastAsia="zh-CN"/>
              </w:rPr>
              <w:t>Общее количество контейнеров не более 5 шт.</w:t>
            </w:r>
          </w:p>
        </w:tc>
      </w:tr>
    </w:tbl>
    <w:p w:rsidR="002C5892" w:rsidRPr="00E51C9D" w:rsidRDefault="002C5892" w:rsidP="002C5892">
      <w:pPr>
        <w:rPr>
          <w:rFonts w:ascii="Times New Roman" w:eastAsia="SimSun" w:hAnsi="Times New Roman" w:cs="Times New Roman"/>
          <w:sz w:val="24"/>
          <w:szCs w:val="24"/>
          <w:lang w:eastAsia="zh-CN"/>
        </w:rPr>
      </w:pPr>
    </w:p>
    <w:p w:rsidR="00F173F3" w:rsidRPr="00E51C9D" w:rsidRDefault="00F173F3" w:rsidP="00F173F3">
      <w:pPr>
        <w:pStyle w:val="20"/>
        <w:spacing w:before="0"/>
        <w:rPr>
          <w:rFonts w:ascii="Times New Roman" w:hAnsi="Times New Roman" w:cs="Times New Roman"/>
          <w:color w:val="auto"/>
          <w:sz w:val="24"/>
          <w:szCs w:val="24"/>
        </w:rPr>
      </w:pPr>
      <w:bookmarkStart w:id="590" w:name="_Toc2849328"/>
      <w:bookmarkStart w:id="591" w:name="_Toc7446428"/>
      <w:r w:rsidRPr="00E51C9D">
        <w:rPr>
          <w:rFonts w:ascii="Times New Roman" w:hAnsi="Times New Roman" w:cs="Times New Roman"/>
          <w:color w:val="auto"/>
          <w:sz w:val="24"/>
          <w:szCs w:val="24"/>
        </w:rPr>
        <w:t xml:space="preserve">Статья </w:t>
      </w:r>
      <w:r w:rsidR="00110C87" w:rsidRPr="00E51C9D">
        <w:rPr>
          <w:rFonts w:ascii="Times New Roman" w:hAnsi="Times New Roman" w:cs="Times New Roman"/>
          <w:color w:val="auto"/>
          <w:sz w:val="24"/>
          <w:szCs w:val="24"/>
        </w:rPr>
        <w:t>40</w:t>
      </w:r>
      <w:r w:rsidRPr="00E51C9D">
        <w:rPr>
          <w:rFonts w:ascii="Times New Roman" w:hAnsi="Times New Roman" w:cs="Times New Roman"/>
          <w:color w:val="auto"/>
          <w:sz w:val="24"/>
          <w:szCs w:val="24"/>
        </w:rPr>
        <w:t>.1.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зон специального назначения.</w:t>
      </w:r>
      <w:bookmarkEnd w:id="590"/>
      <w:bookmarkEnd w:id="591"/>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2. Не разрешается размещать кладбища на территориях:</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 первого и второго поясов зон санитарной охраны источников централизованного водоснабжения и минеральных источников;</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 первой зоны санитарной охраны курортов;</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 xml:space="preserve">- с выходом на поверхность </w:t>
      </w:r>
      <w:proofErr w:type="spellStart"/>
      <w:r w:rsidRPr="00E51C9D">
        <w:rPr>
          <w:rFonts w:ascii="Times New Roman" w:eastAsia="SimSun" w:hAnsi="Times New Roman" w:cs="Times New Roman"/>
          <w:sz w:val="24"/>
          <w:szCs w:val="24"/>
        </w:rPr>
        <w:t>закарстованных</w:t>
      </w:r>
      <w:proofErr w:type="spellEnd"/>
      <w:r w:rsidRPr="00E51C9D">
        <w:rPr>
          <w:rFonts w:ascii="Times New Roman" w:eastAsia="SimSun" w:hAnsi="Times New Roman" w:cs="Times New Roman"/>
          <w:sz w:val="24"/>
          <w:szCs w:val="24"/>
        </w:rPr>
        <w:t>, сильнотрещиноватых пород и в местах выклинивания водоносных горизонтов;</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lastRenderedPageBreak/>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3. Выбор земельного участка под размещение кладбища производится на основе санитарно-эпидемиологической оценки следующих факторов:</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1) санитарно-эпидемиологической обстановки;</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2) градостроительного назначения и ландшафтного зонирования территории;</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3) геологических, гидрогеологических и гидрогеохимических данных;</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 xml:space="preserve">4) почвенно-географических и способности почв и </w:t>
      </w:r>
      <w:proofErr w:type="spellStart"/>
      <w:r w:rsidRPr="00E51C9D">
        <w:rPr>
          <w:rFonts w:ascii="Times New Roman" w:eastAsia="SimSun" w:hAnsi="Times New Roman" w:cs="Times New Roman"/>
          <w:sz w:val="24"/>
          <w:szCs w:val="24"/>
        </w:rPr>
        <w:t>почвогрунтов</w:t>
      </w:r>
      <w:proofErr w:type="spellEnd"/>
      <w:r w:rsidRPr="00E51C9D">
        <w:rPr>
          <w:rFonts w:ascii="Times New Roman" w:eastAsia="SimSun" w:hAnsi="Times New Roman" w:cs="Times New Roman"/>
          <w:sz w:val="24"/>
          <w:szCs w:val="24"/>
        </w:rPr>
        <w:t xml:space="preserve"> к самоочищению;</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5) эрозионного потенциала и миграции загрязнений;</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6) транспортной доступности.</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4. Участок, отводимый под кладбище, должен удовлетворять следующим требованиям:</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 иметь уклон в сторону, противоположную населенному пункту, открытым водоемам,</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 не затопляться при паводках;</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 иметь сухую, пористую почву (супесчаную, песчаную) на глубине 1,5 м и ниже с влажностью почвы в пределах 6 - 18 процентов;</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 располагаться с подветренной стороны по отношению к жилой территории.</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5. Устройство кладбища осуществляется в соответствии с утвержденным проектом.</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 xml:space="preserve">6. Размер земельного участка для кладбища определяется с учетом количества жителей конкретного поселения, но не может превышать 40 гектаров. </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Вновь создаваемые места погребения должны размещаться на расстоянии не менее 300 м от границ селитебной территории.</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7. Кладбища с погребением путем предания тела (останков) умершего земле (захоронение в могилу, склеп) размещают на расстоянии:</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1) от жилых, общественных зданий, спортивно-оздоровительных и санаторно-курортных зон:</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- 50 м - для сельских, закрытых кладбищ и мемориальных комплексов, кладбищ с погребением после кремации;</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 xml:space="preserve">-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sidRPr="00E51C9D">
        <w:rPr>
          <w:rFonts w:ascii="Times New Roman" w:eastAsia="SimSun" w:hAnsi="Times New Roman" w:cs="Times New Roman"/>
          <w:sz w:val="24"/>
          <w:szCs w:val="24"/>
        </w:rPr>
        <w:t>водоисточника</w:t>
      </w:r>
      <w:proofErr w:type="spellEnd"/>
      <w:r w:rsidRPr="00E51C9D">
        <w:rPr>
          <w:rFonts w:ascii="Times New Roman" w:eastAsia="SimSun" w:hAnsi="Times New Roman" w:cs="Times New Roman"/>
          <w:sz w:val="24"/>
          <w:szCs w:val="24"/>
        </w:rPr>
        <w:t xml:space="preserve"> и времени фильтрации;</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8.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9.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lastRenderedPageBreak/>
        <w:t>10.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11.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12.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13.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14. 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2946DF" w:rsidRPr="00E51C9D" w:rsidRDefault="002946DF" w:rsidP="002946DF">
      <w:pPr>
        <w:rPr>
          <w:rFonts w:ascii="Times New Roman" w:eastAsia="SimSun" w:hAnsi="Times New Roman" w:cs="Times New Roman"/>
          <w:sz w:val="24"/>
          <w:szCs w:val="24"/>
        </w:rPr>
      </w:pPr>
      <w:r w:rsidRPr="00E51C9D">
        <w:rPr>
          <w:rFonts w:ascii="Times New Roman" w:eastAsia="SimSun" w:hAnsi="Times New Roman" w:cs="Times New Roman"/>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rsidR="002946DF" w:rsidRPr="00E51C9D" w:rsidRDefault="002946DF" w:rsidP="002946DF">
      <w:pPr>
        <w:pStyle w:val="20"/>
        <w:spacing w:after="100"/>
        <w:rPr>
          <w:rFonts w:ascii="Times New Roman" w:hAnsi="Times New Roman" w:cs="Times New Roman"/>
          <w:color w:val="auto"/>
          <w:sz w:val="24"/>
          <w:szCs w:val="24"/>
        </w:rPr>
      </w:pPr>
      <w:bookmarkStart w:id="592" w:name="_Toc4089672"/>
      <w:bookmarkStart w:id="593" w:name="_Toc7446429"/>
      <w:r w:rsidRPr="00E51C9D">
        <w:rPr>
          <w:rFonts w:ascii="Times New Roman" w:hAnsi="Times New Roman" w:cs="Times New Roman"/>
          <w:color w:val="auto"/>
          <w:sz w:val="24"/>
          <w:szCs w:val="24"/>
        </w:rPr>
        <w:t xml:space="preserve">Статья 41. Иные параметры разрешенного использования земельных участков и иных объектов недвижимости в различных территориальных зонах на территории </w:t>
      </w:r>
      <w:r w:rsidR="00D408ED" w:rsidRPr="00E51C9D">
        <w:rPr>
          <w:rFonts w:ascii="Times New Roman" w:hAnsi="Times New Roman" w:cs="Times New Roman"/>
          <w:color w:val="auto"/>
          <w:sz w:val="24"/>
          <w:szCs w:val="24"/>
        </w:rPr>
        <w:t>Ловлинского</w:t>
      </w:r>
      <w:r w:rsidRPr="00E51C9D">
        <w:rPr>
          <w:rFonts w:ascii="Times New Roman" w:hAnsi="Times New Roman" w:cs="Times New Roman"/>
          <w:color w:val="auto"/>
          <w:sz w:val="24"/>
          <w:szCs w:val="24"/>
        </w:rPr>
        <w:t xml:space="preserve"> сельского поселения.</w:t>
      </w:r>
      <w:bookmarkEnd w:id="592"/>
      <w:bookmarkEnd w:id="593"/>
      <w:r w:rsidRPr="00E51C9D">
        <w:rPr>
          <w:rFonts w:ascii="Times New Roman" w:hAnsi="Times New Roman" w:cs="Times New Roman"/>
          <w:color w:val="auto"/>
          <w:sz w:val="24"/>
          <w:szCs w:val="24"/>
        </w:rPr>
        <w:t xml:space="preserve"> </w:t>
      </w:r>
    </w:p>
    <w:p w:rsidR="002946DF" w:rsidRPr="00E51C9D" w:rsidRDefault="002946DF" w:rsidP="002946DF">
      <w:pPr>
        <w:widowControl w:val="0"/>
        <w:ind w:firstLine="851"/>
        <w:rPr>
          <w:rFonts w:ascii="Times New Roman" w:hAnsi="Times New Roman" w:cs="Times New Roman"/>
          <w:b/>
          <w:sz w:val="24"/>
          <w:szCs w:val="24"/>
        </w:rPr>
      </w:pPr>
      <w:r w:rsidRPr="00E51C9D">
        <w:rPr>
          <w:rFonts w:ascii="Times New Roman" w:hAnsi="Times New Roman" w:cs="Times New Roman"/>
          <w:b/>
          <w:sz w:val="24"/>
          <w:szCs w:val="24"/>
        </w:rPr>
        <w:t>1. Показатели плотности застройки участков территориальных зон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tblPr>
      <w:tblGrid>
        <w:gridCol w:w="7011"/>
        <w:gridCol w:w="1566"/>
        <w:gridCol w:w="1566"/>
      </w:tblGrid>
      <w:tr w:rsidR="002946DF" w:rsidRPr="00E51C9D" w:rsidTr="002946DF">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jc w:val="center"/>
              <w:rPr>
                <w:rFonts w:ascii="Times New Roman" w:hAnsi="Times New Roman" w:cs="Times New Roman"/>
                <w:sz w:val="24"/>
                <w:szCs w:val="24"/>
              </w:rPr>
            </w:pPr>
          </w:p>
          <w:p w:rsidR="002946DF" w:rsidRPr="00E51C9D" w:rsidRDefault="002946DF" w:rsidP="002946D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Территориальные зоны</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Коэффициент застройки</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jc w:val="center"/>
              <w:rPr>
                <w:rFonts w:ascii="Times New Roman" w:hAnsi="Times New Roman" w:cs="Times New Roman"/>
                <w:sz w:val="24"/>
                <w:szCs w:val="24"/>
              </w:rPr>
            </w:pPr>
            <w:r w:rsidRPr="00E51C9D">
              <w:rPr>
                <w:rFonts w:ascii="Times New Roman" w:hAnsi="Times New Roman" w:cs="Times New Roman"/>
                <w:sz w:val="24"/>
                <w:szCs w:val="24"/>
              </w:rPr>
              <w:t>Коэффициент плотности застройки</w:t>
            </w:r>
          </w:p>
        </w:tc>
      </w:tr>
      <w:tr w:rsidR="002946DF" w:rsidRPr="00E51C9D" w:rsidTr="002946DF">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Жилая</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p>
        </w:tc>
      </w:tr>
      <w:tr w:rsidR="002946DF" w:rsidRPr="00E51C9D" w:rsidTr="002946DF">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Застройка многоквартирными многоэтажными жилыми домами</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0,4</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1,2</w:t>
            </w:r>
          </w:p>
        </w:tc>
      </w:tr>
      <w:tr w:rsidR="002946DF" w:rsidRPr="00E51C9D" w:rsidTr="002946DF">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То же - реконструируемая</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0,6</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1,6</w:t>
            </w:r>
          </w:p>
        </w:tc>
      </w:tr>
      <w:tr w:rsidR="002946DF" w:rsidRPr="00E51C9D" w:rsidTr="002946DF">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Застройка многоквартирными жилыми домами малой и средней этажности</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0,4</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0,8</w:t>
            </w:r>
          </w:p>
        </w:tc>
      </w:tr>
      <w:tr w:rsidR="002946DF" w:rsidRPr="00E51C9D" w:rsidTr="002946DF">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 xml:space="preserve">Застройка блокированными жилыми домами с </w:t>
            </w:r>
            <w:proofErr w:type="spellStart"/>
            <w:r w:rsidRPr="00E51C9D">
              <w:rPr>
                <w:rFonts w:ascii="Times New Roman" w:hAnsi="Times New Roman" w:cs="Times New Roman"/>
                <w:sz w:val="24"/>
                <w:szCs w:val="24"/>
              </w:rPr>
              <w:t>приквартирными</w:t>
            </w:r>
            <w:proofErr w:type="spellEnd"/>
            <w:r w:rsidRPr="00E51C9D">
              <w:rPr>
                <w:rFonts w:ascii="Times New Roman" w:hAnsi="Times New Roman" w:cs="Times New Roman"/>
                <w:sz w:val="24"/>
                <w:szCs w:val="24"/>
              </w:rPr>
              <w:t xml:space="preserve"> земельными участками</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0,3</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0,6</w:t>
            </w:r>
          </w:p>
        </w:tc>
      </w:tr>
      <w:tr w:rsidR="002946DF" w:rsidRPr="00E51C9D" w:rsidTr="002946DF">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 xml:space="preserve">Застройка </w:t>
            </w:r>
            <w:proofErr w:type="spellStart"/>
            <w:r w:rsidRPr="00E51C9D">
              <w:rPr>
                <w:rFonts w:ascii="Times New Roman" w:hAnsi="Times New Roman" w:cs="Times New Roman"/>
                <w:sz w:val="24"/>
                <w:szCs w:val="24"/>
              </w:rPr>
              <w:t>одно-двухквартирными</w:t>
            </w:r>
            <w:proofErr w:type="spellEnd"/>
            <w:r w:rsidRPr="00E51C9D">
              <w:rPr>
                <w:rFonts w:ascii="Times New Roman" w:hAnsi="Times New Roman" w:cs="Times New Roman"/>
                <w:sz w:val="24"/>
                <w:szCs w:val="24"/>
              </w:rPr>
              <w:t xml:space="preserve"> жилыми домами с приусадебными земельными участками</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0,2</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0,4</w:t>
            </w:r>
          </w:p>
        </w:tc>
      </w:tr>
      <w:tr w:rsidR="002946DF" w:rsidRPr="00E51C9D" w:rsidTr="002946DF">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Общественно-деловая</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p>
        </w:tc>
      </w:tr>
      <w:tr w:rsidR="002946DF" w:rsidRPr="00E51C9D" w:rsidTr="002946DF">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Многофункциональная застройка</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1,0</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3,0</w:t>
            </w:r>
          </w:p>
        </w:tc>
      </w:tr>
      <w:tr w:rsidR="002946DF" w:rsidRPr="00E51C9D" w:rsidTr="002946DF">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Специализированная общественная застройка</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0,8</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2,4</w:t>
            </w:r>
          </w:p>
        </w:tc>
      </w:tr>
      <w:tr w:rsidR="002946DF" w:rsidRPr="00E51C9D" w:rsidTr="002946DF">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Производственная</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p>
        </w:tc>
      </w:tr>
      <w:tr w:rsidR="002946DF" w:rsidRPr="00E51C9D" w:rsidTr="002946DF">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Промышленная</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0,8</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2,4</w:t>
            </w:r>
          </w:p>
        </w:tc>
      </w:tr>
      <w:tr w:rsidR="002946DF" w:rsidRPr="00E51C9D" w:rsidTr="002946DF">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Научно-производственная*</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0,6</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1,0</w:t>
            </w:r>
          </w:p>
        </w:tc>
      </w:tr>
      <w:tr w:rsidR="002946DF" w:rsidRPr="00E51C9D" w:rsidTr="002946DF">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Коммунально-складская</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0,6</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2946DF" w:rsidRPr="00E51C9D" w:rsidRDefault="002946DF" w:rsidP="002946DF">
            <w:pPr>
              <w:widowControl w:val="0"/>
              <w:ind w:firstLine="0"/>
              <w:rPr>
                <w:rFonts w:ascii="Times New Roman" w:hAnsi="Times New Roman" w:cs="Times New Roman"/>
                <w:sz w:val="24"/>
                <w:szCs w:val="24"/>
              </w:rPr>
            </w:pPr>
            <w:r w:rsidRPr="00E51C9D">
              <w:rPr>
                <w:rFonts w:ascii="Times New Roman" w:hAnsi="Times New Roman" w:cs="Times New Roman"/>
                <w:sz w:val="24"/>
                <w:szCs w:val="24"/>
              </w:rPr>
              <w:t>1,8</w:t>
            </w:r>
          </w:p>
        </w:tc>
      </w:tr>
      <w:tr w:rsidR="002946DF" w:rsidRPr="00E51C9D" w:rsidTr="002946DF">
        <w:trPr>
          <w:trHeight w:val="20"/>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rsidR="002946DF" w:rsidRPr="00E51C9D" w:rsidRDefault="002946DF" w:rsidP="002946DF">
            <w:pPr>
              <w:widowControl w:val="0"/>
              <w:ind w:firstLine="851"/>
              <w:rPr>
                <w:rFonts w:ascii="Times New Roman" w:hAnsi="Times New Roman" w:cs="Times New Roman"/>
                <w:sz w:val="24"/>
                <w:szCs w:val="24"/>
              </w:rPr>
            </w:pPr>
            <w:r w:rsidRPr="00E51C9D">
              <w:rPr>
                <w:rFonts w:ascii="Times New Roman" w:hAnsi="Times New Roman" w:cs="Times New Roman"/>
                <w:sz w:val="24"/>
                <w:szCs w:val="24"/>
              </w:rPr>
              <w:t>*Без учета опытных полей и полигонов, резервных территорий и санитарно-защитных зон.</w:t>
            </w:r>
          </w:p>
          <w:p w:rsidR="002946DF" w:rsidRPr="00E51C9D" w:rsidRDefault="002946DF" w:rsidP="002946DF">
            <w:pPr>
              <w:widowControl w:val="0"/>
              <w:ind w:firstLine="851"/>
              <w:rPr>
                <w:rFonts w:ascii="Times New Roman" w:hAnsi="Times New Roman" w:cs="Times New Roman"/>
                <w:sz w:val="24"/>
                <w:szCs w:val="24"/>
              </w:rPr>
            </w:pPr>
            <w:r w:rsidRPr="00E51C9D">
              <w:rPr>
                <w:rFonts w:ascii="Times New Roman" w:hAnsi="Times New Roman" w:cs="Times New Roman"/>
                <w:sz w:val="24"/>
                <w:szCs w:val="24"/>
              </w:rPr>
              <w:lastRenderedPageBreak/>
              <w:t>Примечания</w:t>
            </w:r>
          </w:p>
          <w:p w:rsidR="002946DF" w:rsidRPr="00E51C9D" w:rsidRDefault="002946DF" w:rsidP="002946DF">
            <w:pPr>
              <w:widowControl w:val="0"/>
              <w:ind w:firstLine="851"/>
              <w:rPr>
                <w:rFonts w:ascii="Times New Roman" w:hAnsi="Times New Roman" w:cs="Times New Roman"/>
                <w:sz w:val="24"/>
                <w:szCs w:val="24"/>
              </w:rPr>
            </w:pPr>
            <w:r w:rsidRPr="00E51C9D">
              <w:rPr>
                <w:rFonts w:ascii="Times New Roman" w:hAnsi="Times New Roman" w:cs="Times New Roman"/>
                <w:sz w:val="24"/>
                <w:szCs w:val="24"/>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2946DF" w:rsidRPr="00E51C9D" w:rsidRDefault="002946DF" w:rsidP="002946DF">
            <w:pPr>
              <w:widowControl w:val="0"/>
              <w:ind w:firstLine="851"/>
              <w:rPr>
                <w:rFonts w:ascii="Times New Roman" w:hAnsi="Times New Roman" w:cs="Times New Roman"/>
                <w:sz w:val="24"/>
                <w:szCs w:val="24"/>
              </w:rPr>
            </w:pPr>
            <w:r w:rsidRPr="00E51C9D">
              <w:rPr>
                <w:rFonts w:ascii="Times New Roman" w:hAnsi="Times New Roman" w:cs="Times New Roman"/>
                <w:sz w:val="24"/>
                <w:szCs w:val="24"/>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2946DF" w:rsidRPr="00E51C9D" w:rsidRDefault="002946DF" w:rsidP="002946DF">
            <w:pPr>
              <w:widowControl w:val="0"/>
              <w:ind w:firstLine="851"/>
              <w:rPr>
                <w:rFonts w:ascii="Times New Roman" w:hAnsi="Times New Roman" w:cs="Times New Roman"/>
                <w:sz w:val="24"/>
                <w:szCs w:val="24"/>
              </w:rPr>
            </w:pPr>
            <w:r w:rsidRPr="00E51C9D">
              <w:rPr>
                <w:rFonts w:ascii="Times New Roman" w:hAnsi="Times New Roman" w:cs="Times New Roman"/>
                <w:sz w:val="24"/>
                <w:szCs w:val="24"/>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2946DF" w:rsidRPr="00E51C9D" w:rsidRDefault="002946DF" w:rsidP="002946DF">
            <w:pPr>
              <w:widowControl w:val="0"/>
              <w:ind w:firstLine="851"/>
              <w:rPr>
                <w:rFonts w:ascii="Times New Roman" w:hAnsi="Times New Roman" w:cs="Times New Roman"/>
                <w:sz w:val="24"/>
                <w:szCs w:val="24"/>
              </w:rPr>
            </w:pPr>
            <w:r w:rsidRPr="00E51C9D">
              <w:rPr>
                <w:rFonts w:ascii="Times New Roman" w:hAnsi="Times New Roman" w:cs="Times New Roman"/>
                <w:sz w:val="24"/>
                <w:szCs w:val="24"/>
              </w:rPr>
              <w:t>3 Границами кварталов являются красные линии.</w:t>
            </w:r>
          </w:p>
          <w:p w:rsidR="002946DF" w:rsidRPr="00E51C9D" w:rsidRDefault="002946DF" w:rsidP="002946DF">
            <w:pPr>
              <w:widowControl w:val="0"/>
              <w:ind w:firstLine="851"/>
              <w:rPr>
                <w:rFonts w:ascii="Times New Roman" w:hAnsi="Times New Roman" w:cs="Times New Roman"/>
                <w:sz w:val="24"/>
                <w:szCs w:val="24"/>
              </w:rPr>
            </w:pPr>
            <w:r w:rsidRPr="00E51C9D">
              <w:rPr>
                <w:rFonts w:ascii="Times New Roman" w:hAnsi="Times New Roman" w:cs="Times New Roman"/>
                <w:sz w:val="24"/>
                <w:szCs w:val="24"/>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tc>
      </w:tr>
    </w:tbl>
    <w:p w:rsidR="0015613C" w:rsidRPr="00E51C9D" w:rsidRDefault="0015613C" w:rsidP="002946DF">
      <w:pPr>
        <w:pStyle w:val="Standard"/>
        <w:ind w:firstLine="709"/>
        <w:rPr>
          <w:rFonts w:ascii="Times New Roman" w:eastAsia="Times New Roman" w:hAnsi="Times New Roman" w:cs="Times New Roman"/>
          <w:b/>
          <w:color w:val="auto"/>
          <w:kern w:val="0"/>
          <w:lang w:val="ru-RU" w:eastAsia="ar-SA" w:bidi="ar-SA"/>
        </w:rPr>
      </w:pPr>
    </w:p>
    <w:p w:rsidR="002946DF" w:rsidRPr="00E51C9D" w:rsidRDefault="002946DF" w:rsidP="002946DF">
      <w:pPr>
        <w:pStyle w:val="Standard"/>
        <w:ind w:firstLine="709"/>
        <w:rPr>
          <w:rFonts w:ascii="Times New Roman" w:eastAsia="Times New Roman" w:hAnsi="Times New Roman" w:cs="Times New Roman"/>
          <w:b/>
          <w:color w:val="auto"/>
          <w:kern w:val="0"/>
          <w:lang w:val="ru-RU" w:eastAsia="ar-SA" w:bidi="ar-SA"/>
        </w:rPr>
      </w:pPr>
      <w:r w:rsidRPr="00E51C9D">
        <w:rPr>
          <w:rFonts w:ascii="Times New Roman" w:eastAsia="Times New Roman" w:hAnsi="Times New Roman" w:cs="Times New Roman"/>
          <w:b/>
          <w:color w:val="auto"/>
          <w:kern w:val="0"/>
          <w:lang w:val="ru-RU" w:eastAsia="ar-SA" w:bidi="ar-SA"/>
        </w:rPr>
        <w:t>2. Минимальная доля озелененной территории земельных участков.</w:t>
      </w:r>
    </w:p>
    <w:p w:rsidR="002946DF" w:rsidRPr="00E51C9D" w:rsidRDefault="002946DF" w:rsidP="002946DF">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2.1. К озелененной территории земельного участка относятся части участков, которые не застроены объектами капитального строительства и не используются (не предназначены для использования),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 </w:t>
      </w:r>
    </w:p>
    <w:p w:rsidR="002946DF" w:rsidRPr="00E51C9D" w:rsidRDefault="002946DF" w:rsidP="002946DF">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2.2. </w:t>
      </w:r>
      <w:r w:rsidRPr="00E51C9D">
        <w:rPr>
          <w:rFonts w:ascii="Times New Roman" w:eastAsia="SimSun" w:hAnsi="Times New Roman" w:cs="Times New Roman"/>
          <w:sz w:val="24"/>
          <w:szCs w:val="24"/>
          <w:lang w:eastAsia="zh-CN"/>
        </w:rPr>
        <w:tab/>
        <w:t>Озелененная территория может быть оборудована следующими объектами:</w:t>
      </w:r>
    </w:p>
    <w:p w:rsidR="002946DF" w:rsidRPr="00E51C9D" w:rsidRDefault="002946DF" w:rsidP="002946DF">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площадками для отдыха взрослых, детскими площадками;</w:t>
      </w:r>
    </w:p>
    <w:p w:rsidR="002946DF" w:rsidRPr="00E51C9D" w:rsidRDefault="002946DF" w:rsidP="002946DF">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открытыми спортивными площадками;</w:t>
      </w:r>
    </w:p>
    <w:p w:rsidR="002946DF" w:rsidRPr="00E51C9D" w:rsidRDefault="002946DF" w:rsidP="002946DF">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площадками для выгула собак;</w:t>
      </w:r>
    </w:p>
    <w:p w:rsidR="002946DF" w:rsidRPr="00E51C9D" w:rsidRDefault="002946DF" w:rsidP="002946DF">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грунтовыми пешеходными дорожками;</w:t>
      </w:r>
    </w:p>
    <w:p w:rsidR="002946DF" w:rsidRPr="00E51C9D" w:rsidRDefault="002946DF" w:rsidP="002946DF">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другими подобными объектами.</w:t>
      </w:r>
    </w:p>
    <w:p w:rsidR="002946DF" w:rsidRPr="00E51C9D" w:rsidRDefault="002946DF" w:rsidP="002946DF">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Нормируемые спортивные и иные площадки, которыми может быть оборудована озелененная территория земельного участка, могут располагаться на эксплуатируемой кровле стилобатов или иных застроенных частях земельного участка, но в размере не более 15% требуемой площади озелененной территории земельного участка.</w:t>
      </w:r>
    </w:p>
    <w:p w:rsidR="002946DF" w:rsidRPr="00E51C9D" w:rsidRDefault="002946DF" w:rsidP="002946DF">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2.3. </w:t>
      </w:r>
      <w:r w:rsidRPr="00E51C9D">
        <w:rPr>
          <w:rFonts w:ascii="Times New Roman" w:eastAsia="SimSun" w:hAnsi="Times New Roman" w:cs="Times New Roman"/>
          <w:sz w:val="24"/>
          <w:szCs w:val="24"/>
          <w:lang w:eastAsia="zh-CN"/>
        </w:rPr>
        <w:tab/>
        <w:t>Работы по содержанию, регуляции зеленых насаждений, уходу за ними на территориях общего пользования осуществляет подрядчик, заключивший муниципальный контракт на выполнение соответствующих работ.</w:t>
      </w:r>
    </w:p>
    <w:p w:rsidR="002946DF" w:rsidRPr="00E51C9D" w:rsidRDefault="002946DF" w:rsidP="002946DF">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 xml:space="preserve">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и за свой счет в соответствии с настоящими Правилами, иными нормативными правовыми актами органов местного самоуправления </w:t>
      </w:r>
      <w:r w:rsidR="00D408ED" w:rsidRPr="00E51C9D">
        <w:rPr>
          <w:rFonts w:ascii="Times New Roman" w:eastAsia="SimSun" w:hAnsi="Times New Roman" w:cs="Times New Roman"/>
          <w:sz w:val="24"/>
          <w:szCs w:val="24"/>
          <w:lang w:eastAsia="zh-CN"/>
        </w:rPr>
        <w:t>Ловлинского</w:t>
      </w:r>
      <w:r w:rsidRPr="00E51C9D">
        <w:rPr>
          <w:rFonts w:ascii="Times New Roman" w:eastAsia="SimSun" w:hAnsi="Times New Roman" w:cs="Times New Roman"/>
          <w:sz w:val="24"/>
          <w:szCs w:val="24"/>
          <w:lang w:eastAsia="zh-CN"/>
        </w:rPr>
        <w:t xml:space="preserve"> сельского поселения.</w:t>
      </w:r>
    </w:p>
    <w:p w:rsidR="002946DF" w:rsidRPr="00E51C9D" w:rsidRDefault="002946DF" w:rsidP="002946DF">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2.4. 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w:t>
      </w:r>
    </w:p>
    <w:p w:rsidR="002946DF" w:rsidRPr="00E51C9D" w:rsidRDefault="002946DF" w:rsidP="002946DF">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2.5. При организации застройки территорий необходимо обеспечивать максимальное сохранение существующего озеленения. Для этой цели следует выделять соответствующие участки озеленения на стадии проектирования и обеспечивать их охрану от неорганизованного использования в процессе строительства.</w:t>
      </w:r>
    </w:p>
    <w:p w:rsidR="002946DF" w:rsidRPr="00E51C9D" w:rsidRDefault="002946DF" w:rsidP="002946DF">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lastRenderedPageBreak/>
        <w:t>2.6. При невозможности сохранения зеленых насаждений в смете на строительство объекта капитального строительства необходимо предусматривать средства на пересадку зеленых насаждений и (или) их восстановительную стоимость.</w:t>
      </w:r>
    </w:p>
    <w:p w:rsidR="002946DF" w:rsidRPr="00E51C9D" w:rsidRDefault="002946DF" w:rsidP="002946DF">
      <w:pPr>
        <w:pStyle w:val="ConsPlusNormal"/>
        <w:ind w:firstLine="709"/>
        <w:rPr>
          <w:rFonts w:ascii="Times New Roman" w:eastAsia="SimSun" w:hAnsi="Times New Roman" w:cs="Times New Roman"/>
          <w:sz w:val="24"/>
          <w:szCs w:val="24"/>
          <w:lang w:eastAsia="zh-CN"/>
        </w:rPr>
      </w:pPr>
      <w:r w:rsidRPr="00E51C9D">
        <w:rPr>
          <w:rFonts w:ascii="Times New Roman" w:eastAsia="SimSun" w:hAnsi="Times New Roman" w:cs="Times New Roman"/>
          <w:sz w:val="24"/>
          <w:szCs w:val="24"/>
          <w:lang w:eastAsia="zh-CN"/>
        </w:rPr>
        <w:t>2.7. Минимально допустимая площадь озелененной территории земельных участков на территории всех зон, приведена далее в таблице:</w:t>
      </w:r>
    </w:p>
    <w:tbl>
      <w:tblPr>
        <w:tblW w:w="9583" w:type="dxa"/>
        <w:jc w:val="center"/>
        <w:tblLayout w:type="fixed"/>
        <w:tblCellMar>
          <w:left w:w="10" w:type="dxa"/>
          <w:right w:w="10" w:type="dxa"/>
        </w:tblCellMar>
        <w:tblLook w:val="0000"/>
      </w:tblPr>
      <w:tblGrid>
        <w:gridCol w:w="793"/>
        <w:gridCol w:w="4110"/>
        <w:gridCol w:w="4680"/>
      </w:tblGrid>
      <w:tr w:rsidR="002946DF" w:rsidRPr="00E51C9D" w:rsidTr="002946DF">
        <w:trPr>
          <w:jc w:val="center"/>
        </w:trPr>
        <w:tc>
          <w:tcPr>
            <w:tcW w:w="793" w:type="dxa"/>
            <w:tcBorders>
              <w:top w:val="single" w:sz="4" w:space="0" w:color="00000A"/>
              <w:left w:val="single" w:sz="4" w:space="0" w:color="00000A"/>
              <w:bottom w:val="single" w:sz="2" w:space="0" w:color="000000"/>
              <w:right w:val="single" w:sz="4" w:space="0" w:color="00000A"/>
            </w:tcBorders>
            <w:shd w:val="clear" w:color="auto" w:fill="FFFFFF"/>
            <w:tcMar>
              <w:top w:w="0" w:type="dxa"/>
              <w:left w:w="86" w:type="dxa"/>
              <w:bottom w:w="0" w:type="dxa"/>
              <w:right w:w="86" w:type="dxa"/>
            </w:tcMar>
          </w:tcPr>
          <w:p w:rsidR="002946DF" w:rsidRPr="00E51C9D" w:rsidRDefault="002946DF" w:rsidP="002946DF">
            <w:pPr>
              <w:pStyle w:val="Standard"/>
              <w:ind w:right="-2"/>
              <w:jc w:val="center"/>
              <w:rPr>
                <w:rFonts w:ascii="Times New Roman" w:eastAsia="Arial" w:hAnsi="Times New Roman" w:cs="Times New Roman"/>
                <w:color w:val="auto"/>
              </w:rPr>
            </w:pPr>
            <w:r w:rsidRPr="00E51C9D">
              <w:rPr>
                <w:rFonts w:ascii="Times New Roman" w:eastAsia="Arial" w:hAnsi="Times New Roman" w:cs="Times New Roman"/>
                <w:color w:val="auto"/>
              </w:rPr>
              <w:t>№</w:t>
            </w:r>
          </w:p>
          <w:p w:rsidR="002946DF" w:rsidRPr="00E51C9D" w:rsidRDefault="002946DF" w:rsidP="002946DF">
            <w:pPr>
              <w:pStyle w:val="Standard"/>
              <w:ind w:right="-2"/>
              <w:jc w:val="center"/>
              <w:rPr>
                <w:rFonts w:ascii="Times New Roman" w:eastAsia="Arial" w:hAnsi="Times New Roman" w:cs="Times New Roman"/>
                <w:color w:val="auto"/>
              </w:rPr>
            </w:pPr>
            <w:r w:rsidRPr="00E51C9D">
              <w:rPr>
                <w:rFonts w:ascii="Times New Roman" w:eastAsia="Arial" w:hAnsi="Times New Roman" w:cs="Times New Roman"/>
                <w:color w:val="auto"/>
              </w:rPr>
              <w:t>п/п</w:t>
            </w:r>
          </w:p>
        </w:tc>
        <w:tc>
          <w:tcPr>
            <w:tcW w:w="4110" w:type="dxa"/>
            <w:tcBorders>
              <w:top w:val="single" w:sz="4" w:space="0" w:color="00000A"/>
              <w:left w:val="single" w:sz="4" w:space="0" w:color="00000A"/>
              <w:bottom w:val="single" w:sz="2" w:space="0" w:color="000000"/>
              <w:right w:val="single" w:sz="4" w:space="0" w:color="00000A"/>
            </w:tcBorders>
            <w:shd w:val="clear" w:color="auto" w:fill="FFFFFF"/>
            <w:tcMar>
              <w:top w:w="0" w:type="dxa"/>
              <w:left w:w="86" w:type="dxa"/>
              <w:bottom w:w="0" w:type="dxa"/>
              <w:right w:w="86" w:type="dxa"/>
            </w:tcMar>
          </w:tcPr>
          <w:p w:rsidR="002946DF" w:rsidRPr="00E51C9D" w:rsidRDefault="002946DF" w:rsidP="002946DF">
            <w:pPr>
              <w:pStyle w:val="Standard"/>
              <w:ind w:right="-2"/>
              <w:jc w:val="center"/>
              <w:rPr>
                <w:rFonts w:ascii="Times New Roman" w:eastAsia="Arial" w:hAnsi="Times New Roman" w:cs="Times New Roman"/>
                <w:color w:val="auto"/>
              </w:rPr>
            </w:pPr>
            <w:proofErr w:type="spellStart"/>
            <w:r w:rsidRPr="00E51C9D">
              <w:rPr>
                <w:rFonts w:ascii="Times New Roman" w:eastAsia="Arial" w:hAnsi="Times New Roman" w:cs="Times New Roman"/>
                <w:color w:val="auto"/>
              </w:rPr>
              <w:t>Вид</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использования</w:t>
            </w:r>
            <w:proofErr w:type="spellEnd"/>
          </w:p>
        </w:tc>
        <w:tc>
          <w:tcPr>
            <w:tcW w:w="4680" w:type="dxa"/>
            <w:tcBorders>
              <w:top w:val="single" w:sz="4" w:space="0" w:color="00000A"/>
              <w:left w:val="single" w:sz="4" w:space="0" w:color="00000A"/>
              <w:bottom w:val="single" w:sz="2" w:space="0" w:color="000000"/>
              <w:right w:val="single" w:sz="4" w:space="0" w:color="00000A"/>
            </w:tcBorders>
            <w:shd w:val="clear" w:color="auto" w:fill="FFFFFF"/>
            <w:tcMar>
              <w:top w:w="0" w:type="dxa"/>
              <w:left w:w="86" w:type="dxa"/>
              <w:bottom w:w="0" w:type="dxa"/>
              <w:right w:w="86" w:type="dxa"/>
            </w:tcMar>
          </w:tcPr>
          <w:p w:rsidR="002946DF" w:rsidRPr="00E51C9D" w:rsidRDefault="002946DF" w:rsidP="002946DF">
            <w:pPr>
              <w:pStyle w:val="Standard"/>
              <w:ind w:right="-2"/>
              <w:jc w:val="center"/>
              <w:rPr>
                <w:rFonts w:ascii="Times New Roman" w:eastAsia="Arial" w:hAnsi="Times New Roman" w:cs="Times New Roman"/>
                <w:color w:val="auto"/>
              </w:rPr>
            </w:pPr>
            <w:proofErr w:type="spellStart"/>
            <w:r w:rsidRPr="00E51C9D">
              <w:rPr>
                <w:rFonts w:ascii="Times New Roman" w:eastAsia="Arial" w:hAnsi="Times New Roman" w:cs="Times New Roman"/>
                <w:color w:val="auto"/>
              </w:rPr>
              <w:t>Минимальная</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площадь</w:t>
            </w:r>
            <w:proofErr w:type="spellEnd"/>
          </w:p>
          <w:p w:rsidR="002946DF" w:rsidRPr="00E51C9D" w:rsidRDefault="002946DF" w:rsidP="002946DF">
            <w:pPr>
              <w:pStyle w:val="Standard"/>
              <w:ind w:right="-2"/>
              <w:jc w:val="center"/>
              <w:rPr>
                <w:rFonts w:ascii="Times New Roman" w:eastAsia="Arial" w:hAnsi="Times New Roman" w:cs="Times New Roman"/>
                <w:color w:val="auto"/>
              </w:rPr>
            </w:pPr>
            <w:proofErr w:type="spellStart"/>
            <w:r w:rsidRPr="00E51C9D">
              <w:rPr>
                <w:rFonts w:ascii="Times New Roman" w:eastAsia="Arial" w:hAnsi="Times New Roman" w:cs="Times New Roman"/>
                <w:color w:val="auto"/>
              </w:rPr>
              <w:t>озелененных</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территорий</w:t>
            </w:r>
            <w:proofErr w:type="spellEnd"/>
          </w:p>
        </w:tc>
      </w:tr>
      <w:tr w:rsidR="002946DF" w:rsidRPr="00E51C9D" w:rsidTr="002946DF">
        <w:trPr>
          <w:trHeight w:val="995"/>
          <w:jc w:val="center"/>
        </w:trPr>
        <w:tc>
          <w:tcPr>
            <w:tcW w:w="793"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eastAsia="Arial" w:hAnsi="Times New Roman" w:cs="Times New Roman"/>
                <w:color w:val="auto"/>
              </w:rPr>
            </w:pPr>
            <w:r w:rsidRPr="00E51C9D">
              <w:rPr>
                <w:rFonts w:ascii="Times New Roman" w:eastAsia="Arial" w:hAnsi="Times New Roman" w:cs="Times New Roman"/>
                <w:color w:val="auto"/>
              </w:rPr>
              <w:t>1</w:t>
            </w:r>
          </w:p>
        </w:tc>
        <w:tc>
          <w:tcPr>
            <w:tcW w:w="4110"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eastAsia="Arial" w:hAnsi="Times New Roman" w:cs="Times New Roman"/>
                <w:color w:val="auto"/>
              </w:rPr>
            </w:pPr>
            <w:proofErr w:type="spellStart"/>
            <w:r w:rsidRPr="00E51C9D">
              <w:rPr>
                <w:rFonts w:ascii="Times New Roman" w:eastAsia="Arial" w:hAnsi="Times New Roman" w:cs="Times New Roman"/>
                <w:color w:val="auto"/>
              </w:rPr>
              <w:t>Сады</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скверы</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бульвары</w:t>
            </w:r>
            <w:proofErr w:type="spellEnd"/>
          </w:p>
        </w:tc>
        <w:tc>
          <w:tcPr>
            <w:tcW w:w="4680"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hAnsi="Times New Roman" w:cs="Times New Roman"/>
                <w:color w:val="auto"/>
                <w:lang w:val="ru-RU"/>
              </w:rPr>
            </w:pPr>
            <w:r w:rsidRPr="00E51C9D">
              <w:rPr>
                <w:rFonts w:ascii="Times New Roman" w:eastAsia="Arial" w:hAnsi="Times New Roman" w:cs="Times New Roman"/>
                <w:color w:val="auto"/>
                <w:lang w:val="ru-RU"/>
              </w:rPr>
              <w:t>95% территории земельного участка при площади участка менее 1 га;</w:t>
            </w:r>
          </w:p>
          <w:p w:rsidR="002946DF" w:rsidRPr="00E51C9D" w:rsidRDefault="002946DF" w:rsidP="002946DF">
            <w:pPr>
              <w:pStyle w:val="Standard"/>
              <w:ind w:right="-2"/>
              <w:jc w:val="center"/>
              <w:rPr>
                <w:rFonts w:ascii="Times New Roman" w:hAnsi="Times New Roman" w:cs="Times New Roman"/>
                <w:color w:val="auto"/>
                <w:lang w:val="ru-RU"/>
              </w:rPr>
            </w:pPr>
            <w:r w:rsidRPr="00E51C9D">
              <w:rPr>
                <w:rFonts w:ascii="Times New Roman" w:eastAsia="Arial" w:hAnsi="Times New Roman" w:cs="Times New Roman"/>
                <w:color w:val="auto"/>
                <w:lang w:val="ru-RU"/>
              </w:rPr>
              <w:t>90% - при площади от 1 до 5 га;</w:t>
            </w:r>
          </w:p>
          <w:p w:rsidR="002946DF" w:rsidRPr="00E51C9D" w:rsidRDefault="002946DF" w:rsidP="002946DF">
            <w:pPr>
              <w:pStyle w:val="Standard"/>
              <w:ind w:right="-2"/>
              <w:jc w:val="center"/>
              <w:rPr>
                <w:rFonts w:ascii="Times New Roman" w:hAnsi="Times New Roman" w:cs="Times New Roman"/>
                <w:color w:val="auto"/>
                <w:lang w:val="ru-RU"/>
              </w:rPr>
            </w:pPr>
            <w:r w:rsidRPr="00E51C9D">
              <w:rPr>
                <w:rFonts w:ascii="Times New Roman" w:eastAsia="Arial" w:hAnsi="Times New Roman" w:cs="Times New Roman"/>
                <w:color w:val="auto"/>
                <w:lang w:val="ru-RU"/>
              </w:rPr>
              <w:t>85% - при площади от 5 до 20 га;</w:t>
            </w:r>
          </w:p>
          <w:p w:rsidR="002946DF" w:rsidRPr="00E51C9D" w:rsidRDefault="002946DF" w:rsidP="002946DF">
            <w:pPr>
              <w:pStyle w:val="Standard"/>
              <w:ind w:right="-2"/>
              <w:jc w:val="center"/>
              <w:rPr>
                <w:rFonts w:ascii="Times New Roman" w:hAnsi="Times New Roman" w:cs="Times New Roman"/>
                <w:color w:val="auto"/>
              </w:rPr>
            </w:pPr>
            <w:r w:rsidRPr="00E51C9D">
              <w:rPr>
                <w:rFonts w:ascii="Times New Roman" w:eastAsia="Arial" w:hAnsi="Times New Roman" w:cs="Times New Roman"/>
                <w:color w:val="auto"/>
              </w:rPr>
              <w:t xml:space="preserve">80% - </w:t>
            </w:r>
            <w:proofErr w:type="spellStart"/>
            <w:r w:rsidRPr="00E51C9D">
              <w:rPr>
                <w:rFonts w:ascii="Times New Roman" w:eastAsia="Arial" w:hAnsi="Times New Roman" w:cs="Times New Roman"/>
                <w:color w:val="auto"/>
              </w:rPr>
              <w:t>при</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площади</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свыше</w:t>
            </w:r>
            <w:proofErr w:type="spellEnd"/>
            <w:r w:rsidRPr="00E51C9D">
              <w:rPr>
                <w:rFonts w:ascii="Times New Roman" w:eastAsia="Arial" w:hAnsi="Times New Roman" w:cs="Times New Roman"/>
                <w:color w:val="auto"/>
              </w:rPr>
              <w:t xml:space="preserve"> 20 </w:t>
            </w:r>
            <w:proofErr w:type="spellStart"/>
            <w:r w:rsidRPr="00E51C9D">
              <w:rPr>
                <w:rFonts w:ascii="Times New Roman" w:eastAsia="Arial" w:hAnsi="Times New Roman" w:cs="Times New Roman"/>
                <w:color w:val="auto"/>
              </w:rPr>
              <w:t>га</w:t>
            </w:r>
            <w:proofErr w:type="spellEnd"/>
          </w:p>
        </w:tc>
      </w:tr>
      <w:tr w:rsidR="002946DF" w:rsidRPr="00E51C9D" w:rsidTr="002946DF">
        <w:trPr>
          <w:trHeight w:val="995"/>
          <w:jc w:val="center"/>
        </w:trPr>
        <w:tc>
          <w:tcPr>
            <w:tcW w:w="793"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eastAsia="Arial" w:hAnsi="Times New Roman" w:cs="Times New Roman"/>
                <w:color w:val="auto"/>
              </w:rPr>
            </w:pPr>
            <w:r w:rsidRPr="00E51C9D">
              <w:rPr>
                <w:rFonts w:ascii="Times New Roman" w:eastAsia="Arial" w:hAnsi="Times New Roman" w:cs="Times New Roman"/>
                <w:color w:val="auto"/>
              </w:rPr>
              <w:t>2</w:t>
            </w:r>
          </w:p>
        </w:tc>
        <w:tc>
          <w:tcPr>
            <w:tcW w:w="4110"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eastAsia="Arial" w:hAnsi="Times New Roman" w:cs="Times New Roman"/>
                <w:color w:val="auto"/>
              </w:rPr>
            </w:pPr>
            <w:proofErr w:type="spellStart"/>
            <w:r w:rsidRPr="00E51C9D">
              <w:rPr>
                <w:rFonts w:ascii="Times New Roman" w:eastAsia="Arial" w:hAnsi="Times New Roman" w:cs="Times New Roman"/>
                <w:color w:val="auto"/>
              </w:rPr>
              <w:t>Парки</w:t>
            </w:r>
            <w:proofErr w:type="spellEnd"/>
          </w:p>
        </w:tc>
        <w:tc>
          <w:tcPr>
            <w:tcW w:w="4680"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hAnsi="Times New Roman" w:cs="Times New Roman"/>
                <w:color w:val="auto"/>
                <w:lang w:val="ru-RU"/>
              </w:rPr>
            </w:pPr>
            <w:r w:rsidRPr="00E51C9D">
              <w:rPr>
                <w:rFonts w:ascii="Times New Roman" w:eastAsia="Arial" w:hAnsi="Times New Roman" w:cs="Times New Roman"/>
                <w:color w:val="auto"/>
                <w:lang w:val="ru-RU"/>
              </w:rPr>
              <w:t>95% территории земельного участка при площади участка менее 1 га;</w:t>
            </w:r>
          </w:p>
          <w:p w:rsidR="002946DF" w:rsidRPr="00E51C9D" w:rsidRDefault="002946DF" w:rsidP="002946DF">
            <w:pPr>
              <w:pStyle w:val="Standard"/>
              <w:ind w:right="-2"/>
              <w:jc w:val="center"/>
              <w:rPr>
                <w:rFonts w:ascii="Times New Roman" w:hAnsi="Times New Roman" w:cs="Times New Roman"/>
                <w:color w:val="auto"/>
                <w:lang w:val="ru-RU"/>
              </w:rPr>
            </w:pPr>
            <w:r w:rsidRPr="00E51C9D">
              <w:rPr>
                <w:rFonts w:ascii="Times New Roman" w:eastAsia="Arial" w:hAnsi="Times New Roman" w:cs="Times New Roman"/>
                <w:color w:val="auto"/>
                <w:lang w:val="ru-RU"/>
              </w:rPr>
              <w:t>90% - при площади от 1 до 5 га;</w:t>
            </w:r>
          </w:p>
          <w:p w:rsidR="002946DF" w:rsidRPr="00E51C9D" w:rsidRDefault="002946DF" w:rsidP="002946DF">
            <w:pPr>
              <w:pStyle w:val="Standard"/>
              <w:ind w:right="-2"/>
              <w:jc w:val="center"/>
              <w:rPr>
                <w:rFonts w:ascii="Times New Roman" w:hAnsi="Times New Roman" w:cs="Times New Roman"/>
                <w:color w:val="auto"/>
                <w:lang w:val="ru-RU"/>
              </w:rPr>
            </w:pPr>
            <w:r w:rsidRPr="00E51C9D">
              <w:rPr>
                <w:rFonts w:ascii="Times New Roman" w:eastAsia="Arial" w:hAnsi="Times New Roman" w:cs="Times New Roman"/>
                <w:color w:val="auto"/>
                <w:lang w:val="ru-RU"/>
              </w:rPr>
              <w:t>80% - при площади от 5 до 20 га;</w:t>
            </w:r>
          </w:p>
          <w:p w:rsidR="002946DF" w:rsidRPr="00E51C9D" w:rsidRDefault="002946DF" w:rsidP="002946DF">
            <w:pPr>
              <w:pStyle w:val="Standard"/>
              <w:ind w:right="-2"/>
              <w:jc w:val="center"/>
              <w:rPr>
                <w:rFonts w:ascii="Times New Roman" w:hAnsi="Times New Roman" w:cs="Times New Roman"/>
                <w:color w:val="auto"/>
              </w:rPr>
            </w:pPr>
            <w:r w:rsidRPr="00E51C9D">
              <w:rPr>
                <w:rFonts w:ascii="Times New Roman" w:eastAsia="Arial" w:hAnsi="Times New Roman" w:cs="Times New Roman"/>
                <w:color w:val="auto"/>
              </w:rPr>
              <w:t xml:space="preserve">70% - </w:t>
            </w:r>
            <w:proofErr w:type="spellStart"/>
            <w:r w:rsidRPr="00E51C9D">
              <w:rPr>
                <w:rFonts w:ascii="Times New Roman" w:eastAsia="Arial" w:hAnsi="Times New Roman" w:cs="Times New Roman"/>
                <w:color w:val="auto"/>
              </w:rPr>
              <w:t>при</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площади</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свыше</w:t>
            </w:r>
            <w:proofErr w:type="spellEnd"/>
            <w:r w:rsidRPr="00E51C9D">
              <w:rPr>
                <w:rFonts w:ascii="Times New Roman" w:eastAsia="Arial" w:hAnsi="Times New Roman" w:cs="Times New Roman"/>
                <w:color w:val="auto"/>
              </w:rPr>
              <w:t xml:space="preserve"> 20 </w:t>
            </w:r>
            <w:proofErr w:type="spellStart"/>
            <w:r w:rsidRPr="00E51C9D">
              <w:rPr>
                <w:rFonts w:ascii="Times New Roman" w:eastAsia="Arial" w:hAnsi="Times New Roman" w:cs="Times New Roman"/>
                <w:color w:val="auto"/>
              </w:rPr>
              <w:t>га</w:t>
            </w:r>
            <w:proofErr w:type="spellEnd"/>
          </w:p>
        </w:tc>
      </w:tr>
      <w:tr w:rsidR="002946DF" w:rsidRPr="00E51C9D" w:rsidTr="002946DF">
        <w:trPr>
          <w:trHeight w:val="995"/>
          <w:jc w:val="center"/>
        </w:trPr>
        <w:tc>
          <w:tcPr>
            <w:tcW w:w="793" w:type="dxa"/>
            <w:tcBorders>
              <w:top w:val="single" w:sz="4" w:space="0" w:color="00000A"/>
              <w:left w:val="single" w:sz="4" w:space="0" w:color="00000A"/>
              <w:bottom w:val="single" w:sz="2" w:space="0" w:color="000000"/>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eastAsia="Arial" w:hAnsi="Times New Roman" w:cs="Times New Roman"/>
                <w:color w:val="auto"/>
              </w:rPr>
            </w:pPr>
            <w:r w:rsidRPr="00E51C9D">
              <w:rPr>
                <w:rFonts w:ascii="Times New Roman" w:eastAsia="Arial" w:hAnsi="Times New Roman" w:cs="Times New Roman"/>
                <w:color w:val="auto"/>
              </w:rPr>
              <w:t>3</w:t>
            </w:r>
          </w:p>
        </w:tc>
        <w:tc>
          <w:tcPr>
            <w:tcW w:w="4110" w:type="dxa"/>
            <w:tcBorders>
              <w:top w:val="single" w:sz="4" w:space="0" w:color="00000A"/>
              <w:left w:val="single" w:sz="4" w:space="0" w:color="00000A"/>
              <w:bottom w:val="single" w:sz="2" w:space="0" w:color="000000"/>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eastAsia="Arial" w:hAnsi="Times New Roman" w:cs="Times New Roman"/>
                <w:color w:val="auto"/>
              </w:rPr>
            </w:pPr>
            <w:proofErr w:type="spellStart"/>
            <w:r w:rsidRPr="00E51C9D">
              <w:rPr>
                <w:rFonts w:ascii="Times New Roman" w:eastAsia="Arial" w:hAnsi="Times New Roman" w:cs="Times New Roman"/>
                <w:color w:val="auto"/>
              </w:rPr>
              <w:t>Комплексы</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аттракционов</w:t>
            </w:r>
            <w:proofErr w:type="spellEnd"/>
          </w:p>
        </w:tc>
        <w:tc>
          <w:tcPr>
            <w:tcW w:w="4680" w:type="dxa"/>
            <w:tcBorders>
              <w:top w:val="single" w:sz="4" w:space="0" w:color="00000A"/>
              <w:left w:val="single" w:sz="4" w:space="0" w:color="00000A"/>
              <w:bottom w:val="single" w:sz="2" w:space="0" w:color="000000"/>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hAnsi="Times New Roman" w:cs="Times New Roman"/>
                <w:color w:val="auto"/>
                <w:lang w:val="ru-RU"/>
              </w:rPr>
            </w:pPr>
            <w:r w:rsidRPr="00E51C9D">
              <w:rPr>
                <w:rFonts w:ascii="Times New Roman" w:eastAsia="Arial" w:hAnsi="Times New Roman" w:cs="Times New Roman"/>
                <w:color w:val="auto"/>
                <w:lang w:val="ru-RU"/>
              </w:rPr>
              <w:t>0% территории земельного участка при площади участка менее 1 га;</w:t>
            </w:r>
          </w:p>
          <w:p w:rsidR="002946DF" w:rsidRPr="00E51C9D" w:rsidRDefault="002946DF" w:rsidP="002946DF">
            <w:pPr>
              <w:pStyle w:val="Standard"/>
              <w:ind w:right="-2"/>
              <w:jc w:val="center"/>
              <w:rPr>
                <w:rFonts w:ascii="Times New Roman" w:hAnsi="Times New Roman" w:cs="Times New Roman"/>
                <w:color w:val="auto"/>
                <w:lang w:val="ru-RU"/>
              </w:rPr>
            </w:pPr>
            <w:r w:rsidRPr="00E51C9D">
              <w:rPr>
                <w:rFonts w:ascii="Times New Roman" w:eastAsia="Arial" w:hAnsi="Times New Roman" w:cs="Times New Roman"/>
                <w:color w:val="auto"/>
                <w:lang w:val="ru-RU"/>
              </w:rPr>
              <w:t>10% - при площади от 1 до 5 га;</w:t>
            </w:r>
          </w:p>
          <w:p w:rsidR="002946DF" w:rsidRPr="00E51C9D" w:rsidRDefault="002946DF" w:rsidP="002946DF">
            <w:pPr>
              <w:pStyle w:val="Standard"/>
              <w:ind w:right="-2"/>
              <w:jc w:val="center"/>
              <w:rPr>
                <w:rFonts w:ascii="Times New Roman" w:hAnsi="Times New Roman" w:cs="Times New Roman"/>
                <w:color w:val="auto"/>
                <w:lang w:val="ru-RU"/>
              </w:rPr>
            </w:pPr>
            <w:r w:rsidRPr="00E51C9D">
              <w:rPr>
                <w:rFonts w:ascii="Times New Roman" w:eastAsia="Arial" w:hAnsi="Times New Roman" w:cs="Times New Roman"/>
                <w:color w:val="auto"/>
                <w:lang w:val="ru-RU"/>
              </w:rPr>
              <w:t>20% - при площади от 5 до 20 га;</w:t>
            </w:r>
          </w:p>
          <w:p w:rsidR="002946DF" w:rsidRPr="00E51C9D" w:rsidRDefault="002946DF" w:rsidP="002946DF">
            <w:pPr>
              <w:pStyle w:val="Standard"/>
              <w:ind w:right="-2"/>
              <w:jc w:val="center"/>
              <w:rPr>
                <w:rFonts w:ascii="Times New Roman" w:hAnsi="Times New Roman" w:cs="Times New Roman"/>
                <w:color w:val="auto"/>
              </w:rPr>
            </w:pPr>
            <w:r w:rsidRPr="00E51C9D">
              <w:rPr>
                <w:rFonts w:ascii="Times New Roman" w:eastAsia="Arial" w:hAnsi="Times New Roman" w:cs="Times New Roman"/>
                <w:color w:val="auto"/>
              </w:rPr>
              <w:t xml:space="preserve">30% - </w:t>
            </w:r>
            <w:proofErr w:type="spellStart"/>
            <w:r w:rsidRPr="00E51C9D">
              <w:rPr>
                <w:rFonts w:ascii="Times New Roman" w:eastAsia="Arial" w:hAnsi="Times New Roman" w:cs="Times New Roman"/>
                <w:color w:val="auto"/>
              </w:rPr>
              <w:t>при</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площади</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свыше</w:t>
            </w:r>
            <w:proofErr w:type="spellEnd"/>
            <w:r w:rsidRPr="00E51C9D">
              <w:rPr>
                <w:rFonts w:ascii="Times New Roman" w:eastAsia="Arial" w:hAnsi="Times New Roman" w:cs="Times New Roman"/>
                <w:color w:val="auto"/>
              </w:rPr>
              <w:t xml:space="preserve"> 20 </w:t>
            </w:r>
            <w:proofErr w:type="spellStart"/>
            <w:r w:rsidRPr="00E51C9D">
              <w:rPr>
                <w:rFonts w:ascii="Times New Roman" w:eastAsia="Arial" w:hAnsi="Times New Roman" w:cs="Times New Roman"/>
                <w:color w:val="auto"/>
              </w:rPr>
              <w:t>га</w:t>
            </w:r>
            <w:proofErr w:type="spellEnd"/>
          </w:p>
        </w:tc>
      </w:tr>
      <w:tr w:rsidR="002946DF" w:rsidRPr="00E51C9D" w:rsidTr="002946DF">
        <w:trPr>
          <w:trHeight w:val="995"/>
          <w:jc w:val="center"/>
        </w:trPr>
        <w:tc>
          <w:tcPr>
            <w:tcW w:w="793"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eastAsia="Arial" w:hAnsi="Times New Roman" w:cs="Times New Roman"/>
                <w:color w:val="auto"/>
              </w:rPr>
            </w:pPr>
            <w:r w:rsidRPr="00E51C9D">
              <w:rPr>
                <w:rFonts w:ascii="Times New Roman" w:eastAsia="Arial" w:hAnsi="Times New Roman" w:cs="Times New Roman"/>
                <w:color w:val="auto"/>
              </w:rPr>
              <w:t>4</w:t>
            </w:r>
          </w:p>
        </w:tc>
        <w:tc>
          <w:tcPr>
            <w:tcW w:w="4110"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Больничные учреждения, санаторно-курортные учреждения, объекты социального обеспечения, объекты для оздоровительных целей</w:t>
            </w:r>
          </w:p>
        </w:tc>
        <w:tc>
          <w:tcPr>
            <w:tcW w:w="4680"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hAnsi="Times New Roman" w:cs="Times New Roman"/>
                <w:color w:val="auto"/>
              </w:rPr>
            </w:pPr>
            <w:r w:rsidRPr="00E51C9D">
              <w:rPr>
                <w:rFonts w:ascii="Times New Roman" w:eastAsia="Arial" w:hAnsi="Times New Roman" w:cs="Times New Roman"/>
                <w:color w:val="auto"/>
              </w:rPr>
              <w:t xml:space="preserve">60% </w:t>
            </w:r>
            <w:proofErr w:type="spellStart"/>
            <w:r w:rsidRPr="00E51C9D">
              <w:rPr>
                <w:rFonts w:ascii="Times New Roman" w:eastAsia="Arial" w:hAnsi="Times New Roman" w:cs="Times New Roman"/>
                <w:color w:val="auto"/>
              </w:rPr>
              <w:t>территории</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земельного</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участка</w:t>
            </w:r>
            <w:proofErr w:type="spellEnd"/>
          </w:p>
          <w:p w:rsidR="002946DF" w:rsidRPr="00E51C9D" w:rsidRDefault="002946DF" w:rsidP="002946DF">
            <w:pPr>
              <w:pStyle w:val="Standard"/>
              <w:ind w:right="-2"/>
              <w:jc w:val="center"/>
              <w:rPr>
                <w:rFonts w:ascii="Times New Roman" w:eastAsia="Calibri" w:hAnsi="Times New Roman" w:cs="Times New Roman"/>
                <w:color w:val="auto"/>
              </w:rPr>
            </w:pPr>
          </w:p>
        </w:tc>
      </w:tr>
      <w:tr w:rsidR="002946DF" w:rsidRPr="00E51C9D" w:rsidTr="002946DF">
        <w:trPr>
          <w:trHeight w:val="995"/>
          <w:jc w:val="center"/>
        </w:trPr>
        <w:tc>
          <w:tcPr>
            <w:tcW w:w="793"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eastAsia="Arial" w:hAnsi="Times New Roman" w:cs="Times New Roman"/>
                <w:color w:val="auto"/>
              </w:rPr>
            </w:pPr>
            <w:r w:rsidRPr="00E51C9D">
              <w:rPr>
                <w:rFonts w:ascii="Times New Roman" w:eastAsia="Arial" w:hAnsi="Times New Roman" w:cs="Times New Roman"/>
                <w:color w:val="auto"/>
              </w:rPr>
              <w:t>5</w:t>
            </w:r>
          </w:p>
        </w:tc>
        <w:tc>
          <w:tcPr>
            <w:tcW w:w="4110"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Объекты дошкольного, начального и среднего общего образования</w:t>
            </w:r>
          </w:p>
        </w:tc>
        <w:tc>
          <w:tcPr>
            <w:tcW w:w="4680"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hAnsi="Times New Roman" w:cs="Times New Roman"/>
                <w:color w:val="auto"/>
              </w:rPr>
            </w:pPr>
            <w:r w:rsidRPr="00E51C9D">
              <w:rPr>
                <w:rFonts w:ascii="Times New Roman" w:eastAsia="Arial" w:hAnsi="Times New Roman" w:cs="Times New Roman"/>
                <w:color w:val="auto"/>
              </w:rPr>
              <w:t xml:space="preserve">50% </w:t>
            </w:r>
            <w:proofErr w:type="spellStart"/>
            <w:r w:rsidRPr="00E51C9D">
              <w:rPr>
                <w:rFonts w:ascii="Times New Roman" w:eastAsia="Arial" w:hAnsi="Times New Roman" w:cs="Times New Roman"/>
                <w:color w:val="auto"/>
              </w:rPr>
              <w:t>территории</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земельного</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участка</w:t>
            </w:r>
            <w:proofErr w:type="spellEnd"/>
          </w:p>
        </w:tc>
      </w:tr>
      <w:tr w:rsidR="002946DF" w:rsidRPr="00E51C9D" w:rsidTr="002946DF">
        <w:trPr>
          <w:trHeight w:val="995"/>
          <w:jc w:val="center"/>
        </w:trPr>
        <w:tc>
          <w:tcPr>
            <w:tcW w:w="793"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tabs>
                <w:tab w:val="left" w:pos="426"/>
              </w:tabs>
              <w:ind w:right="-2"/>
              <w:jc w:val="center"/>
              <w:rPr>
                <w:rFonts w:ascii="Times New Roman" w:eastAsia="Arial" w:hAnsi="Times New Roman" w:cs="Times New Roman"/>
                <w:color w:val="auto"/>
              </w:rPr>
            </w:pPr>
          </w:p>
        </w:tc>
        <w:tc>
          <w:tcPr>
            <w:tcW w:w="4110"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 xml:space="preserve">Индивидуальные жилые дома, жилые дома блокированной застройки </w:t>
            </w:r>
          </w:p>
        </w:tc>
        <w:tc>
          <w:tcPr>
            <w:tcW w:w="4680"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25</w:t>
            </w:r>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территории</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земельного</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участка</w:t>
            </w:r>
            <w:proofErr w:type="spellEnd"/>
          </w:p>
        </w:tc>
      </w:tr>
      <w:tr w:rsidR="002946DF" w:rsidRPr="00E51C9D" w:rsidTr="002946DF">
        <w:trPr>
          <w:trHeight w:val="995"/>
          <w:jc w:val="center"/>
        </w:trPr>
        <w:tc>
          <w:tcPr>
            <w:tcW w:w="793"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tabs>
                <w:tab w:val="left" w:pos="426"/>
              </w:tabs>
              <w:ind w:right="-2"/>
              <w:jc w:val="center"/>
              <w:rPr>
                <w:rFonts w:ascii="Times New Roman" w:eastAsia="Arial" w:hAnsi="Times New Roman" w:cs="Times New Roman"/>
                <w:color w:val="auto"/>
              </w:rPr>
            </w:pPr>
            <w:r w:rsidRPr="00E51C9D">
              <w:rPr>
                <w:rFonts w:ascii="Times New Roman" w:eastAsia="Arial" w:hAnsi="Times New Roman" w:cs="Times New Roman"/>
                <w:color w:val="auto"/>
              </w:rPr>
              <w:t>6</w:t>
            </w:r>
          </w:p>
        </w:tc>
        <w:tc>
          <w:tcPr>
            <w:tcW w:w="4110"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Объекты среднего профессионального образования; объекты физической культуры и спорта, включая спортивные клубы; объекты ритуальной деятельности</w:t>
            </w:r>
          </w:p>
        </w:tc>
        <w:tc>
          <w:tcPr>
            <w:tcW w:w="4680"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hAnsi="Times New Roman" w:cs="Times New Roman"/>
                <w:color w:val="auto"/>
              </w:rPr>
            </w:pPr>
            <w:r w:rsidRPr="00E51C9D">
              <w:rPr>
                <w:rFonts w:ascii="Times New Roman" w:eastAsia="Arial" w:hAnsi="Times New Roman" w:cs="Times New Roman"/>
                <w:color w:val="auto"/>
              </w:rPr>
              <w:t xml:space="preserve">40% </w:t>
            </w:r>
            <w:proofErr w:type="spellStart"/>
            <w:r w:rsidRPr="00E51C9D">
              <w:rPr>
                <w:rFonts w:ascii="Times New Roman" w:eastAsia="Arial" w:hAnsi="Times New Roman" w:cs="Times New Roman"/>
                <w:color w:val="auto"/>
              </w:rPr>
              <w:t>территории</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земельного</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участка</w:t>
            </w:r>
            <w:proofErr w:type="spellEnd"/>
          </w:p>
        </w:tc>
      </w:tr>
      <w:tr w:rsidR="002946DF" w:rsidRPr="00E51C9D" w:rsidTr="002946DF">
        <w:trPr>
          <w:trHeight w:val="995"/>
          <w:jc w:val="center"/>
        </w:trPr>
        <w:tc>
          <w:tcPr>
            <w:tcW w:w="793"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eastAsia="Arial" w:hAnsi="Times New Roman" w:cs="Times New Roman"/>
                <w:color w:val="auto"/>
              </w:rPr>
            </w:pPr>
            <w:r w:rsidRPr="00E51C9D">
              <w:rPr>
                <w:rFonts w:ascii="Times New Roman" w:eastAsia="Arial" w:hAnsi="Times New Roman" w:cs="Times New Roman"/>
                <w:color w:val="auto"/>
              </w:rPr>
              <w:t>7</w:t>
            </w:r>
          </w:p>
        </w:tc>
        <w:tc>
          <w:tcPr>
            <w:tcW w:w="4110"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Прочие, за исключением объектов коммунального хозяйства, объектов сельскохозяйственного использования, объектов транспорта</w:t>
            </w:r>
          </w:p>
        </w:tc>
        <w:tc>
          <w:tcPr>
            <w:tcW w:w="4680"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hAnsi="Times New Roman" w:cs="Times New Roman"/>
                <w:color w:val="auto"/>
              </w:rPr>
            </w:pPr>
            <w:r w:rsidRPr="00E51C9D">
              <w:rPr>
                <w:rFonts w:ascii="Times New Roman" w:eastAsia="Arial" w:hAnsi="Times New Roman" w:cs="Times New Roman"/>
                <w:color w:val="auto"/>
              </w:rPr>
              <w:t xml:space="preserve">15% </w:t>
            </w:r>
            <w:proofErr w:type="spellStart"/>
            <w:r w:rsidRPr="00E51C9D">
              <w:rPr>
                <w:rFonts w:ascii="Times New Roman" w:eastAsia="Arial" w:hAnsi="Times New Roman" w:cs="Times New Roman"/>
                <w:color w:val="auto"/>
              </w:rPr>
              <w:t>территории</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земельного</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участка</w:t>
            </w:r>
            <w:proofErr w:type="spellEnd"/>
          </w:p>
        </w:tc>
      </w:tr>
      <w:tr w:rsidR="002946DF" w:rsidRPr="00E51C9D" w:rsidTr="002946DF">
        <w:trPr>
          <w:trHeight w:val="995"/>
          <w:jc w:val="center"/>
        </w:trPr>
        <w:tc>
          <w:tcPr>
            <w:tcW w:w="793"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eastAsia="Arial" w:hAnsi="Times New Roman" w:cs="Times New Roman"/>
                <w:color w:val="auto"/>
              </w:rPr>
            </w:pPr>
            <w:r w:rsidRPr="00E51C9D">
              <w:rPr>
                <w:rFonts w:ascii="Times New Roman" w:eastAsia="Arial" w:hAnsi="Times New Roman" w:cs="Times New Roman"/>
                <w:color w:val="auto"/>
              </w:rPr>
              <w:t>8</w:t>
            </w:r>
          </w:p>
        </w:tc>
        <w:tc>
          <w:tcPr>
            <w:tcW w:w="4110"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Объекты коммунального хозяйства, объекты сельскохозяйственного использования, объекты транспорта</w:t>
            </w:r>
          </w:p>
        </w:tc>
        <w:tc>
          <w:tcPr>
            <w:tcW w:w="4680" w:type="dxa"/>
            <w:tcBorders>
              <w:top w:val="single" w:sz="4" w:space="0" w:color="00000A"/>
              <w:left w:val="single" w:sz="4" w:space="0" w:color="00000A"/>
              <w:bottom w:val="single" w:sz="4" w:space="0" w:color="00000A"/>
              <w:right w:val="single" w:sz="4" w:space="0" w:color="00000A"/>
            </w:tcBorders>
            <w:shd w:val="clear" w:color="auto" w:fill="FFFFFF"/>
            <w:tcMar>
              <w:top w:w="0" w:type="dxa"/>
              <w:left w:w="86" w:type="dxa"/>
              <w:bottom w:w="0" w:type="dxa"/>
              <w:right w:w="86" w:type="dxa"/>
            </w:tcMar>
            <w:vAlign w:val="center"/>
          </w:tcPr>
          <w:p w:rsidR="002946DF" w:rsidRPr="00E51C9D" w:rsidRDefault="002946DF" w:rsidP="002946DF">
            <w:pPr>
              <w:pStyle w:val="Standard"/>
              <w:ind w:right="-2"/>
              <w:jc w:val="center"/>
              <w:rPr>
                <w:rFonts w:ascii="Times New Roman" w:eastAsia="Arial" w:hAnsi="Times New Roman" w:cs="Times New Roman"/>
                <w:color w:val="auto"/>
              </w:rPr>
            </w:pPr>
            <w:proofErr w:type="spellStart"/>
            <w:r w:rsidRPr="00E51C9D">
              <w:rPr>
                <w:rFonts w:ascii="Times New Roman" w:eastAsia="Arial" w:hAnsi="Times New Roman" w:cs="Times New Roman"/>
                <w:color w:val="auto"/>
              </w:rPr>
              <w:t>Не</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устанавливаются</w:t>
            </w:r>
            <w:proofErr w:type="spellEnd"/>
          </w:p>
        </w:tc>
      </w:tr>
    </w:tbl>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2.8. Требования к размерам и озеленению санитарно-защитных зон следует принимать в соответствии с техническими регламентами, </w:t>
      </w:r>
      <w:proofErr w:type="spellStart"/>
      <w:r w:rsidRPr="00E51C9D">
        <w:rPr>
          <w:rFonts w:ascii="Times New Roman" w:hAnsi="Times New Roman" w:cs="Times New Roman"/>
          <w:sz w:val="24"/>
          <w:szCs w:val="24"/>
        </w:rPr>
        <w:t>СанПиНами</w:t>
      </w:r>
      <w:proofErr w:type="spellEnd"/>
      <w:r w:rsidRPr="00E51C9D">
        <w:rPr>
          <w:rFonts w:ascii="Times New Roman" w:hAnsi="Times New Roman" w:cs="Times New Roman"/>
          <w:sz w:val="24"/>
          <w:szCs w:val="24"/>
        </w:rPr>
        <w:t xml:space="preserve"> и иными действующими нормативными техническими документами, но не менее 50 % территории земельного участка.</w:t>
      </w:r>
    </w:p>
    <w:p w:rsidR="002946DF" w:rsidRPr="00E51C9D" w:rsidRDefault="002946DF" w:rsidP="002946DF">
      <w:pPr>
        <w:widowControl w:val="0"/>
        <w:rPr>
          <w:rFonts w:ascii="Times New Roman" w:hAnsi="Times New Roman" w:cs="Times New Roman"/>
          <w:sz w:val="24"/>
          <w:szCs w:val="24"/>
        </w:rPr>
      </w:pPr>
    </w:p>
    <w:p w:rsidR="002946DF" w:rsidRPr="00E51C9D" w:rsidRDefault="002946DF" w:rsidP="002946DF">
      <w:pPr>
        <w:widowControl w:val="0"/>
        <w:rPr>
          <w:rFonts w:ascii="Times New Roman" w:hAnsi="Times New Roman" w:cs="Times New Roman"/>
          <w:b/>
          <w:sz w:val="24"/>
          <w:szCs w:val="24"/>
        </w:rPr>
      </w:pPr>
      <w:r w:rsidRPr="00E51C9D">
        <w:rPr>
          <w:rFonts w:ascii="Times New Roman" w:hAnsi="Times New Roman" w:cs="Times New Roman"/>
          <w:b/>
          <w:sz w:val="24"/>
          <w:szCs w:val="24"/>
        </w:rPr>
        <w:t xml:space="preserve">3. Обеспечение доступности объектов социальной инфраструктуры для инвалидов и других </w:t>
      </w:r>
      <w:proofErr w:type="spellStart"/>
      <w:r w:rsidRPr="00E51C9D">
        <w:rPr>
          <w:rFonts w:ascii="Times New Roman" w:hAnsi="Times New Roman" w:cs="Times New Roman"/>
          <w:b/>
          <w:sz w:val="24"/>
          <w:szCs w:val="24"/>
        </w:rPr>
        <w:t>маломобильных</w:t>
      </w:r>
      <w:proofErr w:type="spellEnd"/>
      <w:r w:rsidRPr="00E51C9D">
        <w:rPr>
          <w:rFonts w:ascii="Times New Roman" w:hAnsi="Times New Roman" w:cs="Times New Roman"/>
          <w:b/>
          <w:sz w:val="24"/>
          <w:szCs w:val="24"/>
        </w:rPr>
        <w:t xml:space="preserve"> групп населения.</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При планировке и застройке поселений необходимо обеспечивать доступность объектов социальной инфраструктуры для инвалидов и других </w:t>
      </w:r>
      <w:proofErr w:type="spellStart"/>
      <w:r w:rsidRPr="00E51C9D">
        <w:rPr>
          <w:rFonts w:ascii="Times New Roman" w:hAnsi="Times New Roman" w:cs="Times New Roman"/>
          <w:sz w:val="24"/>
          <w:szCs w:val="24"/>
        </w:rPr>
        <w:t>маломобильных</w:t>
      </w:r>
      <w:proofErr w:type="spellEnd"/>
      <w:r w:rsidRPr="00E51C9D">
        <w:rPr>
          <w:rFonts w:ascii="Times New Roman" w:hAnsi="Times New Roman" w:cs="Times New Roman"/>
          <w:sz w:val="24"/>
          <w:szCs w:val="24"/>
        </w:rPr>
        <w:t xml:space="preserve"> групп населения.</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При проектировании и реконструкции общественных, жилых и промышленных зданий </w:t>
      </w:r>
      <w:r w:rsidRPr="00E51C9D">
        <w:rPr>
          <w:rFonts w:ascii="Times New Roman" w:hAnsi="Times New Roman" w:cs="Times New Roman"/>
          <w:sz w:val="24"/>
          <w:szCs w:val="24"/>
        </w:rPr>
        <w:lastRenderedPageBreak/>
        <w:t xml:space="preserve">следует предусматривать для инвалидов и других </w:t>
      </w:r>
      <w:proofErr w:type="spellStart"/>
      <w:r w:rsidRPr="00E51C9D">
        <w:rPr>
          <w:rFonts w:ascii="Times New Roman" w:hAnsi="Times New Roman" w:cs="Times New Roman"/>
          <w:sz w:val="24"/>
          <w:szCs w:val="24"/>
        </w:rPr>
        <w:t>маломобильных</w:t>
      </w:r>
      <w:proofErr w:type="spellEnd"/>
      <w:r w:rsidRPr="00E51C9D">
        <w:rPr>
          <w:rFonts w:ascii="Times New Roman" w:hAnsi="Times New Roman" w:cs="Times New Roman"/>
          <w:sz w:val="24"/>
          <w:szCs w:val="24"/>
        </w:rPr>
        <w:t xml:space="preserve"> групп населения условия жизнедеятельности, равные для остальных категорий населения, в соответствии со </w:t>
      </w:r>
      <w:proofErr w:type="spellStart"/>
      <w:r w:rsidRPr="00E51C9D">
        <w:rPr>
          <w:rFonts w:ascii="Times New Roman" w:hAnsi="Times New Roman" w:cs="Times New Roman"/>
          <w:sz w:val="24"/>
          <w:szCs w:val="24"/>
        </w:rPr>
        <w:t>СНиП</w:t>
      </w:r>
      <w:proofErr w:type="spellEnd"/>
      <w:r w:rsidRPr="00E51C9D">
        <w:rPr>
          <w:rFonts w:ascii="Times New Roman" w:hAnsi="Times New Roman" w:cs="Times New Roman"/>
          <w:sz w:val="24"/>
          <w:szCs w:val="24"/>
        </w:rPr>
        <w:t xml:space="preserve"> 35-01-2001, СП 35-101-2001, СП 35-102-2001, СП 31-102-99, СП 35-103-2001, СП 35-104-2001, СП 35-105-2002, СП 35-106-2003, СП 35-107-2003, СП 36-109-2005, СП 35-112-2005, СП 35-114-2006, СП 35-117-2006Ю ВСН-62-91*, РДС 35-201-99.</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Перечень объектов, доступных для инвалидов и других </w:t>
      </w:r>
      <w:proofErr w:type="spellStart"/>
      <w:r w:rsidRPr="00E51C9D">
        <w:rPr>
          <w:rFonts w:ascii="Times New Roman" w:hAnsi="Times New Roman" w:cs="Times New Roman"/>
          <w:sz w:val="24"/>
          <w:szCs w:val="24"/>
        </w:rPr>
        <w:t>маломобильных</w:t>
      </w:r>
      <w:proofErr w:type="spellEnd"/>
      <w:r w:rsidRPr="00E51C9D">
        <w:rPr>
          <w:rFonts w:ascii="Times New Roman" w:hAnsi="Times New Roman" w:cs="Times New Roman"/>
          <w:sz w:val="24"/>
          <w:szCs w:val="24"/>
        </w:rPr>
        <w:t xml:space="preserve">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К объектам, подлежащим оснащению специальными приспособлениями и оборудованием для свободного передвижения и доступа инвалидов и </w:t>
      </w:r>
      <w:proofErr w:type="spellStart"/>
      <w:r w:rsidRPr="00E51C9D">
        <w:rPr>
          <w:rFonts w:ascii="Times New Roman" w:hAnsi="Times New Roman" w:cs="Times New Roman"/>
          <w:sz w:val="24"/>
          <w:szCs w:val="24"/>
        </w:rPr>
        <w:t>маломобильных</w:t>
      </w:r>
      <w:proofErr w:type="spellEnd"/>
      <w:r w:rsidRPr="00E51C9D">
        <w:rPr>
          <w:rFonts w:ascii="Times New Roman" w:hAnsi="Times New Roman" w:cs="Times New Roman"/>
          <w:sz w:val="24"/>
          <w:szCs w:val="24"/>
        </w:rPr>
        <w:t xml:space="preserve">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Проектные решения объектов, доступных для </w:t>
      </w:r>
      <w:proofErr w:type="spellStart"/>
      <w:r w:rsidRPr="00E51C9D">
        <w:rPr>
          <w:rFonts w:ascii="Times New Roman" w:hAnsi="Times New Roman" w:cs="Times New Roman"/>
          <w:sz w:val="24"/>
          <w:szCs w:val="24"/>
        </w:rPr>
        <w:t>маломобильных</w:t>
      </w:r>
      <w:proofErr w:type="spellEnd"/>
      <w:r w:rsidRPr="00E51C9D">
        <w:rPr>
          <w:rFonts w:ascii="Times New Roman" w:hAnsi="Times New Roman" w:cs="Times New Roman"/>
          <w:sz w:val="24"/>
          <w:szCs w:val="24"/>
        </w:rPr>
        <w:t xml:space="preserve"> групп населения, должны обеспечивать:</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-досягаемость мест целевого посещения и беспрепятственность перемещения внутри зданий и сооружений;</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-безопасность путей движения (в том числе эвакуационных), а также мест проживания, обслуживания и приложения труда;</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-удобство и комфорт среды жизнедеятельности.</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В проектах должны быть предусмотрены условия беспрепятственного и удобного передвижения </w:t>
      </w:r>
      <w:proofErr w:type="spellStart"/>
      <w:r w:rsidRPr="00E51C9D">
        <w:rPr>
          <w:rFonts w:ascii="Times New Roman" w:hAnsi="Times New Roman" w:cs="Times New Roman"/>
          <w:sz w:val="24"/>
          <w:szCs w:val="24"/>
        </w:rPr>
        <w:t>маломобильных</w:t>
      </w:r>
      <w:proofErr w:type="spellEnd"/>
      <w:r w:rsidRPr="00E51C9D">
        <w:rPr>
          <w:rFonts w:ascii="Times New Roman" w:hAnsi="Times New Roman" w:cs="Times New Roman"/>
          <w:sz w:val="24"/>
          <w:szCs w:val="24"/>
        </w:rPr>
        <w:t xml:space="preserve">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w:t>
      </w:r>
      <w:proofErr w:type="spellStart"/>
      <w:r w:rsidRPr="00E51C9D">
        <w:rPr>
          <w:rFonts w:ascii="Times New Roman" w:hAnsi="Times New Roman" w:cs="Times New Roman"/>
          <w:sz w:val="24"/>
          <w:szCs w:val="24"/>
        </w:rPr>
        <w:t>маломобильных</w:t>
      </w:r>
      <w:proofErr w:type="spellEnd"/>
      <w:r w:rsidRPr="00E51C9D">
        <w:rPr>
          <w:rFonts w:ascii="Times New Roman" w:hAnsi="Times New Roman" w:cs="Times New Roman"/>
          <w:sz w:val="24"/>
          <w:szCs w:val="24"/>
        </w:rPr>
        <w:t xml:space="preserve"> групп населения, на все время эксплуатации.</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Объекты социальной инфраструктуры должны оснащаться следующими специальными приспособлениями и оборудованием:</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-визуальной и звуковой информацией, включая специальные знаки у строящихся, ремонтируемых объектов и звуковую сигнализацию у светофоров;</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-телефонами-автоматами или иными средствами связи, доступными для инвалидов;</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-санитарно-гигиеническими помещениями, доступными для инвалидов и других </w:t>
      </w:r>
      <w:proofErr w:type="spellStart"/>
      <w:r w:rsidRPr="00E51C9D">
        <w:rPr>
          <w:rFonts w:ascii="Times New Roman" w:hAnsi="Times New Roman" w:cs="Times New Roman"/>
          <w:sz w:val="24"/>
          <w:szCs w:val="24"/>
        </w:rPr>
        <w:t>маломобильных</w:t>
      </w:r>
      <w:proofErr w:type="spellEnd"/>
      <w:r w:rsidRPr="00E51C9D">
        <w:rPr>
          <w:rFonts w:ascii="Times New Roman" w:hAnsi="Times New Roman" w:cs="Times New Roman"/>
          <w:sz w:val="24"/>
          <w:szCs w:val="24"/>
        </w:rPr>
        <w:t xml:space="preserve"> групп населения;</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-пандусами и поручнями у лестниц при входах в здания;</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-пологими спусками у тротуаров в местах наземных переходов улиц, дорог, магистралей и остановок транспорта общего пользования;</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-специальными указателями маршрутов движения инвалидов по территории вокзалов, парков и других рекреационных зон;</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lastRenderedPageBreak/>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w:t>
      </w:r>
      <w:proofErr w:type="spellStart"/>
      <w:r w:rsidRPr="00E51C9D">
        <w:rPr>
          <w:rFonts w:ascii="Times New Roman" w:hAnsi="Times New Roman" w:cs="Times New Roman"/>
          <w:sz w:val="24"/>
          <w:szCs w:val="24"/>
        </w:rPr>
        <w:t>полустационарное</w:t>
      </w:r>
      <w:proofErr w:type="spellEnd"/>
      <w:r w:rsidRPr="00E51C9D">
        <w:rPr>
          <w:rFonts w:ascii="Times New Roman" w:hAnsi="Times New Roman" w:cs="Times New Roman"/>
          <w:sz w:val="24"/>
          <w:szCs w:val="24"/>
        </w:rPr>
        <w:t xml:space="preserve">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Здания должны иметь как минимум один вход, приспособленный для </w:t>
      </w:r>
      <w:proofErr w:type="spellStart"/>
      <w:r w:rsidRPr="00E51C9D">
        <w:rPr>
          <w:rFonts w:ascii="Times New Roman" w:hAnsi="Times New Roman" w:cs="Times New Roman"/>
          <w:sz w:val="24"/>
          <w:szCs w:val="24"/>
        </w:rPr>
        <w:t>маломобильных</w:t>
      </w:r>
      <w:proofErr w:type="spellEnd"/>
      <w:r w:rsidRPr="00E51C9D">
        <w:rPr>
          <w:rFonts w:ascii="Times New Roman" w:hAnsi="Times New Roman" w:cs="Times New Roman"/>
          <w:sz w:val="24"/>
          <w:szCs w:val="24"/>
        </w:rPr>
        <w:t xml:space="preserve"> групп населения, с поверхности земли и из каждого доступного для </w:t>
      </w:r>
      <w:proofErr w:type="spellStart"/>
      <w:r w:rsidRPr="00E51C9D">
        <w:rPr>
          <w:rFonts w:ascii="Times New Roman" w:hAnsi="Times New Roman" w:cs="Times New Roman"/>
          <w:sz w:val="24"/>
          <w:szCs w:val="24"/>
        </w:rPr>
        <w:t>маломобильных</w:t>
      </w:r>
      <w:proofErr w:type="spellEnd"/>
      <w:r w:rsidRPr="00E51C9D">
        <w:rPr>
          <w:rFonts w:ascii="Times New Roman" w:hAnsi="Times New Roman" w:cs="Times New Roman"/>
          <w:sz w:val="24"/>
          <w:szCs w:val="24"/>
        </w:rPr>
        <w:t xml:space="preserve"> групп населения подземного или надземного перехода, соединенного с этим зданием.</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Места обслуживания и постоянного нахождения </w:t>
      </w:r>
      <w:proofErr w:type="spellStart"/>
      <w:r w:rsidRPr="00E51C9D">
        <w:rPr>
          <w:rFonts w:ascii="Times New Roman" w:hAnsi="Times New Roman" w:cs="Times New Roman"/>
          <w:sz w:val="24"/>
          <w:szCs w:val="24"/>
        </w:rPr>
        <w:t>маломобильных</w:t>
      </w:r>
      <w:proofErr w:type="spellEnd"/>
      <w:r w:rsidRPr="00E51C9D">
        <w:rPr>
          <w:rFonts w:ascii="Times New Roman" w:hAnsi="Times New Roman" w:cs="Times New Roman"/>
          <w:sz w:val="24"/>
          <w:szCs w:val="24"/>
        </w:rPr>
        <w:t xml:space="preserve">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w:t>
      </w:r>
      <w:proofErr w:type="spellStart"/>
      <w:r w:rsidRPr="00E51C9D">
        <w:rPr>
          <w:rFonts w:ascii="Times New Roman" w:hAnsi="Times New Roman" w:cs="Times New Roman"/>
          <w:sz w:val="24"/>
          <w:szCs w:val="24"/>
        </w:rPr>
        <w:t>СНиП</w:t>
      </w:r>
      <w:proofErr w:type="spellEnd"/>
      <w:r w:rsidRPr="00E51C9D">
        <w:rPr>
          <w:rFonts w:ascii="Times New Roman" w:hAnsi="Times New Roman" w:cs="Times New Roman"/>
          <w:sz w:val="24"/>
          <w:szCs w:val="24"/>
        </w:rPr>
        <w:t xml:space="preserve"> 35-01-2001, </w:t>
      </w:r>
      <w:proofErr w:type="spellStart"/>
      <w:r w:rsidRPr="00E51C9D">
        <w:rPr>
          <w:rFonts w:ascii="Times New Roman" w:hAnsi="Times New Roman" w:cs="Times New Roman"/>
          <w:sz w:val="24"/>
          <w:szCs w:val="24"/>
        </w:rPr>
        <w:t>СНиП</w:t>
      </w:r>
      <w:proofErr w:type="spellEnd"/>
      <w:r w:rsidRPr="00E51C9D">
        <w:rPr>
          <w:rFonts w:ascii="Times New Roman" w:hAnsi="Times New Roman" w:cs="Times New Roman"/>
          <w:sz w:val="24"/>
          <w:szCs w:val="24"/>
        </w:rPr>
        <w:t xml:space="preserve"> 21-01-97*.</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При проектировании участка здания или комплекса следует соблюдать непрерывность пешеходных и транспортных путей, обеспечивающих доступ инвалидов и </w:t>
      </w:r>
      <w:proofErr w:type="spellStart"/>
      <w:r w:rsidRPr="00E51C9D">
        <w:rPr>
          <w:rFonts w:ascii="Times New Roman" w:hAnsi="Times New Roman" w:cs="Times New Roman"/>
          <w:sz w:val="24"/>
          <w:szCs w:val="24"/>
        </w:rPr>
        <w:t>маломобильных</w:t>
      </w:r>
      <w:proofErr w:type="spellEnd"/>
      <w:r w:rsidRPr="00E51C9D">
        <w:rPr>
          <w:rFonts w:ascii="Times New Roman" w:hAnsi="Times New Roman" w:cs="Times New Roman"/>
          <w:sz w:val="24"/>
          <w:szCs w:val="24"/>
        </w:rPr>
        <w:t xml:space="preserve"> лиц в здания. Эти пути должны стыковаться с внешними по отношению к участку коммуникациями и остановками транспорта.</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Ограждения участков должны обеспечивать возможность опорного движения </w:t>
      </w:r>
      <w:proofErr w:type="spellStart"/>
      <w:r w:rsidRPr="00E51C9D">
        <w:rPr>
          <w:rFonts w:ascii="Times New Roman" w:hAnsi="Times New Roman" w:cs="Times New Roman"/>
          <w:sz w:val="24"/>
          <w:szCs w:val="24"/>
        </w:rPr>
        <w:t>маломобильных</w:t>
      </w:r>
      <w:proofErr w:type="spellEnd"/>
      <w:r w:rsidRPr="00E51C9D">
        <w:rPr>
          <w:rFonts w:ascii="Times New Roman" w:hAnsi="Times New Roman" w:cs="Times New Roman"/>
          <w:sz w:val="24"/>
          <w:szCs w:val="24"/>
        </w:rPr>
        <w:t xml:space="preserve"> групп населения через проходы и вдоль них.</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w:t>
      </w:r>
      <w:proofErr w:type="spellStart"/>
      <w:r w:rsidRPr="00E51C9D">
        <w:rPr>
          <w:rFonts w:ascii="Times New Roman" w:hAnsi="Times New Roman" w:cs="Times New Roman"/>
          <w:sz w:val="24"/>
          <w:szCs w:val="24"/>
        </w:rPr>
        <w:t>x</w:t>
      </w:r>
      <w:proofErr w:type="spellEnd"/>
      <w:r w:rsidRPr="00E51C9D">
        <w:rPr>
          <w:rFonts w:ascii="Times New Roman" w:hAnsi="Times New Roman" w:cs="Times New Roman"/>
          <w:sz w:val="24"/>
          <w:szCs w:val="24"/>
        </w:rPr>
        <w:t xml:space="preserve"> 1,6 м через каждые 60 - 100 м пути для обеспечения возможности разъезда инвалидов на креслах-колясках.</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Уклоны пути движения для проезда инвалидов на креслах-колясках не должны превышать:</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продольный - 5 процентов;</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поперечный - 1 - 2 процента.</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lastRenderedPageBreak/>
        <w:t>Высота бордюров по краям пешеходных путей должна быть не менее 0,05 м.</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При невозможности организации отдельного наземного прохода для инвалидов и других </w:t>
      </w:r>
      <w:proofErr w:type="spellStart"/>
      <w:r w:rsidRPr="00E51C9D">
        <w:rPr>
          <w:rFonts w:ascii="Times New Roman" w:hAnsi="Times New Roman" w:cs="Times New Roman"/>
          <w:sz w:val="24"/>
          <w:szCs w:val="24"/>
        </w:rPr>
        <w:t>маломобильных</w:t>
      </w:r>
      <w:proofErr w:type="spellEnd"/>
      <w:r w:rsidRPr="00E51C9D">
        <w:rPr>
          <w:rFonts w:ascii="Times New Roman" w:hAnsi="Times New Roman" w:cs="Times New Roman"/>
          <w:sz w:val="24"/>
          <w:szCs w:val="24"/>
        </w:rPr>
        <w:t xml:space="preserve"> групп населения подземные и надземные переходы следует оборудовать пандусами и подъемными устройствами.</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Примечание. На путях движения </w:t>
      </w:r>
      <w:proofErr w:type="spellStart"/>
      <w:r w:rsidRPr="00E51C9D">
        <w:rPr>
          <w:rFonts w:ascii="Times New Roman" w:hAnsi="Times New Roman" w:cs="Times New Roman"/>
          <w:sz w:val="24"/>
          <w:szCs w:val="24"/>
        </w:rPr>
        <w:t>маломобильных</w:t>
      </w:r>
      <w:proofErr w:type="spellEnd"/>
      <w:r w:rsidRPr="00E51C9D">
        <w:rPr>
          <w:rFonts w:ascii="Times New Roman" w:hAnsi="Times New Roman" w:cs="Times New Roman"/>
          <w:sz w:val="24"/>
          <w:szCs w:val="24"/>
        </w:rPr>
        <w:t xml:space="preserve">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Для открытых лестниц на перепадах рельефа рекомендуется принимать ширину </w:t>
      </w:r>
      <w:proofErr w:type="spellStart"/>
      <w:r w:rsidRPr="00E51C9D">
        <w:rPr>
          <w:rFonts w:ascii="Times New Roman" w:hAnsi="Times New Roman" w:cs="Times New Roman"/>
          <w:sz w:val="24"/>
          <w:szCs w:val="24"/>
        </w:rPr>
        <w:t>проступей</w:t>
      </w:r>
      <w:proofErr w:type="spellEnd"/>
      <w:r w:rsidRPr="00E51C9D">
        <w:rPr>
          <w:rFonts w:ascii="Times New Roman" w:hAnsi="Times New Roman" w:cs="Times New Roman"/>
          <w:sz w:val="24"/>
          <w:szCs w:val="24"/>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Лестницы должны дублироваться пандусами, а при необходимости - другими средствами подъема.</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Места парковки оснащаются знаками, применяемыми в международной практике.</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Площадки и места отдыха следует размещать </w:t>
      </w:r>
      <w:proofErr w:type="spellStart"/>
      <w:r w:rsidRPr="00E51C9D">
        <w:rPr>
          <w:rFonts w:ascii="Times New Roman" w:hAnsi="Times New Roman" w:cs="Times New Roman"/>
          <w:sz w:val="24"/>
          <w:szCs w:val="24"/>
        </w:rPr>
        <w:t>смежно</w:t>
      </w:r>
      <w:proofErr w:type="spellEnd"/>
      <w:r w:rsidRPr="00E51C9D">
        <w:rPr>
          <w:rFonts w:ascii="Times New Roman" w:hAnsi="Times New Roman" w:cs="Times New Roman"/>
          <w:sz w:val="24"/>
          <w:szCs w:val="24"/>
        </w:rPr>
        <w:t xml:space="preserve"> вне габаритов путей движения мест отдыха и ожидания.</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 xml:space="preserve">Для озеленения участков объектов, посещаемых инвалидами и </w:t>
      </w:r>
      <w:proofErr w:type="spellStart"/>
      <w:r w:rsidRPr="00E51C9D">
        <w:rPr>
          <w:rFonts w:ascii="Times New Roman" w:hAnsi="Times New Roman" w:cs="Times New Roman"/>
          <w:sz w:val="24"/>
          <w:szCs w:val="24"/>
        </w:rPr>
        <w:t>маломобильными</w:t>
      </w:r>
      <w:proofErr w:type="spellEnd"/>
      <w:r w:rsidRPr="00E51C9D">
        <w:rPr>
          <w:rFonts w:ascii="Times New Roman" w:hAnsi="Times New Roman" w:cs="Times New Roman"/>
          <w:sz w:val="24"/>
          <w:szCs w:val="24"/>
        </w:rPr>
        <w:t xml:space="preserve"> группами населения, следует применять </w:t>
      </w:r>
      <w:proofErr w:type="spellStart"/>
      <w:r w:rsidRPr="00E51C9D">
        <w:rPr>
          <w:rFonts w:ascii="Times New Roman" w:hAnsi="Times New Roman" w:cs="Times New Roman"/>
          <w:sz w:val="24"/>
          <w:szCs w:val="24"/>
        </w:rPr>
        <w:t>нетравмирующие</w:t>
      </w:r>
      <w:proofErr w:type="spellEnd"/>
      <w:r w:rsidRPr="00E51C9D">
        <w:rPr>
          <w:rFonts w:ascii="Times New Roman" w:hAnsi="Times New Roman" w:cs="Times New Roman"/>
          <w:sz w:val="24"/>
          <w:szCs w:val="24"/>
        </w:rPr>
        <w:t xml:space="preserve"> древесно-кустарниковые породы.</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Следует предусматривать линейную посадку деревьев и кустарников для формирования кромок путей пешеходного движения.</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lastRenderedPageBreak/>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2946DF" w:rsidRPr="00E51C9D" w:rsidRDefault="002946DF" w:rsidP="002946DF">
      <w:pPr>
        <w:widowControl w:val="0"/>
        <w:rPr>
          <w:rFonts w:ascii="Times New Roman" w:hAnsi="Times New Roman" w:cs="Times New Roman"/>
          <w:sz w:val="24"/>
          <w:szCs w:val="24"/>
        </w:rPr>
      </w:pPr>
      <w:r w:rsidRPr="00E51C9D">
        <w:rPr>
          <w:rFonts w:ascii="Times New Roman" w:hAnsi="Times New Roman" w:cs="Times New Roman"/>
          <w:sz w:val="24"/>
          <w:szCs w:val="24"/>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 xml:space="preserve">3. 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w:t>
      </w:r>
      <w:proofErr w:type="spellStart"/>
      <w:r w:rsidRPr="00E51C9D">
        <w:rPr>
          <w:rFonts w:ascii="Times New Roman" w:hAnsi="Times New Roman" w:cs="Times New Roman"/>
          <w:sz w:val="24"/>
          <w:szCs w:val="24"/>
        </w:rPr>
        <w:t>СНиП</w:t>
      </w:r>
      <w:proofErr w:type="spellEnd"/>
      <w:r w:rsidRPr="00E51C9D">
        <w:rPr>
          <w:rFonts w:ascii="Times New Roman" w:hAnsi="Times New Roman" w:cs="Times New Roman"/>
          <w:sz w:val="24"/>
          <w:szCs w:val="24"/>
        </w:rPr>
        <w:t xml:space="preserve"> 2.01.51-90.</w:t>
      </w:r>
    </w:p>
    <w:p w:rsidR="002946DF" w:rsidRPr="00E51C9D" w:rsidRDefault="002946DF" w:rsidP="002946DF">
      <w:pPr>
        <w:pStyle w:val="ConsPlusTitle"/>
        <w:rPr>
          <w:rFonts w:ascii="Times New Roman" w:eastAsia="Calibri" w:hAnsi="Times New Roman" w:cs="Times New Roman"/>
          <w:b w:val="0"/>
          <w:bCs w:val="0"/>
          <w:sz w:val="24"/>
          <w:szCs w:val="24"/>
          <w:lang w:eastAsia="en-US"/>
        </w:rPr>
      </w:pPr>
      <w:r w:rsidRPr="00E51C9D">
        <w:rPr>
          <w:rFonts w:ascii="Times New Roman" w:eastAsia="Calibri" w:hAnsi="Times New Roman" w:cs="Times New Roman"/>
          <w:b w:val="0"/>
          <w:bCs w:val="0"/>
          <w:sz w:val="24"/>
          <w:szCs w:val="24"/>
          <w:lang w:eastAsia="en-US"/>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rsidR="0015613C" w:rsidRPr="00E51C9D" w:rsidRDefault="0015613C" w:rsidP="002946DF">
      <w:pPr>
        <w:rPr>
          <w:rFonts w:ascii="Times New Roman" w:hAnsi="Times New Roman" w:cs="Times New Roman"/>
          <w:b/>
          <w:sz w:val="24"/>
          <w:szCs w:val="24"/>
        </w:rPr>
      </w:pP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b/>
          <w:sz w:val="24"/>
          <w:szCs w:val="24"/>
        </w:rPr>
        <w:t xml:space="preserve">4. Минимальное количество </w:t>
      </w:r>
      <w:proofErr w:type="spellStart"/>
      <w:r w:rsidRPr="00E51C9D">
        <w:rPr>
          <w:rFonts w:ascii="Times New Roman" w:hAnsi="Times New Roman" w:cs="Times New Roman"/>
          <w:b/>
          <w:sz w:val="24"/>
          <w:szCs w:val="24"/>
        </w:rPr>
        <w:t>машинно-мест</w:t>
      </w:r>
      <w:proofErr w:type="spellEnd"/>
      <w:r w:rsidRPr="00E51C9D">
        <w:rPr>
          <w:rFonts w:ascii="Times New Roman" w:hAnsi="Times New Roman" w:cs="Times New Roman"/>
          <w:b/>
          <w:sz w:val="24"/>
          <w:szCs w:val="24"/>
        </w:rPr>
        <w:t xml:space="preserve"> для парковки легковых автомобилей</w:t>
      </w:r>
      <w:r w:rsidRPr="00E51C9D">
        <w:rPr>
          <w:rFonts w:ascii="Times New Roman" w:hAnsi="Times New Roman" w:cs="Times New Roman"/>
          <w:sz w:val="24"/>
          <w:szCs w:val="24"/>
        </w:rPr>
        <w:t xml:space="preserve"> принимается в соответствии с расчетными показателями, принятыми в соответствии с Приложением «К» СП 42.13330.2011 «Градостроительство. Планировка и застройка городских и сельских поселений» и таблицы № 19 ГОСТ Р 52766-2007 «Дороги автомобильные общего пользования. Элементы обустройства. Общие требования».</w:t>
      </w:r>
    </w:p>
    <w:p w:rsidR="002946DF" w:rsidRPr="00E51C9D" w:rsidRDefault="002946DF" w:rsidP="002946DF">
      <w:pPr>
        <w:pStyle w:val="Standard"/>
        <w:ind w:firstLine="709"/>
        <w:jc w:val="both"/>
        <w:rPr>
          <w:rFonts w:ascii="Times New Roman" w:eastAsia="Times New Roman" w:hAnsi="Times New Roman" w:cs="Times New Roman"/>
          <w:color w:val="auto"/>
          <w:kern w:val="0"/>
          <w:lang w:val="ru-RU" w:eastAsia="ar-SA" w:bidi="ar-SA"/>
        </w:rPr>
      </w:pPr>
      <w:r w:rsidRPr="00E51C9D">
        <w:rPr>
          <w:rFonts w:ascii="Times New Roman" w:eastAsia="Times New Roman" w:hAnsi="Times New Roman" w:cs="Times New Roman"/>
          <w:color w:val="auto"/>
          <w:kern w:val="0"/>
          <w:lang w:val="ru-RU" w:eastAsia="ar-SA" w:bidi="ar-SA"/>
        </w:rPr>
        <w:t>4.1. Система организации хранения индивидуального автотранспорта может предусматривать:</w:t>
      </w:r>
    </w:p>
    <w:p w:rsidR="002946DF" w:rsidRPr="00E51C9D" w:rsidRDefault="002946DF" w:rsidP="002946DF">
      <w:pPr>
        <w:pStyle w:val="Standard"/>
        <w:ind w:firstLine="709"/>
        <w:jc w:val="both"/>
        <w:rPr>
          <w:rFonts w:ascii="Times New Roman" w:eastAsia="Times New Roman" w:hAnsi="Times New Roman" w:cs="Times New Roman"/>
          <w:color w:val="auto"/>
          <w:kern w:val="0"/>
          <w:lang w:val="ru-RU" w:eastAsia="ar-SA" w:bidi="ar-SA"/>
        </w:rPr>
      </w:pPr>
      <w:r w:rsidRPr="00E51C9D">
        <w:rPr>
          <w:rFonts w:ascii="Times New Roman" w:eastAsia="Times New Roman" w:hAnsi="Times New Roman" w:cs="Times New Roman"/>
          <w:color w:val="auto"/>
          <w:kern w:val="0"/>
          <w:lang w:val="ru-RU" w:eastAsia="ar-SA" w:bidi="ar-SA"/>
        </w:rPr>
        <w:t>- хранение в капитальных гаражах - стоянках (наземных, подземных, встроенных и пристроенных);</w:t>
      </w:r>
    </w:p>
    <w:p w:rsidR="002946DF" w:rsidRPr="00E51C9D" w:rsidRDefault="002946DF" w:rsidP="002946DF">
      <w:pPr>
        <w:pStyle w:val="Standard"/>
        <w:ind w:firstLine="709"/>
        <w:jc w:val="both"/>
        <w:rPr>
          <w:rFonts w:ascii="Times New Roman" w:eastAsia="Times New Roman" w:hAnsi="Times New Roman" w:cs="Times New Roman"/>
          <w:color w:val="auto"/>
          <w:kern w:val="0"/>
          <w:lang w:val="ru-RU" w:eastAsia="ar-SA" w:bidi="ar-SA"/>
        </w:rPr>
      </w:pPr>
      <w:r w:rsidRPr="00E51C9D">
        <w:rPr>
          <w:rFonts w:ascii="Times New Roman" w:eastAsia="Times New Roman" w:hAnsi="Times New Roman" w:cs="Times New Roman"/>
          <w:color w:val="auto"/>
          <w:kern w:val="0"/>
          <w:lang w:val="ru-RU" w:eastAsia="ar-SA" w:bidi="ar-SA"/>
        </w:rPr>
        <w:t>- хранение в гаражах - стоянках из сборно-разборных конструкций (объект движимого имущества);</w:t>
      </w:r>
    </w:p>
    <w:p w:rsidR="002946DF" w:rsidRPr="00E51C9D" w:rsidRDefault="002946DF" w:rsidP="002946DF">
      <w:pPr>
        <w:pStyle w:val="Standard"/>
        <w:ind w:firstLine="709"/>
        <w:jc w:val="both"/>
        <w:rPr>
          <w:rFonts w:ascii="Times New Roman" w:eastAsia="Times New Roman" w:hAnsi="Times New Roman" w:cs="Times New Roman"/>
          <w:color w:val="auto"/>
          <w:kern w:val="0"/>
          <w:lang w:val="ru-RU" w:eastAsia="ar-SA" w:bidi="ar-SA"/>
        </w:rPr>
      </w:pPr>
      <w:r w:rsidRPr="00E51C9D">
        <w:rPr>
          <w:rFonts w:ascii="Times New Roman" w:eastAsia="Times New Roman" w:hAnsi="Times New Roman" w:cs="Times New Roman"/>
          <w:color w:val="auto"/>
          <w:kern w:val="0"/>
          <w:lang w:val="ru-RU" w:eastAsia="ar-SA" w:bidi="ar-SA"/>
        </w:rPr>
        <w:t>- временное хранение на открытых охраняемых и неохраняемых стоянках.</w:t>
      </w:r>
    </w:p>
    <w:p w:rsidR="002946DF" w:rsidRPr="00E51C9D" w:rsidRDefault="002946DF" w:rsidP="002946DF">
      <w:pPr>
        <w:pStyle w:val="Standard"/>
        <w:ind w:firstLine="709"/>
        <w:jc w:val="both"/>
        <w:rPr>
          <w:rFonts w:ascii="Times New Roman" w:eastAsia="Times New Roman" w:hAnsi="Times New Roman" w:cs="Times New Roman"/>
          <w:color w:val="auto"/>
          <w:kern w:val="0"/>
          <w:lang w:val="ru-RU" w:eastAsia="ar-SA" w:bidi="ar-SA"/>
        </w:rPr>
      </w:pPr>
      <w:r w:rsidRPr="00E51C9D">
        <w:rPr>
          <w:rFonts w:ascii="Times New Roman" w:eastAsia="Times New Roman" w:hAnsi="Times New Roman" w:cs="Times New Roman"/>
          <w:color w:val="auto"/>
          <w:kern w:val="0"/>
          <w:lang w:val="ru-RU" w:eastAsia="ar-SA" w:bidi="ar-SA"/>
        </w:rPr>
        <w:t xml:space="preserve">4.2. Размер земельных участков гаражей и стоянок легковых автомобилей в зависимости от их этажности следует принимать на одно </w:t>
      </w:r>
      <w:proofErr w:type="spellStart"/>
      <w:r w:rsidRPr="00E51C9D">
        <w:rPr>
          <w:rFonts w:ascii="Times New Roman" w:eastAsia="Times New Roman" w:hAnsi="Times New Roman" w:cs="Times New Roman"/>
          <w:color w:val="auto"/>
          <w:kern w:val="0"/>
          <w:lang w:val="ru-RU" w:eastAsia="ar-SA" w:bidi="ar-SA"/>
        </w:rPr>
        <w:t>машино-место</w:t>
      </w:r>
      <w:proofErr w:type="spellEnd"/>
      <w:r w:rsidRPr="00E51C9D">
        <w:rPr>
          <w:rFonts w:ascii="Times New Roman" w:eastAsia="Times New Roman" w:hAnsi="Times New Roman" w:cs="Times New Roman"/>
          <w:color w:val="auto"/>
          <w:kern w:val="0"/>
          <w:lang w:val="ru-RU" w:eastAsia="ar-SA" w:bidi="ar-SA"/>
        </w:rPr>
        <w:t>:</w:t>
      </w:r>
    </w:p>
    <w:p w:rsidR="002946DF" w:rsidRPr="00E51C9D" w:rsidRDefault="002946DF" w:rsidP="002946DF">
      <w:pPr>
        <w:pStyle w:val="Standard"/>
        <w:ind w:firstLine="709"/>
        <w:jc w:val="both"/>
        <w:rPr>
          <w:rFonts w:ascii="Times New Roman" w:eastAsia="Times New Roman" w:hAnsi="Times New Roman" w:cs="Times New Roman"/>
          <w:color w:val="auto"/>
          <w:kern w:val="0"/>
          <w:lang w:val="ru-RU" w:eastAsia="ar-SA" w:bidi="ar-SA"/>
        </w:rPr>
      </w:pPr>
      <w:r w:rsidRPr="00E51C9D">
        <w:rPr>
          <w:rFonts w:ascii="Times New Roman" w:eastAsia="Times New Roman" w:hAnsi="Times New Roman" w:cs="Times New Roman"/>
          <w:color w:val="auto"/>
          <w:kern w:val="0"/>
          <w:lang w:val="ru-RU" w:eastAsia="ar-SA" w:bidi="ar-SA"/>
        </w:rPr>
        <w:t>для гаражей:</w:t>
      </w:r>
    </w:p>
    <w:p w:rsidR="002946DF" w:rsidRPr="00E51C9D" w:rsidRDefault="002946DF" w:rsidP="002946DF">
      <w:pPr>
        <w:pStyle w:val="Standard"/>
        <w:ind w:firstLine="709"/>
        <w:jc w:val="both"/>
        <w:rPr>
          <w:rFonts w:ascii="Times New Roman" w:eastAsia="Times New Roman" w:hAnsi="Times New Roman" w:cs="Times New Roman"/>
          <w:color w:val="auto"/>
          <w:kern w:val="0"/>
          <w:lang w:val="ru-RU" w:eastAsia="ar-SA" w:bidi="ar-SA"/>
        </w:rPr>
      </w:pPr>
      <w:r w:rsidRPr="00E51C9D">
        <w:rPr>
          <w:rFonts w:ascii="Times New Roman" w:eastAsia="Times New Roman" w:hAnsi="Times New Roman" w:cs="Times New Roman"/>
          <w:color w:val="auto"/>
          <w:kern w:val="0"/>
          <w:lang w:val="ru-RU" w:eastAsia="ar-SA" w:bidi="ar-SA"/>
        </w:rPr>
        <w:t>одноэтажных ........................................... 30 м2</w:t>
      </w:r>
    </w:p>
    <w:p w:rsidR="002946DF" w:rsidRPr="00E51C9D" w:rsidRDefault="002946DF" w:rsidP="002946DF">
      <w:pPr>
        <w:pStyle w:val="Standard"/>
        <w:ind w:firstLine="709"/>
        <w:jc w:val="both"/>
        <w:rPr>
          <w:rFonts w:ascii="Times New Roman" w:eastAsia="Times New Roman" w:hAnsi="Times New Roman" w:cs="Times New Roman"/>
          <w:color w:val="auto"/>
          <w:kern w:val="0"/>
          <w:lang w:val="ru-RU" w:eastAsia="ar-SA" w:bidi="ar-SA"/>
        </w:rPr>
      </w:pPr>
      <w:r w:rsidRPr="00E51C9D">
        <w:rPr>
          <w:rFonts w:ascii="Times New Roman" w:eastAsia="Times New Roman" w:hAnsi="Times New Roman" w:cs="Times New Roman"/>
          <w:color w:val="auto"/>
          <w:kern w:val="0"/>
          <w:lang w:val="ru-RU" w:eastAsia="ar-SA" w:bidi="ar-SA"/>
        </w:rPr>
        <w:t>двухэтажных ........................................... 20 м2</w:t>
      </w:r>
    </w:p>
    <w:p w:rsidR="002946DF" w:rsidRPr="00E51C9D" w:rsidRDefault="002946DF" w:rsidP="002946DF">
      <w:pPr>
        <w:pStyle w:val="Standard"/>
        <w:ind w:firstLine="709"/>
        <w:jc w:val="both"/>
        <w:rPr>
          <w:rFonts w:ascii="Times New Roman" w:eastAsia="Times New Roman" w:hAnsi="Times New Roman" w:cs="Times New Roman"/>
          <w:color w:val="auto"/>
          <w:kern w:val="0"/>
          <w:lang w:val="ru-RU" w:eastAsia="ar-SA" w:bidi="ar-SA"/>
        </w:rPr>
      </w:pPr>
      <w:r w:rsidRPr="00E51C9D">
        <w:rPr>
          <w:rFonts w:ascii="Times New Roman" w:eastAsia="Times New Roman" w:hAnsi="Times New Roman" w:cs="Times New Roman"/>
          <w:color w:val="auto"/>
          <w:kern w:val="0"/>
          <w:lang w:val="ru-RU" w:eastAsia="ar-SA" w:bidi="ar-SA"/>
        </w:rPr>
        <w:t>наземных стоянок ................................ 25 м2 на 1 автомобиль (с учетом проездов);</w:t>
      </w:r>
    </w:p>
    <w:p w:rsidR="002946DF" w:rsidRPr="00E51C9D" w:rsidRDefault="002946DF" w:rsidP="002946DF">
      <w:pPr>
        <w:pStyle w:val="Standard"/>
        <w:ind w:firstLine="709"/>
        <w:jc w:val="both"/>
        <w:rPr>
          <w:rFonts w:ascii="Times New Roman" w:eastAsia="Times New Roman" w:hAnsi="Times New Roman" w:cs="Times New Roman"/>
          <w:color w:val="auto"/>
          <w:kern w:val="0"/>
          <w:lang w:val="ru-RU" w:eastAsia="ar-SA" w:bidi="ar-SA"/>
        </w:rPr>
      </w:pPr>
      <w:r w:rsidRPr="00E51C9D">
        <w:rPr>
          <w:rFonts w:ascii="Times New Roman" w:eastAsia="Times New Roman" w:hAnsi="Times New Roman" w:cs="Times New Roman"/>
          <w:color w:val="auto"/>
          <w:kern w:val="0"/>
          <w:lang w:val="ru-RU" w:eastAsia="ar-SA" w:bidi="ar-SA"/>
        </w:rPr>
        <w:t>- при примыкании участков для стоянки к проезжей части улиц и проездов и продольном расположении автомобилей - 18,0 кв.м на автомобиль.</w:t>
      </w:r>
    </w:p>
    <w:p w:rsidR="002946DF" w:rsidRPr="00E51C9D" w:rsidRDefault="002946DF" w:rsidP="002946DF">
      <w:pPr>
        <w:pStyle w:val="Standard"/>
        <w:ind w:firstLine="709"/>
        <w:jc w:val="both"/>
        <w:rPr>
          <w:rFonts w:ascii="Times New Roman" w:eastAsia="Times New Roman" w:hAnsi="Times New Roman" w:cs="Times New Roman"/>
          <w:color w:val="auto"/>
          <w:kern w:val="0"/>
          <w:lang w:val="ru-RU" w:eastAsia="ar-SA" w:bidi="ar-SA"/>
        </w:rPr>
      </w:pPr>
      <w:r w:rsidRPr="00E51C9D">
        <w:rPr>
          <w:rFonts w:ascii="Times New Roman" w:eastAsia="Times New Roman" w:hAnsi="Times New Roman" w:cs="Times New Roman"/>
          <w:color w:val="auto"/>
          <w:kern w:val="0"/>
          <w:lang w:val="ru-RU" w:eastAsia="ar-SA" w:bidi="ar-SA"/>
        </w:rPr>
        <w:t xml:space="preserve">4.3.  В случае совмещения на земельном участке двух и более видов использования минимальное количество </w:t>
      </w:r>
      <w:proofErr w:type="spellStart"/>
      <w:r w:rsidRPr="00E51C9D">
        <w:rPr>
          <w:rFonts w:ascii="Times New Roman" w:eastAsia="Times New Roman" w:hAnsi="Times New Roman" w:cs="Times New Roman"/>
          <w:color w:val="auto"/>
          <w:kern w:val="0"/>
          <w:lang w:val="ru-RU" w:eastAsia="ar-SA" w:bidi="ar-SA"/>
        </w:rPr>
        <w:t>машино-мест</w:t>
      </w:r>
      <w:proofErr w:type="spellEnd"/>
      <w:r w:rsidRPr="00E51C9D">
        <w:rPr>
          <w:rFonts w:ascii="Times New Roman" w:eastAsia="Times New Roman" w:hAnsi="Times New Roman" w:cs="Times New Roman"/>
          <w:color w:val="auto"/>
          <w:kern w:val="0"/>
          <w:lang w:val="ru-RU" w:eastAsia="ar-SA" w:bidi="ar-SA"/>
        </w:rPr>
        <w:t xml:space="preserve"> для хранения индивидуального транспорта определяется на основе долей каждого из видов использования в общей площади земельного участка.</w:t>
      </w:r>
    </w:p>
    <w:p w:rsidR="002946DF" w:rsidRPr="00E51C9D" w:rsidRDefault="002946DF" w:rsidP="002946DF">
      <w:pPr>
        <w:pStyle w:val="Standard"/>
        <w:ind w:firstLine="709"/>
        <w:jc w:val="both"/>
        <w:rPr>
          <w:rFonts w:ascii="Times New Roman" w:eastAsia="Times New Roman" w:hAnsi="Times New Roman" w:cs="Times New Roman"/>
          <w:color w:val="auto"/>
          <w:kern w:val="0"/>
          <w:lang w:val="ru-RU" w:eastAsia="ar-SA" w:bidi="ar-SA"/>
        </w:rPr>
      </w:pPr>
      <w:r w:rsidRPr="00E51C9D">
        <w:rPr>
          <w:rFonts w:ascii="Times New Roman" w:eastAsia="Times New Roman" w:hAnsi="Times New Roman" w:cs="Times New Roman"/>
          <w:color w:val="auto"/>
          <w:kern w:val="0"/>
          <w:lang w:val="ru-RU" w:eastAsia="ar-SA" w:bidi="ar-SA"/>
        </w:rPr>
        <w:t xml:space="preserve">4.4. </w:t>
      </w:r>
      <w:proofErr w:type="spellStart"/>
      <w:r w:rsidRPr="00E51C9D">
        <w:rPr>
          <w:rFonts w:ascii="Times New Roman" w:eastAsia="Times New Roman" w:hAnsi="Times New Roman" w:cs="Times New Roman"/>
          <w:color w:val="auto"/>
          <w:kern w:val="0"/>
          <w:lang w:val="ru-RU" w:eastAsia="ar-SA" w:bidi="ar-SA"/>
        </w:rPr>
        <w:t>Машино-места</w:t>
      </w:r>
      <w:proofErr w:type="spellEnd"/>
      <w:r w:rsidRPr="00E51C9D">
        <w:rPr>
          <w:rFonts w:ascii="Times New Roman" w:eastAsia="Times New Roman" w:hAnsi="Times New Roman" w:cs="Times New Roman"/>
          <w:color w:val="auto"/>
          <w:kern w:val="0"/>
          <w:lang w:val="ru-RU" w:eastAsia="ar-SA" w:bidi="ar-SA"/>
        </w:rPr>
        <w:t xml:space="preserve"> для хранения индивидуального автотранспорта могут размещаться на отведенном земельном участке или на стоянках-спутниках, расположенных  в пределах квартала и предназначенных для размещения гаражей и автостоянок. За пределами земельного участка может быть размещено не более 50% необходимых </w:t>
      </w:r>
      <w:proofErr w:type="spellStart"/>
      <w:r w:rsidRPr="00E51C9D">
        <w:rPr>
          <w:rFonts w:ascii="Times New Roman" w:eastAsia="Times New Roman" w:hAnsi="Times New Roman" w:cs="Times New Roman"/>
          <w:color w:val="auto"/>
          <w:kern w:val="0"/>
          <w:lang w:val="ru-RU" w:eastAsia="ar-SA" w:bidi="ar-SA"/>
        </w:rPr>
        <w:t>машино-мест</w:t>
      </w:r>
      <w:proofErr w:type="spellEnd"/>
      <w:r w:rsidRPr="00E51C9D">
        <w:rPr>
          <w:rFonts w:ascii="Times New Roman" w:eastAsia="Times New Roman" w:hAnsi="Times New Roman" w:cs="Times New Roman"/>
          <w:color w:val="auto"/>
          <w:kern w:val="0"/>
          <w:lang w:val="ru-RU" w:eastAsia="ar-SA" w:bidi="ar-SA"/>
        </w:rPr>
        <w:t>. При проектировании стоянок-спутников предусматривается их удаленность:</w:t>
      </w:r>
    </w:p>
    <w:p w:rsidR="002946DF" w:rsidRPr="00E51C9D" w:rsidRDefault="002946DF" w:rsidP="002946DF">
      <w:pPr>
        <w:pStyle w:val="Standard"/>
        <w:ind w:firstLine="709"/>
        <w:jc w:val="both"/>
        <w:rPr>
          <w:rFonts w:ascii="Times New Roman" w:eastAsia="Times New Roman" w:hAnsi="Times New Roman" w:cs="Times New Roman"/>
          <w:color w:val="auto"/>
          <w:kern w:val="0"/>
          <w:lang w:val="ru-RU" w:eastAsia="ar-SA" w:bidi="ar-SA"/>
        </w:rPr>
      </w:pPr>
      <w:r w:rsidRPr="00E51C9D">
        <w:rPr>
          <w:rFonts w:ascii="Times New Roman" w:eastAsia="Times New Roman" w:hAnsi="Times New Roman" w:cs="Times New Roman"/>
          <w:color w:val="auto"/>
          <w:kern w:val="0"/>
          <w:lang w:val="ru-RU" w:eastAsia="ar-SA" w:bidi="ar-SA"/>
        </w:rPr>
        <w:t>- для жилых домов в пределах пешеходной доступности не более 500 метров;</w:t>
      </w:r>
    </w:p>
    <w:p w:rsidR="002946DF" w:rsidRPr="00E51C9D" w:rsidRDefault="002946DF" w:rsidP="002946DF">
      <w:pPr>
        <w:pStyle w:val="Standard"/>
        <w:ind w:firstLine="709"/>
        <w:jc w:val="both"/>
        <w:rPr>
          <w:rFonts w:ascii="Times New Roman" w:eastAsia="Times New Roman" w:hAnsi="Times New Roman" w:cs="Times New Roman"/>
          <w:color w:val="auto"/>
          <w:kern w:val="0"/>
          <w:lang w:val="ru-RU" w:eastAsia="ar-SA" w:bidi="ar-SA"/>
        </w:rPr>
      </w:pPr>
      <w:r w:rsidRPr="00E51C9D">
        <w:rPr>
          <w:rFonts w:ascii="Times New Roman" w:eastAsia="Times New Roman" w:hAnsi="Times New Roman" w:cs="Times New Roman"/>
          <w:color w:val="auto"/>
          <w:kern w:val="0"/>
          <w:lang w:val="ru-RU" w:eastAsia="ar-SA" w:bidi="ar-SA"/>
        </w:rPr>
        <w:t>- для жилых домов, возводимых в рамках программ развития застроенных территорий – в пределах пешеходной доступности не более 1500 метров;</w:t>
      </w:r>
    </w:p>
    <w:p w:rsidR="002946DF" w:rsidRPr="00E51C9D" w:rsidRDefault="002946DF" w:rsidP="002946DF">
      <w:pPr>
        <w:pStyle w:val="Standard"/>
        <w:ind w:firstLine="709"/>
        <w:jc w:val="both"/>
        <w:rPr>
          <w:rFonts w:ascii="Times New Roman" w:eastAsia="Times New Roman" w:hAnsi="Times New Roman" w:cs="Times New Roman"/>
          <w:color w:val="auto"/>
          <w:kern w:val="0"/>
          <w:lang w:val="ru-RU" w:eastAsia="ar-SA" w:bidi="ar-SA"/>
        </w:rPr>
      </w:pPr>
      <w:r w:rsidRPr="00E51C9D">
        <w:rPr>
          <w:rFonts w:ascii="Times New Roman" w:eastAsia="Times New Roman" w:hAnsi="Times New Roman" w:cs="Times New Roman"/>
          <w:color w:val="auto"/>
          <w:kern w:val="0"/>
          <w:lang w:val="ru-RU" w:eastAsia="ar-SA" w:bidi="ar-SA"/>
        </w:rPr>
        <w:t>- для прочих – на примыкающих земельных участках.</w:t>
      </w:r>
    </w:p>
    <w:p w:rsidR="002946DF" w:rsidRPr="00E51C9D" w:rsidRDefault="002946DF" w:rsidP="002946DF">
      <w:pPr>
        <w:pStyle w:val="Standard"/>
        <w:ind w:firstLine="709"/>
        <w:jc w:val="both"/>
        <w:rPr>
          <w:rFonts w:ascii="Times New Roman" w:eastAsia="Times New Roman" w:hAnsi="Times New Roman" w:cs="Times New Roman"/>
          <w:color w:val="auto"/>
          <w:kern w:val="0"/>
          <w:lang w:val="ru-RU" w:eastAsia="ar-SA" w:bidi="ar-SA"/>
        </w:rPr>
      </w:pPr>
      <w:r w:rsidRPr="00E51C9D">
        <w:rPr>
          <w:rFonts w:ascii="Times New Roman" w:eastAsia="Times New Roman" w:hAnsi="Times New Roman" w:cs="Times New Roman"/>
          <w:color w:val="auto"/>
          <w:kern w:val="0"/>
          <w:lang w:val="ru-RU" w:eastAsia="ar-SA" w:bidi="ar-SA"/>
        </w:rPr>
        <w:t xml:space="preserve">Размещение за пределами земельного участка основного объекта части </w:t>
      </w:r>
      <w:proofErr w:type="spellStart"/>
      <w:r w:rsidRPr="00E51C9D">
        <w:rPr>
          <w:rFonts w:ascii="Times New Roman" w:eastAsia="Times New Roman" w:hAnsi="Times New Roman" w:cs="Times New Roman"/>
          <w:color w:val="auto"/>
          <w:kern w:val="0"/>
          <w:lang w:val="ru-RU" w:eastAsia="ar-SA" w:bidi="ar-SA"/>
        </w:rPr>
        <w:t>машино-мест</w:t>
      </w:r>
      <w:proofErr w:type="spellEnd"/>
      <w:r w:rsidRPr="00E51C9D">
        <w:rPr>
          <w:rFonts w:ascii="Times New Roman" w:eastAsia="Times New Roman" w:hAnsi="Times New Roman" w:cs="Times New Roman"/>
          <w:color w:val="auto"/>
          <w:kern w:val="0"/>
          <w:lang w:val="ru-RU" w:eastAsia="ar-SA" w:bidi="ar-SA"/>
        </w:rPr>
        <w:t xml:space="preserve"> в документации по планировке территории должно быть обосновано наличием необходимого количества </w:t>
      </w:r>
      <w:proofErr w:type="spellStart"/>
      <w:r w:rsidRPr="00E51C9D">
        <w:rPr>
          <w:rFonts w:ascii="Times New Roman" w:eastAsia="Times New Roman" w:hAnsi="Times New Roman" w:cs="Times New Roman"/>
          <w:color w:val="auto"/>
          <w:kern w:val="0"/>
          <w:lang w:val="ru-RU" w:eastAsia="ar-SA" w:bidi="ar-SA"/>
        </w:rPr>
        <w:t>машино-мест</w:t>
      </w:r>
      <w:proofErr w:type="spellEnd"/>
      <w:r w:rsidRPr="00E51C9D">
        <w:rPr>
          <w:rFonts w:ascii="Times New Roman" w:eastAsia="Times New Roman" w:hAnsi="Times New Roman" w:cs="Times New Roman"/>
          <w:color w:val="auto"/>
          <w:kern w:val="0"/>
          <w:lang w:val="ru-RU" w:eastAsia="ar-SA" w:bidi="ar-SA"/>
        </w:rPr>
        <w:t xml:space="preserve"> или территории для их размещения в границах квартала.</w:t>
      </w:r>
    </w:p>
    <w:p w:rsidR="002946DF" w:rsidRPr="00E51C9D" w:rsidRDefault="002946DF" w:rsidP="002946DF">
      <w:pPr>
        <w:rPr>
          <w:rFonts w:ascii="Times New Roman" w:hAnsi="Times New Roman" w:cs="Times New Roman"/>
          <w:sz w:val="24"/>
          <w:szCs w:val="24"/>
        </w:rPr>
      </w:pP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 xml:space="preserve">Требуемое расчетное количество </w:t>
      </w:r>
      <w:proofErr w:type="spellStart"/>
      <w:r w:rsidRPr="00E51C9D">
        <w:rPr>
          <w:rFonts w:ascii="Times New Roman" w:hAnsi="Times New Roman" w:cs="Times New Roman"/>
          <w:sz w:val="24"/>
          <w:szCs w:val="24"/>
        </w:rPr>
        <w:t>машинно-мест</w:t>
      </w:r>
      <w:proofErr w:type="spellEnd"/>
      <w:r w:rsidRPr="00E51C9D">
        <w:rPr>
          <w:rFonts w:ascii="Times New Roman" w:hAnsi="Times New Roman" w:cs="Times New Roman"/>
          <w:sz w:val="24"/>
          <w:szCs w:val="24"/>
        </w:rPr>
        <w:t xml:space="preserve"> для парковки легковых автомобилей:</w:t>
      </w:r>
    </w:p>
    <w:tbl>
      <w:tblPr>
        <w:tblW w:w="0" w:type="auto"/>
        <w:tblInd w:w="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4741"/>
        <w:gridCol w:w="2613"/>
        <w:gridCol w:w="2400"/>
      </w:tblGrid>
      <w:tr w:rsidR="002946DF" w:rsidRPr="00E51C9D" w:rsidTr="002946DF">
        <w:trPr>
          <w:trHeight w:val="20"/>
        </w:trPr>
        <w:tc>
          <w:tcPr>
            <w:tcW w:w="4741" w:type="dxa"/>
            <w:shd w:val="clear" w:color="auto" w:fill="auto"/>
            <w:vAlign w:val="center"/>
          </w:tcPr>
          <w:p w:rsidR="002946DF" w:rsidRPr="00E51C9D" w:rsidRDefault="002946DF" w:rsidP="002946DF">
            <w:pPr>
              <w:pStyle w:val="a5"/>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Наименование территорий, объектов</w:t>
            </w:r>
          </w:p>
        </w:tc>
        <w:tc>
          <w:tcPr>
            <w:tcW w:w="2613" w:type="dxa"/>
            <w:shd w:val="clear" w:color="auto" w:fill="auto"/>
            <w:vAlign w:val="center"/>
          </w:tcPr>
          <w:p w:rsidR="002946DF" w:rsidRPr="00E51C9D" w:rsidRDefault="002946DF" w:rsidP="002946DF">
            <w:pPr>
              <w:pStyle w:val="a5"/>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Расчетная единица</w:t>
            </w:r>
          </w:p>
        </w:tc>
        <w:tc>
          <w:tcPr>
            <w:tcW w:w="2400" w:type="dxa"/>
            <w:shd w:val="clear" w:color="auto" w:fill="auto"/>
            <w:vAlign w:val="center"/>
          </w:tcPr>
          <w:p w:rsidR="002946DF" w:rsidRPr="00E51C9D" w:rsidRDefault="002946DF" w:rsidP="002946DF">
            <w:pPr>
              <w:pStyle w:val="a5"/>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 xml:space="preserve">Одно </w:t>
            </w:r>
            <w:r w:rsidRPr="00E51C9D">
              <w:rPr>
                <w:rFonts w:ascii="Times New Roman" w:hAnsi="Times New Roman" w:cs="Times New Roman"/>
                <w:sz w:val="24"/>
                <w:szCs w:val="24"/>
              </w:rPr>
              <w:br/>
            </w:r>
            <w:proofErr w:type="spellStart"/>
            <w:r w:rsidRPr="00E51C9D">
              <w:rPr>
                <w:rFonts w:ascii="Times New Roman" w:hAnsi="Times New Roman" w:cs="Times New Roman"/>
                <w:sz w:val="24"/>
                <w:szCs w:val="24"/>
              </w:rPr>
              <w:lastRenderedPageBreak/>
              <w:t>машинно-место</w:t>
            </w:r>
            <w:proofErr w:type="spellEnd"/>
            <w:r w:rsidRPr="00E51C9D">
              <w:rPr>
                <w:rFonts w:ascii="Times New Roman" w:hAnsi="Times New Roman" w:cs="Times New Roman"/>
                <w:sz w:val="24"/>
                <w:szCs w:val="24"/>
              </w:rPr>
              <w:t xml:space="preserve"> на следующее число </w:t>
            </w:r>
            <w:r w:rsidRPr="00E51C9D">
              <w:rPr>
                <w:rFonts w:ascii="Times New Roman" w:hAnsi="Times New Roman" w:cs="Times New Roman"/>
                <w:sz w:val="24"/>
                <w:szCs w:val="24"/>
              </w:rPr>
              <w:br/>
              <w:t xml:space="preserve">расчётных </w:t>
            </w:r>
            <w:r w:rsidRPr="00E51C9D">
              <w:rPr>
                <w:rFonts w:ascii="Times New Roman" w:hAnsi="Times New Roman" w:cs="Times New Roman"/>
                <w:sz w:val="24"/>
                <w:szCs w:val="24"/>
              </w:rPr>
              <w:br/>
              <w:t>единиц</w:t>
            </w:r>
          </w:p>
        </w:tc>
      </w:tr>
      <w:tr w:rsidR="002946DF" w:rsidRPr="00E51C9D" w:rsidTr="002946DF">
        <w:trPr>
          <w:trHeight w:val="76"/>
        </w:trPr>
        <w:tc>
          <w:tcPr>
            <w:tcW w:w="4741" w:type="dxa"/>
            <w:shd w:val="clear" w:color="auto" w:fill="auto"/>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lastRenderedPageBreak/>
              <w:t>1</w:t>
            </w:r>
          </w:p>
        </w:tc>
        <w:tc>
          <w:tcPr>
            <w:tcW w:w="2613" w:type="dxa"/>
            <w:shd w:val="clear" w:color="auto" w:fill="auto"/>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2</w:t>
            </w:r>
          </w:p>
        </w:tc>
        <w:tc>
          <w:tcPr>
            <w:tcW w:w="2400" w:type="dxa"/>
            <w:shd w:val="clear" w:color="auto" w:fill="auto"/>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3</w:t>
            </w:r>
          </w:p>
        </w:tc>
      </w:tr>
      <w:tr w:rsidR="002946DF" w:rsidRPr="00E51C9D" w:rsidTr="002946DF">
        <w:trPr>
          <w:trHeight w:val="20"/>
        </w:trPr>
        <w:tc>
          <w:tcPr>
            <w:tcW w:w="9754" w:type="dxa"/>
            <w:gridSpan w:val="3"/>
            <w:shd w:val="clear" w:color="auto" w:fill="auto"/>
          </w:tcPr>
          <w:p w:rsidR="002946DF" w:rsidRPr="00E51C9D" w:rsidRDefault="002946DF" w:rsidP="002946DF">
            <w:pPr>
              <w:snapToGrid w:val="0"/>
              <w:ind w:firstLine="0"/>
              <w:rPr>
                <w:rFonts w:ascii="Times New Roman" w:hAnsi="Times New Roman" w:cs="Times New Roman"/>
                <w:b/>
                <w:bCs/>
                <w:sz w:val="24"/>
                <w:szCs w:val="24"/>
              </w:rPr>
            </w:pPr>
            <w:r w:rsidRPr="00E51C9D">
              <w:rPr>
                <w:rFonts w:ascii="Times New Roman" w:hAnsi="Times New Roman" w:cs="Times New Roman"/>
                <w:b/>
                <w:bCs/>
                <w:sz w:val="24"/>
                <w:szCs w:val="24"/>
              </w:rPr>
              <w:t>Здания и сооружения</w:t>
            </w:r>
            <w:r w:rsidRPr="00E51C9D">
              <w:rPr>
                <w:rFonts w:ascii="Times New Roman" w:hAnsi="Times New Roman" w:cs="Times New Roman"/>
                <w:sz w:val="24"/>
                <w:szCs w:val="24"/>
              </w:rPr>
              <w:t xml:space="preserve"> </w:t>
            </w:r>
            <w:r w:rsidRPr="00E51C9D">
              <w:rPr>
                <w:rFonts w:ascii="Times New Roman" w:hAnsi="Times New Roman" w:cs="Times New Roman"/>
                <w:b/>
                <w:bCs/>
                <w:sz w:val="24"/>
                <w:szCs w:val="24"/>
              </w:rPr>
              <w:t>социального и культурно- бытового назначения</w:t>
            </w:r>
          </w:p>
        </w:tc>
      </w:tr>
      <w:tr w:rsidR="002946DF" w:rsidRPr="00E51C9D" w:rsidTr="002946DF">
        <w:trPr>
          <w:trHeight w:val="20"/>
        </w:trPr>
        <w:tc>
          <w:tcPr>
            <w:tcW w:w="4741" w:type="dxa"/>
            <w:shd w:val="clear" w:color="auto" w:fill="auto"/>
            <w:vAlign w:val="center"/>
          </w:tcPr>
          <w:p w:rsidR="002946DF" w:rsidRPr="00E51C9D" w:rsidRDefault="002946DF" w:rsidP="002946DF">
            <w:pPr>
              <w:snapToGrid w:val="0"/>
              <w:ind w:firstLine="0"/>
              <w:rPr>
                <w:rFonts w:ascii="Times New Roman" w:hAnsi="Times New Roman" w:cs="Times New Roman"/>
                <w:sz w:val="24"/>
                <w:szCs w:val="24"/>
              </w:rPr>
            </w:pPr>
            <w:r w:rsidRPr="00E51C9D">
              <w:rPr>
                <w:rFonts w:ascii="Times New Roman" w:hAnsi="Times New Roman" w:cs="Times New Roman"/>
                <w:sz w:val="24"/>
                <w:szCs w:val="24"/>
              </w:rPr>
              <w:t xml:space="preserve">Административно-общественные учреждения, кредитно-финансовые и юридические учреждения </w:t>
            </w:r>
          </w:p>
        </w:tc>
        <w:tc>
          <w:tcPr>
            <w:tcW w:w="2613"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1 работающий</w:t>
            </w:r>
          </w:p>
        </w:tc>
        <w:tc>
          <w:tcPr>
            <w:tcW w:w="2400"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r>
      <w:tr w:rsidR="002946DF" w:rsidRPr="00E51C9D" w:rsidTr="002946DF">
        <w:trPr>
          <w:trHeight w:val="20"/>
        </w:trPr>
        <w:tc>
          <w:tcPr>
            <w:tcW w:w="4741" w:type="dxa"/>
            <w:shd w:val="clear" w:color="auto" w:fill="auto"/>
            <w:vAlign w:val="center"/>
          </w:tcPr>
          <w:p w:rsidR="002946DF" w:rsidRPr="00E51C9D" w:rsidRDefault="002946DF" w:rsidP="002946DF">
            <w:pPr>
              <w:snapToGrid w:val="0"/>
              <w:ind w:firstLine="0"/>
              <w:rPr>
                <w:rFonts w:ascii="Times New Roman" w:hAnsi="Times New Roman" w:cs="Times New Roman"/>
                <w:sz w:val="24"/>
                <w:szCs w:val="24"/>
              </w:rPr>
            </w:pPr>
            <w:r w:rsidRPr="00E51C9D">
              <w:rPr>
                <w:rFonts w:ascii="Times New Roman" w:hAnsi="Times New Roman" w:cs="Times New Roman"/>
                <w:sz w:val="24"/>
                <w:szCs w:val="24"/>
              </w:rPr>
              <w:t xml:space="preserve">Научные и проектные организации, высшие и средние специальные учебные заведения </w:t>
            </w:r>
          </w:p>
        </w:tc>
        <w:tc>
          <w:tcPr>
            <w:tcW w:w="2613"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1 работающий</w:t>
            </w:r>
          </w:p>
        </w:tc>
        <w:tc>
          <w:tcPr>
            <w:tcW w:w="2400"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r>
      <w:tr w:rsidR="002946DF" w:rsidRPr="00E51C9D" w:rsidTr="002946DF">
        <w:trPr>
          <w:trHeight w:val="20"/>
        </w:trPr>
        <w:tc>
          <w:tcPr>
            <w:tcW w:w="4741" w:type="dxa"/>
            <w:shd w:val="clear" w:color="auto" w:fill="auto"/>
            <w:vAlign w:val="center"/>
          </w:tcPr>
          <w:p w:rsidR="002946DF" w:rsidRPr="00E51C9D" w:rsidRDefault="002946DF" w:rsidP="002946DF">
            <w:pPr>
              <w:snapToGrid w:val="0"/>
              <w:ind w:firstLine="0"/>
              <w:rPr>
                <w:rFonts w:ascii="Times New Roman" w:hAnsi="Times New Roman" w:cs="Times New Roman"/>
                <w:sz w:val="24"/>
                <w:szCs w:val="24"/>
              </w:rPr>
            </w:pPr>
            <w:r w:rsidRPr="00E51C9D">
              <w:rPr>
                <w:rFonts w:ascii="Times New Roman" w:hAnsi="Times New Roman" w:cs="Times New Roman"/>
                <w:sz w:val="24"/>
                <w:szCs w:val="24"/>
              </w:rPr>
              <w:t xml:space="preserve">Промышленные предприятия </w:t>
            </w:r>
          </w:p>
        </w:tc>
        <w:tc>
          <w:tcPr>
            <w:tcW w:w="2613"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 xml:space="preserve">1 работающий в </w:t>
            </w:r>
            <w:r w:rsidRPr="00E51C9D">
              <w:rPr>
                <w:rFonts w:ascii="Times New Roman" w:hAnsi="Times New Roman" w:cs="Times New Roman"/>
                <w:sz w:val="24"/>
                <w:szCs w:val="24"/>
              </w:rPr>
              <w:br/>
              <w:t>двух смежных сменах</w:t>
            </w:r>
          </w:p>
        </w:tc>
        <w:tc>
          <w:tcPr>
            <w:tcW w:w="2400"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10</w:t>
            </w:r>
          </w:p>
        </w:tc>
      </w:tr>
      <w:tr w:rsidR="002946DF" w:rsidRPr="00E51C9D" w:rsidTr="002946DF">
        <w:trPr>
          <w:trHeight w:val="20"/>
        </w:trPr>
        <w:tc>
          <w:tcPr>
            <w:tcW w:w="4741" w:type="dxa"/>
            <w:shd w:val="clear" w:color="auto" w:fill="auto"/>
            <w:vAlign w:val="center"/>
          </w:tcPr>
          <w:p w:rsidR="002946DF" w:rsidRPr="00E51C9D" w:rsidRDefault="002946DF" w:rsidP="002946DF">
            <w:pPr>
              <w:snapToGrid w:val="0"/>
              <w:ind w:firstLine="0"/>
              <w:rPr>
                <w:rFonts w:ascii="Times New Roman" w:hAnsi="Times New Roman" w:cs="Times New Roman"/>
                <w:sz w:val="24"/>
                <w:szCs w:val="24"/>
              </w:rPr>
            </w:pPr>
            <w:r w:rsidRPr="00E51C9D">
              <w:rPr>
                <w:rFonts w:ascii="Times New Roman" w:hAnsi="Times New Roman" w:cs="Times New Roman"/>
                <w:sz w:val="24"/>
                <w:szCs w:val="24"/>
              </w:rPr>
              <w:t xml:space="preserve">Больницы </w:t>
            </w:r>
          </w:p>
        </w:tc>
        <w:tc>
          <w:tcPr>
            <w:tcW w:w="2613"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больничные койки</w:t>
            </w:r>
          </w:p>
        </w:tc>
        <w:tc>
          <w:tcPr>
            <w:tcW w:w="2400" w:type="dxa"/>
            <w:shd w:val="clear" w:color="auto" w:fill="auto"/>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20</w:t>
            </w:r>
          </w:p>
        </w:tc>
      </w:tr>
      <w:tr w:rsidR="002946DF" w:rsidRPr="00E51C9D" w:rsidTr="002946DF">
        <w:trPr>
          <w:trHeight w:val="20"/>
        </w:trPr>
        <w:tc>
          <w:tcPr>
            <w:tcW w:w="4741" w:type="dxa"/>
            <w:shd w:val="clear" w:color="auto" w:fill="auto"/>
            <w:vAlign w:val="center"/>
          </w:tcPr>
          <w:p w:rsidR="002946DF" w:rsidRPr="00E51C9D" w:rsidRDefault="002946DF" w:rsidP="002946DF">
            <w:pPr>
              <w:snapToGrid w:val="0"/>
              <w:ind w:firstLine="0"/>
              <w:rPr>
                <w:rFonts w:ascii="Times New Roman" w:hAnsi="Times New Roman" w:cs="Times New Roman"/>
                <w:sz w:val="24"/>
                <w:szCs w:val="24"/>
              </w:rPr>
            </w:pPr>
            <w:r w:rsidRPr="00E51C9D">
              <w:rPr>
                <w:rFonts w:ascii="Times New Roman" w:hAnsi="Times New Roman" w:cs="Times New Roman"/>
                <w:sz w:val="24"/>
                <w:szCs w:val="24"/>
              </w:rPr>
              <w:t xml:space="preserve">Поликлиники </w:t>
            </w:r>
          </w:p>
        </w:tc>
        <w:tc>
          <w:tcPr>
            <w:tcW w:w="2613"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1 посещение</w:t>
            </w:r>
          </w:p>
        </w:tc>
        <w:tc>
          <w:tcPr>
            <w:tcW w:w="2400"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35</w:t>
            </w:r>
          </w:p>
        </w:tc>
      </w:tr>
      <w:tr w:rsidR="002946DF" w:rsidRPr="00E51C9D" w:rsidTr="002946DF">
        <w:trPr>
          <w:trHeight w:val="20"/>
        </w:trPr>
        <w:tc>
          <w:tcPr>
            <w:tcW w:w="4741" w:type="dxa"/>
            <w:shd w:val="clear" w:color="auto" w:fill="auto"/>
            <w:vAlign w:val="center"/>
          </w:tcPr>
          <w:p w:rsidR="002946DF" w:rsidRPr="00E51C9D" w:rsidRDefault="002946DF" w:rsidP="002946DF">
            <w:pPr>
              <w:snapToGrid w:val="0"/>
              <w:ind w:firstLine="0"/>
              <w:rPr>
                <w:rFonts w:ascii="Times New Roman" w:hAnsi="Times New Roman" w:cs="Times New Roman"/>
                <w:sz w:val="24"/>
                <w:szCs w:val="24"/>
              </w:rPr>
            </w:pPr>
            <w:r w:rsidRPr="00E51C9D">
              <w:rPr>
                <w:rFonts w:ascii="Times New Roman" w:hAnsi="Times New Roman" w:cs="Times New Roman"/>
                <w:sz w:val="24"/>
                <w:szCs w:val="24"/>
              </w:rPr>
              <w:t xml:space="preserve">Спортивные здания и сооружения с трибунами вместимостью более 500 зрителей </w:t>
            </w:r>
          </w:p>
        </w:tc>
        <w:tc>
          <w:tcPr>
            <w:tcW w:w="2613"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зрительные места</w:t>
            </w:r>
          </w:p>
        </w:tc>
        <w:tc>
          <w:tcPr>
            <w:tcW w:w="2400"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30</w:t>
            </w:r>
          </w:p>
        </w:tc>
      </w:tr>
      <w:tr w:rsidR="002946DF" w:rsidRPr="00E51C9D" w:rsidTr="002946DF">
        <w:trPr>
          <w:trHeight w:val="20"/>
        </w:trPr>
        <w:tc>
          <w:tcPr>
            <w:tcW w:w="4741" w:type="dxa"/>
            <w:shd w:val="clear" w:color="auto" w:fill="auto"/>
            <w:vAlign w:val="center"/>
          </w:tcPr>
          <w:p w:rsidR="002946DF" w:rsidRPr="00E51C9D" w:rsidRDefault="002946DF" w:rsidP="002946DF">
            <w:pPr>
              <w:snapToGrid w:val="0"/>
              <w:ind w:firstLine="0"/>
              <w:rPr>
                <w:rFonts w:ascii="Times New Roman" w:hAnsi="Times New Roman" w:cs="Times New Roman"/>
                <w:sz w:val="24"/>
                <w:szCs w:val="24"/>
              </w:rPr>
            </w:pPr>
            <w:r w:rsidRPr="00E51C9D">
              <w:rPr>
                <w:rFonts w:ascii="Times New Roman" w:hAnsi="Times New Roman" w:cs="Times New Roman"/>
                <w:sz w:val="24"/>
                <w:szCs w:val="24"/>
              </w:rPr>
              <w:t>Театры, цирки, кинотеатры, концертные</w:t>
            </w:r>
            <w:r w:rsidRPr="00E51C9D">
              <w:rPr>
                <w:rFonts w:ascii="Times New Roman" w:hAnsi="Times New Roman" w:cs="Times New Roman"/>
                <w:sz w:val="24"/>
                <w:szCs w:val="24"/>
              </w:rPr>
              <w:br/>
              <w:t xml:space="preserve">залы, музеи, выставки </w:t>
            </w:r>
          </w:p>
        </w:tc>
        <w:tc>
          <w:tcPr>
            <w:tcW w:w="2613"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зрительные места</w:t>
            </w:r>
          </w:p>
        </w:tc>
        <w:tc>
          <w:tcPr>
            <w:tcW w:w="2400"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r>
      <w:tr w:rsidR="002946DF" w:rsidRPr="00E51C9D" w:rsidTr="002946DF">
        <w:trPr>
          <w:trHeight w:val="20"/>
        </w:trPr>
        <w:tc>
          <w:tcPr>
            <w:tcW w:w="4741" w:type="dxa"/>
            <w:shd w:val="clear" w:color="auto" w:fill="auto"/>
            <w:vAlign w:val="center"/>
          </w:tcPr>
          <w:p w:rsidR="002946DF" w:rsidRPr="00E51C9D" w:rsidRDefault="002946DF" w:rsidP="002946DF">
            <w:pPr>
              <w:snapToGrid w:val="0"/>
              <w:ind w:firstLine="0"/>
              <w:rPr>
                <w:rFonts w:ascii="Times New Roman" w:hAnsi="Times New Roman" w:cs="Times New Roman"/>
                <w:sz w:val="24"/>
                <w:szCs w:val="24"/>
              </w:rPr>
            </w:pPr>
            <w:r w:rsidRPr="00E51C9D">
              <w:rPr>
                <w:rFonts w:ascii="Times New Roman" w:hAnsi="Times New Roman" w:cs="Times New Roman"/>
                <w:sz w:val="24"/>
                <w:szCs w:val="24"/>
              </w:rPr>
              <w:t>Торговые центры, универмаги, магазины с площадью торговых залов:</w:t>
            </w:r>
          </w:p>
          <w:p w:rsidR="002946DF" w:rsidRPr="00E51C9D" w:rsidRDefault="002946DF" w:rsidP="002946DF">
            <w:pPr>
              <w:ind w:firstLine="0"/>
              <w:rPr>
                <w:rFonts w:ascii="Times New Roman" w:hAnsi="Times New Roman" w:cs="Times New Roman"/>
                <w:sz w:val="24"/>
                <w:szCs w:val="24"/>
              </w:rPr>
            </w:pPr>
            <w:r w:rsidRPr="00E51C9D">
              <w:rPr>
                <w:rFonts w:ascii="Times New Roman" w:hAnsi="Times New Roman" w:cs="Times New Roman"/>
                <w:sz w:val="24"/>
                <w:szCs w:val="24"/>
              </w:rPr>
              <w:t xml:space="preserve">до 1000 м2 </w:t>
            </w:r>
          </w:p>
          <w:p w:rsidR="002946DF" w:rsidRPr="00E51C9D" w:rsidRDefault="002946DF" w:rsidP="002946DF">
            <w:pPr>
              <w:ind w:firstLine="0"/>
              <w:rPr>
                <w:rFonts w:ascii="Times New Roman" w:hAnsi="Times New Roman" w:cs="Times New Roman"/>
                <w:sz w:val="24"/>
                <w:szCs w:val="24"/>
              </w:rPr>
            </w:pPr>
            <w:r w:rsidRPr="00E51C9D">
              <w:rPr>
                <w:rFonts w:ascii="Times New Roman" w:hAnsi="Times New Roman" w:cs="Times New Roman"/>
                <w:sz w:val="24"/>
                <w:szCs w:val="24"/>
              </w:rPr>
              <w:t>более 1000 м2</w:t>
            </w:r>
          </w:p>
        </w:tc>
        <w:tc>
          <w:tcPr>
            <w:tcW w:w="2613"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 xml:space="preserve">1 м2 торговой </w:t>
            </w:r>
            <w:r w:rsidRPr="00E51C9D">
              <w:rPr>
                <w:rFonts w:ascii="Times New Roman" w:hAnsi="Times New Roman" w:cs="Times New Roman"/>
                <w:sz w:val="24"/>
                <w:szCs w:val="24"/>
              </w:rPr>
              <w:br/>
              <w:t>площади</w:t>
            </w:r>
          </w:p>
        </w:tc>
        <w:tc>
          <w:tcPr>
            <w:tcW w:w="2400" w:type="dxa"/>
            <w:shd w:val="clear" w:color="auto" w:fill="auto"/>
            <w:vAlign w:val="bottom"/>
          </w:tcPr>
          <w:p w:rsidR="002946DF" w:rsidRPr="00E51C9D" w:rsidRDefault="002946DF" w:rsidP="002946DF">
            <w:pPr>
              <w:snapToGrid w:val="0"/>
              <w:ind w:firstLine="0"/>
              <w:jc w:val="center"/>
              <w:rPr>
                <w:rFonts w:ascii="Times New Roman" w:hAnsi="Times New Roman" w:cs="Times New Roman"/>
                <w:sz w:val="24"/>
                <w:szCs w:val="24"/>
              </w:rPr>
            </w:pPr>
          </w:p>
          <w:p w:rsidR="002946DF" w:rsidRPr="00E51C9D" w:rsidRDefault="002946DF" w:rsidP="002946DF">
            <w:pPr>
              <w:ind w:firstLine="0"/>
              <w:jc w:val="center"/>
              <w:rPr>
                <w:rFonts w:ascii="Times New Roman" w:hAnsi="Times New Roman" w:cs="Times New Roman"/>
                <w:sz w:val="24"/>
                <w:szCs w:val="24"/>
              </w:rPr>
            </w:pPr>
            <w:r w:rsidRPr="00E51C9D">
              <w:rPr>
                <w:rFonts w:ascii="Times New Roman" w:hAnsi="Times New Roman" w:cs="Times New Roman"/>
                <w:sz w:val="24"/>
                <w:szCs w:val="24"/>
              </w:rPr>
              <w:t>50</w:t>
            </w:r>
          </w:p>
          <w:p w:rsidR="002946DF" w:rsidRPr="00E51C9D" w:rsidRDefault="002946DF" w:rsidP="002946DF">
            <w:pPr>
              <w:ind w:firstLine="0"/>
              <w:jc w:val="center"/>
              <w:rPr>
                <w:rFonts w:ascii="Times New Roman" w:hAnsi="Times New Roman" w:cs="Times New Roman"/>
                <w:sz w:val="24"/>
                <w:szCs w:val="24"/>
              </w:rPr>
            </w:pPr>
            <w:r w:rsidRPr="00E51C9D">
              <w:rPr>
                <w:rFonts w:ascii="Times New Roman" w:hAnsi="Times New Roman" w:cs="Times New Roman"/>
                <w:sz w:val="24"/>
                <w:szCs w:val="24"/>
              </w:rPr>
              <w:t>25</w:t>
            </w:r>
          </w:p>
        </w:tc>
      </w:tr>
      <w:tr w:rsidR="002946DF" w:rsidRPr="00E51C9D" w:rsidTr="002946DF">
        <w:trPr>
          <w:trHeight w:val="20"/>
        </w:trPr>
        <w:tc>
          <w:tcPr>
            <w:tcW w:w="4741" w:type="dxa"/>
            <w:shd w:val="clear" w:color="auto" w:fill="auto"/>
            <w:vAlign w:val="center"/>
          </w:tcPr>
          <w:p w:rsidR="002946DF" w:rsidRPr="00E51C9D" w:rsidRDefault="002946DF" w:rsidP="002946DF">
            <w:pPr>
              <w:snapToGrid w:val="0"/>
              <w:ind w:firstLine="0"/>
              <w:rPr>
                <w:rFonts w:ascii="Times New Roman" w:hAnsi="Times New Roman" w:cs="Times New Roman"/>
                <w:sz w:val="24"/>
                <w:szCs w:val="24"/>
              </w:rPr>
            </w:pPr>
            <w:r w:rsidRPr="00E51C9D">
              <w:rPr>
                <w:rFonts w:ascii="Times New Roman" w:hAnsi="Times New Roman" w:cs="Times New Roman"/>
                <w:sz w:val="24"/>
                <w:szCs w:val="24"/>
              </w:rPr>
              <w:t xml:space="preserve">Рынки </w:t>
            </w:r>
          </w:p>
        </w:tc>
        <w:tc>
          <w:tcPr>
            <w:tcW w:w="2613"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торговые места</w:t>
            </w:r>
          </w:p>
        </w:tc>
        <w:tc>
          <w:tcPr>
            <w:tcW w:w="2400"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6</w:t>
            </w:r>
          </w:p>
        </w:tc>
      </w:tr>
      <w:tr w:rsidR="002946DF" w:rsidRPr="00E51C9D" w:rsidTr="002946DF">
        <w:trPr>
          <w:trHeight w:val="20"/>
        </w:trPr>
        <w:tc>
          <w:tcPr>
            <w:tcW w:w="4741" w:type="dxa"/>
            <w:shd w:val="clear" w:color="auto" w:fill="auto"/>
            <w:vAlign w:val="center"/>
          </w:tcPr>
          <w:p w:rsidR="002946DF" w:rsidRPr="00E51C9D" w:rsidRDefault="002946DF" w:rsidP="002946DF">
            <w:pPr>
              <w:snapToGrid w:val="0"/>
              <w:ind w:firstLine="0"/>
              <w:rPr>
                <w:rFonts w:ascii="Times New Roman" w:hAnsi="Times New Roman" w:cs="Times New Roman"/>
                <w:sz w:val="24"/>
                <w:szCs w:val="24"/>
              </w:rPr>
            </w:pPr>
            <w:r w:rsidRPr="00E51C9D">
              <w:rPr>
                <w:rFonts w:ascii="Times New Roman" w:hAnsi="Times New Roman" w:cs="Times New Roman"/>
                <w:sz w:val="24"/>
                <w:szCs w:val="24"/>
              </w:rPr>
              <w:t xml:space="preserve">Рестораны и кафе, клубы </w:t>
            </w:r>
          </w:p>
        </w:tc>
        <w:tc>
          <w:tcPr>
            <w:tcW w:w="2613"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посадочные места</w:t>
            </w:r>
          </w:p>
        </w:tc>
        <w:tc>
          <w:tcPr>
            <w:tcW w:w="2400"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12</w:t>
            </w:r>
          </w:p>
        </w:tc>
      </w:tr>
      <w:tr w:rsidR="002946DF" w:rsidRPr="00E51C9D" w:rsidTr="002946DF">
        <w:trPr>
          <w:trHeight w:val="20"/>
        </w:trPr>
        <w:tc>
          <w:tcPr>
            <w:tcW w:w="4741" w:type="dxa"/>
            <w:shd w:val="clear" w:color="auto" w:fill="auto"/>
            <w:vAlign w:val="center"/>
          </w:tcPr>
          <w:p w:rsidR="002946DF" w:rsidRPr="00E51C9D" w:rsidRDefault="002946DF" w:rsidP="002946DF">
            <w:pPr>
              <w:snapToGrid w:val="0"/>
              <w:ind w:firstLine="0"/>
              <w:rPr>
                <w:rFonts w:ascii="Times New Roman" w:hAnsi="Times New Roman" w:cs="Times New Roman"/>
                <w:sz w:val="24"/>
                <w:szCs w:val="24"/>
              </w:rPr>
            </w:pPr>
            <w:r w:rsidRPr="00E51C9D">
              <w:rPr>
                <w:rFonts w:ascii="Times New Roman" w:hAnsi="Times New Roman" w:cs="Times New Roman"/>
                <w:sz w:val="24"/>
                <w:szCs w:val="24"/>
              </w:rPr>
              <w:t xml:space="preserve">Гостиницы </w:t>
            </w:r>
          </w:p>
        </w:tc>
        <w:tc>
          <w:tcPr>
            <w:tcW w:w="2613"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спальные места</w:t>
            </w:r>
          </w:p>
        </w:tc>
        <w:tc>
          <w:tcPr>
            <w:tcW w:w="2400"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r>
      <w:tr w:rsidR="002946DF" w:rsidRPr="00E51C9D" w:rsidTr="002946DF">
        <w:trPr>
          <w:trHeight w:val="20"/>
        </w:trPr>
        <w:tc>
          <w:tcPr>
            <w:tcW w:w="4741" w:type="dxa"/>
            <w:shd w:val="clear" w:color="auto" w:fill="auto"/>
            <w:vAlign w:val="center"/>
          </w:tcPr>
          <w:p w:rsidR="002946DF" w:rsidRPr="00E51C9D" w:rsidRDefault="002946DF" w:rsidP="002946DF">
            <w:pPr>
              <w:snapToGrid w:val="0"/>
              <w:ind w:firstLine="0"/>
              <w:rPr>
                <w:rFonts w:ascii="Times New Roman" w:hAnsi="Times New Roman" w:cs="Times New Roman"/>
                <w:sz w:val="24"/>
                <w:szCs w:val="24"/>
              </w:rPr>
            </w:pPr>
            <w:r w:rsidRPr="00E51C9D">
              <w:rPr>
                <w:rFonts w:ascii="Times New Roman" w:hAnsi="Times New Roman" w:cs="Times New Roman"/>
                <w:sz w:val="24"/>
                <w:szCs w:val="24"/>
              </w:rPr>
              <w:t>Станции технического обслуживания, моечные пункты</w:t>
            </w:r>
          </w:p>
        </w:tc>
        <w:tc>
          <w:tcPr>
            <w:tcW w:w="2613"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посты</w:t>
            </w:r>
          </w:p>
        </w:tc>
        <w:tc>
          <w:tcPr>
            <w:tcW w:w="2400"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2</w:t>
            </w:r>
          </w:p>
        </w:tc>
      </w:tr>
      <w:tr w:rsidR="002946DF" w:rsidRPr="00E51C9D" w:rsidTr="002946DF">
        <w:trPr>
          <w:trHeight w:val="20"/>
        </w:trPr>
        <w:tc>
          <w:tcPr>
            <w:tcW w:w="4741" w:type="dxa"/>
            <w:shd w:val="clear" w:color="auto" w:fill="auto"/>
            <w:vAlign w:val="center"/>
          </w:tcPr>
          <w:p w:rsidR="002946DF" w:rsidRPr="00E51C9D" w:rsidRDefault="002946DF" w:rsidP="002946DF">
            <w:pPr>
              <w:snapToGrid w:val="0"/>
              <w:ind w:firstLine="0"/>
              <w:rPr>
                <w:rFonts w:ascii="Times New Roman" w:hAnsi="Times New Roman" w:cs="Times New Roman"/>
                <w:sz w:val="24"/>
                <w:szCs w:val="24"/>
              </w:rPr>
            </w:pPr>
            <w:r w:rsidRPr="00E51C9D">
              <w:rPr>
                <w:rFonts w:ascii="Times New Roman" w:hAnsi="Times New Roman" w:cs="Times New Roman"/>
                <w:sz w:val="24"/>
                <w:szCs w:val="24"/>
              </w:rPr>
              <w:t xml:space="preserve">Предприятия общественного питания, </w:t>
            </w:r>
            <w:r w:rsidRPr="00E51C9D">
              <w:rPr>
                <w:rFonts w:ascii="Times New Roman" w:hAnsi="Times New Roman" w:cs="Times New Roman"/>
                <w:sz w:val="24"/>
                <w:szCs w:val="24"/>
              </w:rPr>
              <w:br/>
              <w:t xml:space="preserve">торговли и коммунально-бытового </w:t>
            </w:r>
            <w:r w:rsidRPr="00E51C9D">
              <w:rPr>
                <w:rFonts w:ascii="Times New Roman" w:hAnsi="Times New Roman" w:cs="Times New Roman"/>
                <w:sz w:val="24"/>
                <w:szCs w:val="24"/>
              </w:rPr>
              <w:br/>
              <w:t xml:space="preserve">обслуживания в зонах отдыха </w:t>
            </w:r>
          </w:p>
        </w:tc>
        <w:tc>
          <w:tcPr>
            <w:tcW w:w="2613"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1 посетитель и</w:t>
            </w:r>
          </w:p>
          <w:p w:rsidR="002946DF" w:rsidRPr="00E51C9D" w:rsidRDefault="002946DF" w:rsidP="002946DF">
            <w:pPr>
              <w:ind w:firstLine="0"/>
              <w:jc w:val="center"/>
              <w:rPr>
                <w:rFonts w:ascii="Times New Roman" w:hAnsi="Times New Roman" w:cs="Times New Roman"/>
                <w:sz w:val="24"/>
                <w:szCs w:val="24"/>
              </w:rPr>
            </w:pPr>
            <w:r w:rsidRPr="00E51C9D">
              <w:rPr>
                <w:rFonts w:ascii="Times New Roman" w:hAnsi="Times New Roman" w:cs="Times New Roman"/>
                <w:sz w:val="24"/>
                <w:szCs w:val="24"/>
              </w:rPr>
              <w:t>1 работник обслуживающего персонала</w:t>
            </w:r>
          </w:p>
        </w:tc>
        <w:tc>
          <w:tcPr>
            <w:tcW w:w="2400"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10</w:t>
            </w:r>
          </w:p>
        </w:tc>
      </w:tr>
      <w:tr w:rsidR="002946DF" w:rsidRPr="00E51C9D" w:rsidTr="002946DF">
        <w:trPr>
          <w:trHeight w:val="20"/>
        </w:trPr>
        <w:tc>
          <w:tcPr>
            <w:tcW w:w="4741" w:type="dxa"/>
            <w:shd w:val="clear" w:color="auto" w:fill="auto"/>
            <w:vAlign w:val="center"/>
          </w:tcPr>
          <w:p w:rsidR="002946DF" w:rsidRPr="00E51C9D" w:rsidRDefault="002946DF" w:rsidP="002946DF">
            <w:pPr>
              <w:snapToGrid w:val="0"/>
              <w:ind w:firstLine="0"/>
              <w:rPr>
                <w:rFonts w:ascii="Times New Roman" w:hAnsi="Times New Roman" w:cs="Times New Roman"/>
                <w:sz w:val="24"/>
                <w:szCs w:val="24"/>
              </w:rPr>
            </w:pPr>
            <w:r w:rsidRPr="00E51C9D">
              <w:rPr>
                <w:rFonts w:ascii="Times New Roman" w:hAnsi="Times New Roman" w:cs="Times New Roman"/>
                <w:sz w:val="24"/>
                <w:szCs w:val="24"/>
              </w:rPr>
              <w:t xml:space="preserve">Вокзалы всех видов транспорта </w:t>
            </w:r>
          </w:p>
        </w:tc>
        <w:tc>
          <w:tcPr>
            <w:tcW w:w="2613"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 xml:space="preserve">1 пассажир </w:t>
            </w:r>
            <w:r w:rsidRPr="00E51C9D">
              <w:rPr>
                <w:rFonts w:ascii="Times New Roman" w:hAnsi="Times New Roman" w:cs="Times New Roman"/>
                <w:sz w:val="24"/>
                <w:szCs w:val="24"/>
              </w:rPr>
              <w:br/>
              <w:t>дальнего и местного сообщений, прибывающий в час "пик"</w:t>
            </w:r>
          </w:p>
        </w:tc>
        <w:tc>
          <w:tcPr>
            <w:tcW w:w="2400" w:type="dxa"/>
            <w:shd w:val="clear" w:color="auto" w:fill="auto"/>
            <w:vAlign w:val="center"/>
          </w:tcPr>
          <w:p w:rsidR="002946DF" w:rsidRPr="00E51C9D" w:rsidRDefault="002946DF" w:rsidP="002946DF">
            <w:pPr>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10</w:t>
            </w:r>
          </w:p>
        </w:tc>
      </w:tr>
      <w:tr w:rsidR="002946DF" w:rsidRPr="00E51C9D" w:rsidTr="002946DF">
        <w:trPr>
          <w:trHeight w:val="20"/>
        </w:trPr>
        <w:tc>
          <w:tcPr>
            <w:tcW w:w="9754" w:type="dxa"/>
            <w:gridSpan w:val="3"/>
            <w:shd w:val="clear" w:color="auto" w:fill="auto"/>
          </w:tcPr>
          <w:p w:rsidR="002946DF" w:rsidRPr="00E51C9D" w:rsidRDefault="002946DF" w:rsidP="002946DF">
            <w:pPr>
              <w:tabs>
                <w:tab w:val="left" w:pos="1005"/>
              </w:tabs>
              <w:snapToGrid w:val="0"/>
              <w:ind w:firstLine="0"/>
              <w:rPr>
                <w:rFonts w:ascii="Times New Roman" w:hAnsi="Times New Roman" w:cs="Times New Roman"/>
                <w:b/>
                <w:bCs/>
                <w:sz w:val="24"/>
                <w:szCs w:val="24"/>
              </w:rPr>
            </w:pPr>
            <w:r w:rsidRPr="00E51C9D">
              <w:rPr>
                <w:rFonts w:ascii="Times New Roman" w:hAnsi="Times New Roman" w:cs="Times New Roman"/>
                <w:b/>
                <w:bCs/>
                <w:sz w:val="24"/>
                <w:szCs w:val="24"/>
              </w:rPr>
              <w:t>Рекреационные территории и объекты отдыха</w:t>
            </w:r>
          </w:p>
        </w:tc>
      </w:tr>
      <w:tr w:rsidR="002946DF" w:rsidRPr="00E51C9D" w:rsidTr="002946DF">
        <w:trPr>
          <w:trHeight w:val="20"/>
        </w:trPr>
        <w:tc>
          <w:tcPr>
            <w:tcW w:w="4741" w:type="dxa"/>
            <w:shd w:val="clear" w:color="auto" w:fill="auto"/>
            <w:vAlign w:val="center"/>
          </w:tcPr>
          <w:p w:rsidR="002946DF" w:rsidRPr="00E51C9D" w:rsidRDefault="002946DF" w:rsidP="002946DF">
            <w:pPr>
              <w:tabs>
                <w:tab w:val="left" w:pos="1005"/>
              </w:tabs>
              <w:snapToGrid w:val="0"/>
              <w:ind w:firstLine="0"/>
              <w:rPr>
                <w:rFonts w:ascii="Times New Roman" w:hAnsi="Times New Roman" w:cs="Times New Roman"/>
                <w:sz w:val="24"/>
                <w:szCs w:val="24"/>
              </w:rPr>
            </w:pPr>
            <w:r w:rsidRPr="00E51C9D">
              <w:rPr>
                <w:rFonts w:ascii="Times New Roman" w:hAnsi="Times New Roman" w:cs="Times New Roman"/>
                <w:sz w:val="24"/>
                <w:szCs w:val="24"/>
              </w:rPr>
              <w:t xml:space="preserve">Пляжи и парки в зонах отдыха </w:t>
            </w:r>
          </w:p>
        </w:tc>
        <w:tc>
          <w:tcPr>
            <w:tcW w:w="2613" w:type="dxa"/>
            <w:shd w:val="clear" w:color="auto" w:fill="auto"/>
            <w:vAlign w:val="center"/>
          </w:tcPr>
          <w:p w:rsidR="002946DF" w:rsidRPr="00E51C9D" w:rsidRDefault="002946DF" w:rsidP="002946DF">
            <w:pPr>
              <w:tabs>
                <w:tab w:val="left" w:pos="1005"/>
              </w:tabs>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1 посетитель</w:t>
            </w:r>
          </w:p>
        </w:tc>
        <w:tc>
          <w:tcPr>
            <w:tcW w:w="2400" w:type="dxa"/>
            <w:shd w:val="clear" w:color="auto" w:fill="auto"/>
            <w:vAlign w:val="center"/>
          </w:tcPr>
          <w:p w:rsidR="002946DF" w:rsidRPr="00E51C9D" w:rsidRDefault="002946DF" w:rsidP="002946DF">
            <w:pPr>
              <w:tabs>
                <w:tab w:val="left" w:pos="1005"/>
              </w:tabs>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5</w:t>
            </w:r>
          </w:p>
        </w:tc>
      </w:tr>
      <w:tr w:rsidR="002946DF" w:rsidRPr="00E51C9D" w:rsidTr="002946DF">
        <w:trPr>
          <w:trHeight w:val="20"/>
        </w:trPr>
        <w:tc>
          <w:tcPr>
            <w:tcW w:w="4741" w:type="dxa"/>
            <w:shd w:val="clear" w:color="auto" w:fill="auto"/>
            <w:vAlign w:val="center"/>
          </w:tcPr>
          <w:p w:rsidR="002946DF" w:rsidRPr="00E51C9D" w:rsidRDefault="002946DF" w:rsidP="002946DF">
            <w:pPr>
              <w:tabs>
                <w:tab w:val="left" w:pos="1005"/>
              </w:tabs>
              <w:snapToGrid w:val="0"/>
              <w:ind w:firstLine="0"/>
              <w:rPr>
                <w:rFonts w:ascii="Times New Roman" w:hAnsi="Times New Roman" w:cs="Times New Roman"/>
                <w:sz w:val="24"/>
                <w:szCs w:val="24"/>
              </w:rPr>
            </w:pPr>
            <w:r w:rsidRPr="00E51C9D">
              <w:rPr>
                <w:rFonts w:ascii="Times New Roman" w:hAnsi="Times New Roman" w:cs="Times New Roman"/>
                <w:sz w:val="24"/>
                <w:szCs w:val="24"/>
              </w:rPr>
              <w:t xml:space="preserve">Парки культуры и отдыха </w:t>
            </w:r>
          </w:p>
        </w:tc>
        <w:tc>
          <w:tcPr>
            <w:tcW w:w="2613" w:type="dxa"/>
            <w:shd w:val="clear" w:color="auto" w:fill="auto"/>
            <w:vAlign w:val="center"/>
          </w:tcPr>
          <w:p w:rsidR="002946DF" w:rsidRPr="00E51C9D" w:rsidRDefault="002946DF" w:rsidP="002946DF">
            <w:pPr>
              <w:tabs>
                <w:tab w:val="left" w:pos="1005"/>
              </w:tabs>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1 посетитель</w:t>
            </w:r>
          </w:p>
        </w:tc>
        <w:tc>
          <w:tcPr>
            <w:tcW w:w="2400" w:type="dxa"/>
            <w:shd w:val="clear" w:color="auto" w:fill="auto"/>
            <w:vAlign w:val="center"/>
          </w:tcPr>
          <w:p w:rsidR="002946DF" w:rsidRPr="00E51C9D" w:rsidRDefault="002946DF" w:rsidP="002946DF">
            <w:pPr>
              <w:tabs>
                <w:tab w:val="left" w:pos="1005"/>
              </w:tabs>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15</w:t>
            </w:r>
          </w:p>
        </w:tc>
      </w:tr>
      <w:tr w:rsidR="002946DF" w:rsidRPr="00E51C9D" w:rsidTr="002946DF">
        <w:trPr>
          <w:trHeight w:val="20"/>
        </w:trPr>
        <w:tc>
          <w:tcPr>
            <w:tcW w:w="4741" w:type="dxa"/>
            <w:shd w:val="clear" w:color="auto" w:fill="auto"/>
            <w:vAlign w:val="center"/>
          </w:tcPr>
          <w:p w:rsidR="002946DF" w:rsidRPr="00E51C9D" w:rsidRDefault="002946DF" w:rsidP="002946DF">
            <w:pPr>
              <w:tabs>
                <w:tab w:val="left" w:pos="1005"/>
              </w:tabs>
              <w:snapToGrid w:val="0"/>
              <w:ind w:firstLine="0"/>
              <w:rPr>
                <w:rFonts w:ascii="Times New Roman" w:hAnsi="Times New Roman" w:cs="Times New Roman"/>
                <w:sz w:val="24"/>
                <w:szCs w:val="24"/>
              </w:rPr>
            </w:pPr>
            <w:r w:rsidRPr="00E51C9D">
              <w:rPr>
                <w:rFonts w:ascii="Times New Roman" w:hAnsi="Times New Roman" w:cs="Times New Roman"/>
                <w:sz w:val="24"/>
                <w:szCs w:val="24"/>
              </w:rPr>
              <w:t xml:space="preserve">Лесопарки </w:t>
            </w:r>
          </w:p>
        </w:tc>
        <w:tc>
          <w:tcPr>
            <w:tcW w:w="2613" w:type="dxa"/>
            <w:shd w:val="clear" w:color="auto" w:fill="auto"/>
            <w:vAlign w:val="center"/>
          </w:tcPr>
          <w:p w:rsidR="002946DF" w:rsidRPr="00E51C9D" w:rsidRDefault="002946DF" w:rsidP="002946DF">
            <w:pPr>
              <w:tabs>
                <w:tab w:val="left" w:pos="1005"/>
              </w:tabs>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1 посетитель</w:t>
            </w:r>
          </w:p>
        </w:tc>
        <w:tc>
          <w:tcPr>
            <w:tcW w:w="2400" w:type="dxa"/>
            <w:shd w:val="clear" w:color="auto" w:fill="auto"/>
            <w:vAlign w:val="center"/>
          </w:tcPr>
          <w:p w:rsidR="002946DF" w:rsidRPr="00E51C9D" w:rsidRDefault="002946DF" w:rsidP="002946DF">
            <w:pPr>
              <w:tabs>
                <w:tab w:val="left" w:pos="1005"/>
              </w:tabs>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10</w:t>
            </w:r>
          </w:p>
        </w:tc>
      </w:tr>
      <w:tr w:rsidR="002946DF" w:rsidRPr="00E51C9D" w:rsidTr="002946DF">
        <w:trPr>
          <w:trHeight w:val="20"/>
        </w:trPr>
        <w:tc>
          <w:tcPr>
            <w:tcW w:w="4741" w:type="dxa"/>
            <w:shd w:val="clear" w:color="auto" w:fill="auto"/>
            <w:vAlign w:val="center"/>
          </w:tcPr>
          <w:p w:rsidR="002946DF" w:rsidRPr="00E51C9D" w:rsidRDefault="002946DF" w:rsidP="002946DF">
            <w:pPr>
              <w:tabs>
                <w:tab w:val="left" w:pos="1005"/>
              </w:tabs>
              <w:snapToGrid w:val="0"/>
              <w:ind w:firstLine="0"/>
              <w:rPr>
                <w:rFonts w:ascii="Times New Roman" w:hAnsi="Times New Roman" w:cs="Times New Roman"/>
                <w:sz w:val="24"/>
                <w:szCs w:val="24"/>
              </w:rPr>
            </w:pPr>
            <w:r w:rsidRPr="00E51C9D">
              <w:rPr>
                <w:rFonts w:ascii="Times New Roman" w:hAnsi="Times New Roman" w:cs="Times New Roman"/>
                <w:sz w:val="24"/>
                <w:szCs w:val="24"/>
              </w:rPr>
              <w:lastRenderedPageBreak/>
              <w:t xml:space="preserve">Базы кратковременного отдыха </w:t>
            </w:r>
          </w:p>
        </w:tc>
        <w:tc>
          <w:tcPr>
            <w:tcW w:w="2613" w:type="dxa"/>
            <w:shd w:val="clear" w:color="auto" w:fill="auto"/>
            <w:vAlign w:val="center"/>
          </w:tcPr>
          <w:p w:rsidR="002946DF" w:rsidRPr="00E51C9D" w:rsidRDefault="002946DF" w:rsidP="002946DF">
            <w:pPr>
              <w:tabs>
                <w:tab w:val="left" w:pos="1005"/>
              </w:tabs>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1 посетитель</w:t>
            </w:r>
          </w:p>
        </w:tc>
        <w:tc>
          <w:tcPr>
            <w:tcW w:w="2400" w:type="dxa"/>
            <w:shd w:val="clear" w:color="auto" w:fill="auto"/>
            <w:vAlign w:val="center"/>
          </w:tcPr>
          <w:p w:rsidR="002946DF" w:rsidRPr="00E51C9D" w:rsidRDefault="002946DF" w:rsidP="002946DF">
            <w:pPr>
              <w:tabs>
                <w:tab w:val="left" w:pos="1005"/>
              </w:tabs>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7</w:t>
            </w:r>
          </w:p>
        </w:tc>
      </w:tr>
      <w:tr w:rsidR="002946DF" w:rsidRPr="00E51C9D" w:rsidTr="002946DF">
        <w:trPr>
          <w:trHeight w:val="20"/>
        </w:trPr>
        <w:tc>
          <w:tcPr>
            <w:tcW w:w="4741" w:type="dxa"/>
            <w:shd w:val="clear" w:color="auto" w:fill="auto"/>
            <w:vAlign w:val="center"/>
          </w:tcPr>
          <w:p w:rsidR="002946DF" w:rsidRPr="00E51C9D" w:rsidRDefault="002946DF" w:rsidP="002946DF">
            <w:pPr>
              <w:tabs>
                <w:tab w:val="left" w:pos="1005"/>
              </w:tabs>
              <w:snapToGrid w:val="0"/>
              <w:ind w:firstLine="0"/>
              <w:rPr>
                <w:rFonts w:ascii="Times New Roman" w:hAnsi="Times New Roman" w:cs="Times New Roman"/>
                <w:sz w:val="24"/>
                <w:szCs w:val="24"/>
              </w:rPr>
            </w:pPr>
            <w:r w:rsidRPr="00E51C9D">
              <w:rPr>
                <w:rFonts w:ascii="Times New Roman" w:hAnsi="Times New Roman" w:cs="Times New Roman"/>
                <w:sz w:val="24"/>
                <w:szCs w:val="24"/>
              </w:rPr>
              <w:t xml:space="preserve">Дома отдыха и санатории, санатории, профилактории, базы отдыха предприятий и туристские базы </w:t>
            </w:r>
          </w:p>
        </w:tc>
        <w:tc>
          <w:tcPr>
            <w:tcW w:w="2613" w:type="dxa"/>
            <w:shd w:val="clear" w:color="auto" w:fill="auto"/>
            <w:vAlign w:val="center"/>
          </w:tcPr>
          <w:p w:rsidR="002946DF" w:rsidRPr="00E51C9D" w:rsidRDefault="002946DF" w:rsidP="002946DF">
            <w:pPr>
              <w:tabs>
                <w:tab w:val="left" w:pos="1005"/>
              </w:tabs>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 xml:space="preserve">1 отдыхающий и </w:t>
            </w:r>
            <w:r w:rsidRPr="00E51C9D">
              <w:rPr>
                <w:rFonts w:ascii="Times New Roman" w:hAnsi="Times New Roman" w:cs="Times New Roman"/>
                <w:sz w:val="24"/>
                <w:szCs w:val="24"/>
              </w:rPr>
              <w:br/>
              <w:t>1 работник обслуживающего персонала</w:t>
            </w:r>
          </w:p>
        </w:tc>
        <w:tc>
          <w:tcPr>
            <w:tcW w:w="2400" w:type="dxa"/>
            <w:shd w:val="clear" w:color="auto" w:fill="auto"/>
            <w:vAlign w:val="center"/>
          </w:tcPr>
          <w:p w:rsidR="002946DF" w:rsidRPr="00E51C9D" w:rsidRDefault="002946DF" w:rsidP="002946DF">
            <w:pPr>
              <w:tabs>
                <w:tab w:val="left" w:pos="1005"/>
              </w:tabs>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20</w:t>
            </w:r>
          </w:p>
        </w:tc>
      </w:tr>
      <w:tr w:rsidR="002946DF" w:rsidRPr="00E51C9D" w:rsidTr="002946DF">
        <w:trPr>
          <w:trHeight w:val="20"/>
        </w:trPr>
        <w:tc>
          <w:tcPr>
            <w:tcW w:w="4741" w:type="dxa"/>
            <w:shd w:val="clear" w:color="auto" w:fill="auto"/>
            <w:vAlign w:val="center"/>
          </w:tcPr>
          <w:p w:rsidR="002946DF" w:rsidRPr="00E51C9D" w:rsidRDefault="002946DF" w:rsidP="002946DF">
            <w:pPr>
              <w:tabs>
                <w:tab w:val="left" w:pos="1005"/>
              </w:tabs>
              <w:snapToGrid w:val="0"/>
              <w:ind w:firstLine="0"/>
              <w:rPr>
                <w:rFonts w:ascii="Times New Roman" w:hAnsi="Times New Roman" w:cs="Times New Roman"/>
                <w:sz w:val="24"/>
                <w:szCs w:val="24"/>
              </w:rPr>
            </w:pPr>
            <w:r w:rsidRPr="00E51C9D">
              <w:rPr>
                <w:rFonts w:ascii="Times New Roman" w:hAnsi="Times New Roman" w:cs="Times New Roman"/>
                <w:sz w:val="24"/>
                <w:szCs w:val="24"/>
              </w:rPr>
              <w:t xml:space="preserve">Гостиницы (туристские и курортные) </w:t>
            </w:r>
          </w:p>
        </w:tc>
        <w:tc>
          <w:tcPr>
            <w:tcW w:w="2613" w:type="dxa"/>
            <w:shd w:val="clear" w:color="auto" w:fill="auto"/>
            <w:vAlign w:val="center"/>
          </w:tcPr>
          <w:p w:rsidR="002946DF" w:rsidRPr="00E51C9D" w:rsidRDefault="002946DF" w:rsidP="002946DF">
            <w:pPr>
              <w:tabs>
                <w:tab w:val="left" w:pos="1005"/>
              </w:tabs>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спальные места</w:t>
            </w:r>
          </w:p>
        </w:tc>
        <w:tc>
          <w:tcPr>
            <w:tcW w:w="2400" w:type="dxa"/>
            <w:shd w:val="clear" w:color="auto" w:fill="auto"/>
            <w:vAlign w:val="center"/>
          </w:tcPr>
          <w:p w:rsidR="002946DF" w:rsidRPr="00E51C9D" w:rsidRDefault="002946DF" w:rsidP="002946DF">
            <w:pPr>
              <w:tabs>
                <w:tab w:val="left" w:pos="1005"/>
              </w:tabs>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r>
      <w:tr w:rsidR="002946DF" w:rsidRPr="00E51C9D" w:rsidTr="002946DF">
        <w:trPr>
          <w:trHeight w:val="20"/>
        </w:trPr>
        <w:tc>
          <w:tcPr>
            <w:tcW w:w="4741" w:type="dxa"/>
            <w:shd w:val="clear" w:color="auto" w:fill="auto"/>
            <w:vAlign w:val="center"/>
          </w:tcPr>
          <w:p w:rsidR="002946DF" w:rsidRPr="00E51C9D" w:rsidRDefault="002946DF" w:rsidP="002946DF">
            <w:pPr>
              <w:tabs>
                <w:tab w:val="left" w:pos="1005"/>
              </w:tabs>
              <w:snapToGrid w:val="0"/>
              <w:ind w:firstLine="0"/>
              <w:rPr>
                <w:rFonts w:ascii="Times New Roman" w:hAnsi="Times New Roman" w:cs="Times New Roman"/>
                <w:sz w:val="24"/>
                <w:szCs w:val="24"/>
              </w:rPr>
            </w:pPr>
            <w:r w:rsidRPr="00E51C9D">
              <w:rPr>
                <w:rFonts w:ascii="Times New Roman" w:hAnsi="Times New Roman" w:cs="Times New Roman"/>
                <w:sz w:val="24"/>
                <w:szCs w:val="24"/>
              </w:rPr>
              <w:t xml:space="preserve">Мотели и кемпинги </w:t>
            </w:r>
          </w:p>
        </w:tc>
        <w:tc>
          <w:tcPr>
            <w:tcW w:w="2613" w:type="dxa"/>
            <w:shd w:val="clear" w:color="auto" w:fill="auto"/>
            <w:vAlign w:val="center"/>
          </w:tcPr>
          <w:p w:rsidR="002946DF" w:rsidRPr="00E51C9D" w:rsidRDefault="002946DF" w:rsidP="002946DF">
            <w:pPr>
              <w:tabs>
                <w:tab w:val="left" w:pos="1005"/>
              </w:tabs>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спальные места</w:t>
            </w:r>
          </w:p>
        </w:tc>
        <w:tc>
          <w:tcPr>
            <w:tcW w:w="2400" w:type="dxa"/>
            <w:shd w:val="clear" w:color="auto" w:fill="auto"/>
            <w:vAlign w:val="center"/>
          </w:tcPr>
          <w:p w:rsidR="002946DF" w:rsidRPr="00E51C9D" w:rsidRDefault="002946DF" w:rsidP="002946DF">
            <w:pPr>
              <w:tabs>
                <w:tab w:val="left" w:pos="1005"/>
              </w:tabs>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4</w:t>
            </w:r>
          </w:p>
        </w:tc>
      </w:tr>
      <w:tr w:rsidR="002946DF" w:rsidRPr="00E51C9D" w:rsidTr="002946DF">
        <w:trPr>
          <w:trHeight w:val="20"/>
        </w:trPr>
        <w:tc>
          <w:tcPr>
            <w:tcW w:w="4741" w:type="dxa"/>
            <w:shd w:val="clear" w:color="auto" w:fill="auto"/>
            <w:vAlign w:val="center"/>
          </w:tcPr>
          <w:p w:rsidR="002946DF" w:rsidRPr="00E51C9D" w:rsidRDefault="002946DF" w:rsidP="002946DF">
            <w:pPr>
              <w:tabs>
                <w:tab w:val="left" w:pos="1005"/>
              </w:tabs>
              <w:snapToGrid w:val="0"/>
              <w:ind w:firstLine="0"/>
              <w:rPr>
                <w:rFonts w:ascii="Times New Roman" w:hAnsi="Times New Roman" w:cs="Times New Roman"/>
                <w:sz w:val="24"/>
                <w:szCs w:val="24"/>
              </w:rPr>
            </w:pPr>
            <w:r w:rsidRPr="00E51C9D">
              <w:rPr>
                <w:rFonts w:ascii="Times New Roman" w:hAnsi="Times New Roman" w:cs="Times New Roman"/>
                <w:sz w:val="24"/>
                <w:szCs w:val="24"/>
              </w:rPr>
              <w:t xml:space="preserve">Садоводческие товарищества </w:t>
            </w:r>
          </w:p>
        </w:tc>
        <w:tc>
          <w:tcPr>
            <w:tcW w:w="2613" w:type="dxa"/>
            <w:shd w:val="clear" w:color="auto" w:fill="auto"/>
            <w:vAlign w:val="center"/>
          </w:tcPr>
          <w:p w:rsidR="002946DF" w:rsidRPr="00E51C9D" w:rsidRDefault="002946DF" w:rsidP="002946DF">
            <w:pPr>
              <w:tabs>
                <w:tab w:val="left" w:pos="1005"/>
              </w:tabs>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1 участок</w:t>
            </w:r>
          </w:p>
        </w:tc>
        <w:tc>
          <w:tcPr>
            <w:tcW w:w="2400" w:type="dxa"/>
            <w:shd w:val="clear" w:color="auto" w:fill="auto"/>
            <w:vAlign w:val="center"/>
          </w:tcPr>
          <w:p w:rsidR="002946DF" w:rsidRPr="00E51C9D" w:rsidRDefault="002946DF" w:rsidP="002946DF">
            <w:pPr>
              <w:tabs>
                <w:tab w:val="left" w:pos="1005"/>
              </w:tabs>
              <w:snapToGrid w:val="0"/>
              <w:ind w:firstLine="0"/>
              <w:jc w:val="center"/>
              <w:rPr>
                <w:rFonts w:ascii="Times New Roman" w:hAnsi="Times New Roman" w:cs="Times New Roman"/>
                <w:sz w:val="24"/>
                <w:szCs w:val="24"/>
              </w:rPr>
            </w:pPr>
            <w:r w:rsidRPr="00E51C9D">
              <w:rPr>
                <w:rFonts w:ascii="Times New Roman" w:hAnsi="Times New Roman" w:cs="Times New Roman"/>
                <w:sz w:val="24"/>
                <w:szCs w:val="24"/>
              </w:rPr>
              <w:t>1</w:t>
            </w:r>
          </w:p>
        </w:tc>
      </w:tr>
    </w:tbl>
    <w:p w:rsidR="002946DF" w:rsidRPr="00E51C9D" w:rsidRDefault="002946DF" w:rsidP="002946DF">
      <w:pPr>
        <w:pStyle w:val="Standard"/>
        <w:jc w:val="center"/>
        <w:rPr>
          <w:rFonts w:ascii="Times New Roman" w:eastAsia="Times New Roman" w:hAnsi="Times New Roman" w:cs="Times New Roman"/>
          <w:color w:val="auto"/>
          <w:kern w:val="0"/>
          <w:lang w:val="ru-RU" w:eastAsia="ar-SA" w:bidi="ar-SA"/>
        </w:rPr>
      </w:pPr>
      <w:r w:rsidRPr="00E51C9D">
        <w:rPr>
          <w:rFonts w:ascii="Times New Roman" w:eastAsia="Times New Roman" w:hAnsi="Times New Roman" w:cs="Times New Roman"/>
          <w:color w:val="auto"/>
          <w:kern w:val="0"/>
          <w:lang w:val="ru-RU" w:eastAsia="ar-SA" w:bidi="ar-SA"/>
        </w:rPr>
        <w:t>Расстояния от наземных и наземно-подземных гаражей и</w:t>
      </w:r>
    </w:p>
    <w:p w:rsidR="002946DF" w:rsidRPr="00E51C9D" w:rsidRDefault="002946DF" w:rsidP="002946DF">
      <w:pPr>
        <w:pStyle w:val="Standard"/>
        <w:jc w:val="center"/>
        <w:rPr>
          <w:rFonts w:ascii="Times New Roman" w:eastAsia="Times New Roman" w:hAnsi="Times New Roman" w:cs="Times New Roman"/>
          <w:color w:val="auto"/>
          <w:kern w:val="0"/>
          <w:lang w:val="ru-RU" w:eastAsia="ar-SA" w:bidi="ar-SA"/>
        </w:rPr>
      </w:pPr>
      <w:r w:rsidRPr="00E51C9D">
        <w:rPr>
          <w:rFonts w:ascii="Times New Roman" w:eastAsia="Times New Roman" w:hAnsi="Times New Roman" w:cs="Times New Roman"/>
          <w:color w:val="auto"/>
          <w:kern w:val="0"/>
          <w:lang w:val="ru-RU" w:eastAsia="ar-SA" w:bidi="ar-SA"/>
        </w:rPr>
        <w:t>открытых автостоянок, предназначенных для постоянного и временного хранения легковых автомобилей (по СП 42.13330.2011)</w:t>
      </w:r>
    </w:p>
    <w:tbl>
      <w:tblPr>
        <w:tblW w:w="9508" w:type="dxa"/>
        <w:tblLayout w:type="fixed"/>
        <w:tblCellMar>
          <w:left w:w="10" w:type="dxa"/>
          <w:right w:w="10" w:type="dxa"/>
        </w:tblCellMar>
        <w:tblLook w:val="0000"/>
      </w:tblPr>
      <w:tblGrid>
        <w:gridCol w:w="4121"/>
        <w:gridCol w:w="992"/>
        <w:gridCol w:w="851"/>
        <w:gridCol w:w="1134"/>
        <w:gridCol w:w="1134"/>
        <w:gridCol w:w="1276"/>
      </w:tblGrid>
      <w:tr w:rsidR="002946DF" w:rsidRPr="00E51C9D" w:rsidTr="002946DF">
        <w:tc>
          <w:tcPr>
            <w:tcW w:w="4121" w:type="dxa"/>
            <w:vMerge w:val="restart"/>
            <w:tcBorders>
              <w:top w:val="single" w:sz="2" w:space="0" w:color="00000A"/>
              <w:left w:val="single" w:sz="2" w:space="0" w:color="00000A"/>
              <w:bottom w:val="single" w:sz="2"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Объекты, до которых</w:t>
            </w:r>
          </w:p>
          <w:p w:rsidR="002946DF" w:rsidRPr="00E51C9D" w:rsidRDefault="002946DF" w:rsidP="002946DF">
            <w:pPr>
              <w:pStyle w:val="Standard"/>
              <w:ind w:left="141" w:right="-2"/>
              <w:jc w:val="center"/>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определяется расстояние</w:t>
            </w:r>
          </w:p>
        </w:tc>
        <w:tc>
          <w:tcPr>
            <w:tcW w:w="5387" w:type="dxa"/>
            <w:gridSpan w:val="5"/>
            <w:tcBorders>
              <w:top w:val="single" w:sz="2" w:space="0" w:color="00000A"/>
              <w:left w:val="single" w:sz="2" w:space="0" w:color="00000A"/>
              <w:bottom w:val="single" w:sz="2" w:space="0" w:color="00000A"/>
              <w:right w:val="single" w:sz="2" w:space="0" w:color="000000"/>
            </w:tcBorders>
            <w:shd w:val="clear" w:color="auto" w:fill="FFFFFF"/>
            <w:tcMar>
              <w:top w:w="0" w:type="dxa"/>
              <w:left w:w="10" w:type="dxa"/>
              <w:bottom w:w="0" w:type="dxa"/>
              <w:right w:w="10" w:type="dxa"/>
            </w:tcMar>
          </w:tcPr>
          <w:p w:rsidR="002946DF" w:rsidRPr="00E51C9D" w:rsidRDefault="002946DF" w:rsidP="002946DF">
            <w:pPr>
              <w:pStyle w:val="Standard"/>
              <w:spacing w:line="276" w:lineRule="auto"/>
              <w:ind w:left="141"/>
              <w:jc w:val="center"/>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Расстояние в м., не менее</w:t>
            </w:r>
          </w:p>
        </w:tc>
      </w:tr>
      <w:tr w:rsidR="002946DF" w:rsidRPr="00E51C9D" w:rsidTr="002946DF">
        <w:tc>
          <w:tcPr>
            <w:tcW w:w="4121" w:type="dxa"/>
            <w:vMerge/>
            <w:tcBorders>
              <w:top w:val="single" w:sz="2" w:space="0" w:color="00000A"/>
              <w:left w:val="single" w:sz="2" w:space="0" w:color="00000A"/>
              <w:bottom w:val="single" w:sz="2"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ind w:left="141" w:firstLine="0"/>
              <w:rPr>
                <w:rFonts w:ascii="Times New Roman" w:hAnsi="Times New Roman" w:cs="Times New Roman"/>
                <w:sz w:val="24"/>
                <w:szCs w:val="24"/>
              </w:rPr>
            </w:pPr>
          </w:p>
        </w:tc>
        <w:tc>
          <w:tcPr>
            <w:tcW w:w="5387" w:type="dxa"/>
            <w:gridSpan w:val="5"/>
            <w:tcBorders>
              <w:top w:val="single" w:sz="2" w:space="0" w:color="00000A"/>
              <w:left w:val="single" w:sz="2" w:space="0" w:color="00000A"/>
              <w:bottom w:val="single" w:sz="2" w:space="0" w:color="00000A"/>
              <w:right w:val="single" w:sz="2" w:space="0" w:color="000000"/>
            </w:tcBorders>
            <w:shd w:val="clear" w:color="auto" w:fill="FFFFFF"/>
            <w:tcMar>
              <w:top w:w="0" w:type="dxa"/>
              <w:left w:w="10" w:type="dxa"/>
              <w:bottom w:w="0" w:type="dxa"/>
              <w:right w:w="10" w:type="dxa"/>
            </w:tcMar>
          </w:tcPr>
          <w:p w:rsidR="002946DF" w:rsidRPr="00E51C9D" w:rsidRDefault="002946DF" w:rsidP="002946DF">
            <w:pPr>
              <w:pStyle w:val="Standard"/>
              <w:spacing w:line="276" w:lineRule="auto"/>
              <w:ind w:left="141"/>
              <w:jc w:val="center"/>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от гаражей и открытых автостоянок при числе легковых автомобилей</w:t>
            </w:r>
          </w:p>
        </w:tc>
      </w:tr>
      <w:tr w:rsidR="002946DF" w:rsidRPr="00E51C9D" w:rsidTr="002946DF">
        <w:tc>
          <w:tcPr>
            <w:tcW w:w="4121" w:type="dxa"/>
            <w:vMerge/>
            <w:tcBorders>
              <w:top w:val="single" w:sz="2" w:space="0" w:color="00000A"/>
              <w:left w:val="single" w:sz="2" w:space="0" w:color="00000A"/>
              <w:bottom w:val="single" w:sz="2"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ind w:left="141" w:firstLine="0"/>
              <w:rPr>
                <w:rFonts w:ascii="Times New Roman" w:hAnsi="Times New Roman" w:cs="Times New Roman"/>
                <w:sz w:val="24"/>
                <w:szCs w:val="24"/>
              </w:rPr>
            </w:pPr>
          </w:p>
        </w:tc>
        <w:tc>
          <w:tcPr>
            <w:tcW w:w="992" w:type="dxa"/>
            <w:tcBorders>
              <w:top w:val="single" w:sz="2" w:space="0" w:color="00000A"/>
              <w:left w:val="single" w:sz="2" w:space="0" w:color="00000A"/>
              <w:bottom w:val="single" w:sz="2"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hAnsi="Times New Roman" w:cs="Times New Roman"/>
                <w:color w:val="auto"/>
              </w:rPr>
            </w:pPr>
            <w:r w:rsidRPr="00E51C9D">
              <w:rPr>
                <w:rFonts w:ascii="Times New Roman" w:eastAsia="Arial" w:hAnsi="Times New Roman" w:cs="Times New Roman"/>
                <w:b/>
                <w:color w:val="auto"/>
              </w:rPr>
              <w:t xml:space="preserve">10 и </w:t>
            </w:r>
            <w:r w:rsidRPr="00E51C9D">
              <w:rPr>
                <w:rFonts w:ascii="Times New Roman" w:eastAsia="Arial" w:hAnsi="Times New Roman" w:cs="Times New Roman"/>
                <w:b/>
                <w:color w:val="auto"/>
              </w:rPr>
              <w:br/>
            </w:r>
            <w:proofErr w:type="spellStart"/>
            <w:r w:rsidRPr="00E51C9D">
              <w:rPr>
                <w:rFonts w:ascii="Times New Roman" w:eastAsia="Arial" w:hAnsi="Times New Roman" w:cs="Times New Roman"/>
                <w:b/>
                <w:color w:val="auto"/>
              </w:rPr>
              <w:t>менее</w:t>
            </w:r>
            <w:proofErr w:type="spellEnd"/>
          </w:p>
        </w:tc>
        <w:tc>
          <w:tcPr>
            <w:tcW w:w="851" w:type="dxa"/>
            <w:tcBorders>
              <w:top w:val="single" w:sz="2" w:space="0" w:color="00000A"/>
              <w:left w:val="single" w:sz="2" w:space="0" w:color="00000A"/>
              <w:bottom w:val="single" w:sz="2"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b/>
                <w:color w:val="auto"/>
              </w:rPr>
            </w:pPr>
            <w:r w:rsidRPr="00E51C9D">
              <w:rPr>
                <w:rFonts w:ascii="Times New Roman" w:eastAsia="Arial" w:hAnsi="Times New Roman" w:cs="Times New Roman"/>
                <w:b/>
                <w:color w:val="auto"/>
              </w:rPr>
              <w:t>11-50</w:t>
            </w:r>
          </w:p>
        </w:tc>
        <w:tc>
          <w:tcPr>
            <w:tcW w:w="1134" w:type="dxa"/>
            <w:tcBorders>
              <w:top w:val="single" w:sz="2" w:space="0" w:color="00000A"/>
              <w:left w:val="single" w:sz="2" w:space="0" w:color="00000A"/>
              <w:bottom w:val="single" w:sz="2"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b/>
                <w:color w:val="auto"/>
              </w:rPr>
            </w:pPr>
            <w:r w:rsidRPr="00E51C9D">
              <w:rPr>
                <w:rFonts w:ascii="Times New Roman" w:eastAsia="Arial" w:hAnsi="Times New Roman" w:cs="Times New Roman"/>
                <w:b/>
                <w:color w:val="auto"/>
              </w:rPr>
              <w:t>51- 100</w:t>
            </w:r>
          </w:p>
        </w:tc>
        <w:tc>
          <w:tcPr>
            <w:tcW w:w="1134" w:type="dxa"/>
            <w:tcBorders>
              <w:top w:val="single" w:sz="2" w:space="0" w:color="00000A"/>
              <w:left w:val="single" w:sz="2" w:space="0" w:color="00000A"/>
              <w:bottom w:val="single" w:sz="2"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b/>
                <w:color w:val="auto"/>
              </w:rPr>
            </w:pPr>
            <w:r w:rsidRPr="00E51C9D">
              <w:rPr>
                <w:rFonts w:ascii="Times New Roman" w:eastAsia="Arial" w:hAnsi="Times New Roman" w:cs="Times New Roman"/>
                <w:b/>
                <w:color w:val="auto"/>
              </w:rPr>
              <w:t>101- 300</w:t>
            </w:r>
          </w:p>
        </w:tc>
        <w:tc>
          <w:tcPr>
            <w:tcW w:w="1276" w:type="dxa"/>
            <w:tcBorders>
              <w:top w:val="single" w:sz="2" w:space="0" w:color="00000A"/>
              <w:left w:val="single" w:sz="2" w:space="0" w:color="00000A"/>
              <w:bottom w:val="single" w:sz="2"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b/>
                <w:color w:val="auto"/>
                <w:lang w:val="ru-RU"/>
              </w:rPr>
            </w:pPr>
            <w:r w:rsidRPr="00E51C9D">
              <w:rPr>
                <w:rFonts w:ascii="Times New Roman" w:eastAsia="Arial" w:hAnsi="Times New Roman" w:cs="Times New Roman"/>
                <w:b/>
                <w:color w:val="auto"/>
                <w:lang w:val="ru-RU"/>
              </w:rPr>
              <w:t>свыше 300</w:t>
            </w:r>
          </w:p>
        </w:tc>
      </w:tr>
      <w:tr w:rsidR="002946DF" w:rsidRPr="00E51C9D" w:rsidTr="002946DF">
        <w:tc>
          <w:tcPr>
            <w:tcW w:w="4121" w:type="dxa"/>
            <w:tcBorders>
              <w:top w:val="single" w:sz="2"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tcPr>
          <w:p w:rsidR="002946DF" w:rsidRPr="00E51C9D" w:rsidRDefault="002946DF" w:rsidP="002946DF">
            <w:pPr>
              <w:pStyle w:val="Standard"/>
              <w:ind w:left="141" w:right="-2"/>
              <w:jc w:val="both"/>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Фасады жилых домов и торцы с окнами</w:t>
            </w:r>
          </w:p>
        </w:tc>
        <w:tc>
          <w:tcPr>
            <w:tcW w:w="992" w:type="dxa"/>
            <w:tcBorders>
              <w:top w:val="single" w:sz="2"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rPr>
            </w:pPr>
            <w:r w:rsidRPr="00E51C9D">
              <w:rPr>
                <w:rFonts w:ascii="Times New Roman" w:eastAsia="Arial" w:hAnsi="Times New Roman" w:cs="Times New Roman"/>
                <w:color w:val="auto"/>
              </w:rPr>
              <w:t>10</w:t>
            </w:r>
          </w:p>
        </w:tc>
        <w:tc>
          <w:tcPr>
            <w:tcW w:w="851" w:type="dxa"/>
            <w:tcBorders>
              <w:top w:val="single" w:sz="2"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rPr>
            </w:pPr>
            <w:r w:rsidRPr="00E51C9D">
              <w:rPr>
                <w:rFonts w:ascii="Times New Roman" w:eastAsia="Arial" w:hAnsi="Times New Roman" w:cs="Times New Roman"/>
                <w:color w:val="auto"/>
              </w:rPr>
              <w:t>15</w:t>
            </w:r>
          </w:p>
        </w:tc>
        <w:tc>
          <w:tcPr>
            <w:tcW w:w="1134" w:type="dxa"/>
            <w:tcBorders>
              <w:top w:val="single" w:sz="2"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rPr>
            </w:pPr>
            <w:r w:rsidRPr="00E51C9D">
              <w:rPr>
                <w:rFonts w:ascii="Times New Roman" w:eastAsia="Arial" w:hAnsi="Times New Roman" w:cs="Times New Roman"/>
                <w:color w:val="auto"/>
              </w:rPr>
              <w:t>25</w:t>
            </w:r>
          </w:p>
        </w:tc>
        <w:tc>
          <w:tcPr>
            <w:tcW w:w="1134" w:type="dxa"/>
            <w:tcBorders>
              <w:top w:val="single" w:sz="2"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rPr>
            </w:pPr>
            <w:r w:rsidRPr="00E51C9D">
              <w:rPr>
                <w:rFonts w:ascii="Times New Roman" w:eastAsia="Arial" w:hAnsi="Times New Roman" w:cs="Times New Roman"/>
                <w:color w:val="auto"/>
              </w:rPr>
              <w:t>35</w:t>
            </w:r>
          </w:p>
        </w:tc>
        <w:tc>
          <w:tcPr>
            <w:tcW w:w="1276" w:type="dxa"/>
            <w:tcBorders>
              <w:top w:val="single" w:sz="2"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50</w:t>
            </w:r>
          </w:p>
        </w:tc>
      </w:tr>
      <w:tr w:rsidR="002946DF" w:rsidRPr="00E51C9D" w:rsidTr="002946DF">
        <w:tc>
          <w:tcPr>
            <w:tcW w:w="4121" w:type="dxa"/>
            <w:tcBorders>
              <w:top w:val="single" w:sz="4"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tcPr>
          <w:p w:rsidR="002946DF" w:rsidRPr="00E51C9D" w:rsidRDefault="002946DF" w:rsidP="002946DF">
            <w:pPr>
              <w:pStyle w:val="Standard"/>
              <w:ind w:left="141" w:right="-2"/>
              <w:jc w:val="both"/>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Торцы жилых домов без окон</w:t>
            </w:r>
          </w:p>
        </w:tc>
        <w:tc>
          <w:tcPr>
            <w:tcW w:w="992" w:type="dxa"/>
            <w:tcBorders>
              <w:top w:val="single" w:sz="4"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rPr>
            </w:pPr>
            <w:r w:rsidRPr="00E51C9D">
              <w:rPr>
                <w:rFonts w:ascii="Times New Roman" w:eastAsia="Arial" w:hAnsi="Times New Roman" w:cs="Times New Roman"/>
                <w:color w:val="auto"/>
              </w:rPr>
              <w:t>10</w:t>
            </w:r>
          </w:p>
        </w:tc>
        <w:tc>
          <w:tcPr>
            <w:tcW w:w="851" w:type="dxa"/>
            <w:tcBorders>
              <w:top w:val="single" w:sz="4"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rPr>
            </w:pPr>
            <w:r w:rsidRPr="00E51C9D">
              <w:rPr>
                <w:rFonts w:ascii="Times New Roman" w:eastAsia="Arial" w:hAnsi="Times New Roman" w:cs="Times New Roman"/>
                <w:color w:val="auto"/>
              </w:rPr>
              <w:t>10</w:t>
            </w:r>
          </w:p>
        </w:tc>
        <w:tc>
          <w:tcPr>
            <w:tcW w:w="1134" w:type="dxa"/>
            <w:tcBorders>
              <w:top w:val="single" w:sz="4"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rPr>
            </w:pPr>
            <w:r w:rsidRPr="00E51C9D">
              <w:rPr>
                <w:rFonts w:ascii="Times New Roman" w:eastAsia="Arial" w:hAnsi="Times New Roman" w:cs="Times New Roman"/>
                <w:color w:val="auto"/>
              </w:rPr>
              <w:t>15</w:t>
            </w:r>
          </w:p>
        </w:tc>
        <w:tc>
          <w:tcPr>
            <w:tcW w:w="1134" w:type="dxa"/>
            <w:tcBorders>
              <w:top w:val="single" w:sz="4"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rPr>
            </w:pPr>
            <w:r w:rsidRPr="00E51C9D">
              <w:rPr>
                <w:rFonts w:ascii="Times New Roman" w:eastAsia="Arial" w:hAnsi="Times New Roman" w:cs="Times New Roman"/>
                <w:color w:val="auto"/>
              </w:rPr>
              <w:t>25</w:t>
            </w:r>
          </w:p>
        </w:tc>
        <w:tc>
          <w:tcPr>
            <w:tcW w:w="1276" w:type="dxa"/>
            <w:tcBorders>
              <w:top w:val="single" w:sz="4"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35</w:t>
            </w:r>
          </w:p>
        </w:tc>
      </w:tr>
      <w:tr w:rsidR="002946DF" w:rsidRPr="00E51C9D" w:rsidTr="002946DF">
        <w:tc>
          <w:tcPr>
            <w:tcW w:w="4121" w:type="dxa"/>
            <w:tcBorders>
              <w:top w:val="single" w:sz="4"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tcPr>
          <w:p w:rsidR="002946DF" w:rsidRPr="00E51C9D" w:rsidRDefault="002946DF" w:rsidP="002946DF">
            <w:pPr>
              <w:pStyle w:val="Standard"/>
              <w:ind w:left="141" w:right="-2"/>
              <w:jc w:val="both"/>
              <w:rPr>
                <w:rFonts w:ascii="Times New Roman" w:eastAsia="Arial" w:hAnsi="Times New Roman" w:cs="Times New Roman"/>
                <w:color w:val="auto"/>
              </w:rPr>
            </w:pPr>
            <w:proofErr w:type="spellStart"/>
            <w:r w:rsidRPr="00E51C9D">
              <w:rPr>
                <w:rFonts w:ascii="Times New Roman" w:eastAsia="Arial" w:hAnsi="Times New Roman" w:cs="Times New Roman"/>
                <w:color w:val="auto"/>
              </w:rPr>
              <w:t>Общественные</w:t>
            </w:r>
            <w:proofErr w:type="spellEnd"/>
            <w:r w:rsidRPr="00E51C9D">
              <w:rPr>
                <w:rFonts w:ascii="Times New Roman" w:eastAsia="Arial" w:hAnsi="Times New Roman" w:cs="Times New Roman"/>
                <w:color w:val="auto"/>
              </w:rPr>
              <w:t xml:space="preserve"> </w:t>
            </w:r>
            <w:proofErr w:type="spellStart"/>
            <w:r w:rsidRPr="00E51C9D">
              <w:rPr>
                <w:rFonts w:ascii="Times New Roman" w:eastAsia="Arial" w:hAnsi="Times New Roman" w:cs="Times New Roman"/>
                <w:color w:val="auto"/>
              </w:rPr>
              <w:t>здания</w:t>
            </w:r>
            <w:proofErr w:type="spellEnd"/>
          </w:p>
        </w:tc>
        <w:tc>
          <w:tcPr>
            <w:tcW w:w="992" w:type="dxa"/>
            <w:tcBorders>
              <w:top w:val="single" w:sz="4"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rPr>
            </w:pPr>
            <w:r w:rsidRPr="00E51C9D">
              <w:rPr>
                <w:rFonts w:ascii="Times New Roman" w:eastAsia="Arial" w:hAnsi="Times New Roman" w:cs="Times New Roman"/>
                <w:color w:val="auto"/>
              </w:rPr>
              <w:t>10</w:t>
            </w:r>
          </w:p>
        </w:tc>
        <w:tc>
          <w:tcPr>
            <w:tcW w:w="851" w:type="dxa"/>
            <w:tcBorders>
              <w:top w:val="single" w:sz="4"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rPr>
            </w:pPr>
            <w:r w:rsidRPr="00E51C9D">
              <w:rPr>
                <w:rFonts w:ascii="Times New Roman" w:eastAsia="Arial" w:hAnsi="Times New Roman" w:cs="Times New Roman"/>
                <w:color w:val="auto"/>
              </w:rPr>
              <w:t>10</w:t>
            </w:r>
          </w:p>
        </w:tc>
        <w:tc>
          <w:tcPr>
            <w:tcW w:w="1134" w:type="dxa"/>
            <w:tcBorders>
              <w:top w:val="single" w:sz="4"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rPr>
            </w:pPr>
            <w:r w:rsidRPr="00E51C9D">
              <w:rPr>
                <w:rFonts w:ascii="Times New Roman" w:eastAsia="Arial" w:hAnsi="Times New Roman" w:cs="Times New Roman"/>
                <w:color w:val="auto"/>
              </w:rPr>
              <w:t>15</w:t>
            </w:r>
          </w:p>
        </w:tc>
        <w:tc>
          <w:tcPr>
            <w:tcW w:w="1134" w:type="dxa"/>
            <w:tcBorders>
              <w:top w:val="single" w:sz="4"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rPr>
            </w:pPr>
            <w:r w:rsidRPr="00E51C9D">
              <w:rPr>
                <w:rFonts w:ascii="Times New Roman" w:eastAsia="Arial" w:hAnsi="Times New Roman" w:cs="Times New Roman"/>
                <w:color w:val="auto"/>
              </w:rPr>
              <w:t>25</w:t>
            </w:r>
          </w:p>
        </w:tc>
        <w:tc>
          <w:tcPr>
            <w:tcW w:w="1276" w:type="dxa"/>
            <w:tcBorders>
              <w:top w:val="single" w:sz="4"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50</w:t>
            </w:r>
          </w:p>
        </w:tc>
      </w:tr>
      <w:tr w:rsidR="002946DF" w:rsidRPr="00E51C9D" w:rsidTr="002946DF">
        <w:tc>
          <w:tcPr>
            <w:tcW w:w="4121" w:type="dxa"/>
            <w:tcBorders>
              <w:top w:val="single" w:sz="4"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tcPr>
          <w:p w:rsidR="002946DF" w:rsidRPr="00E51C9D" w:rsidRDefault="002946DF" w:rsidP="002946DF">
            <w:pPr>
              <w:pStyle w:val="Standard"/>
              <w:ind w:left="141" w:right="-2"/>
              <w:jc w:val="both"/>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 xml:space="preserve">Детские и образовательные </w:t>
            </w:r>
            <w:proofErr w:type="spellStart"/>
            <w:r w:rsidRPr="00E51C9D">
              <w:rPr>
                <w:rFonts w:ascii="Times New Roman" w:eastAsia="Arial" w:hAnsi="Times New Roman" w:cs="Times New Roman"/>
                <w:color w:val="auto"/>
                <w:lang w:val="ru-RU"/>
              </w:rPr>
              <w:t>учрежде-ния</w:t>
            </w:r>
            <w:proofErr w:type="spellEnd"/>
            <w:r w:rsidRPr="00E51C9D">
              <w:rPr>
                <w:rFonts w:ascii="Times New Roman" w:eastAsia="Arial" w:hAnsi="Times New Roman" w:cs="Times New Roman"/>
                <w:color w:val="auto"/>
                <w:lang w:val="ru-RU"/>
              </w:rPr>
              <w:t>, площадки для отдыха, игр, спорта</w:t>
            </w:r>
          </w:p>
        </w:tc>
        <w:tc>
          <w:tcPr>
            <w:tcW w:w="992" w:type="dxa"/>
            <w:tcBorders>
              <w:top w:val="single" w:sz="4"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rPr>
            </w:pPr>
            <w:r w:rsidRPr="00E51C9D">
              <w:rPr>
                <w:rFonts w:ascii="Times New Roman" w:eastAsia="Arial" w:hAnsi="Times New Roman" w:cs="Times New Roman"/>
                <w:color w:val="auto"/>
              </w:rPr>
              <w:t>25</w:t>
            </w:r>
          </w:p>
        </w:tc>
        <w:tc>
          <w:tcPr>
            <w:tcW w:w="851" w:type="dxa"/>
            <w:tcBorders>
              <w:top w:val="single" w:sz="4"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rPr>
            </w:pPr>
            <w:r w:rsidRPr="00E51C9D">
              <w:rPr>
                <w:rFonts w:ascii="Times New Roman" w:eastAsia="Arial" w:hAnsi="Times New Roman" w:cs="Times New Roman"/>
                <w:color w:val="auto"/>
              </w:rPr>
              <w:t>50</w:t>
            </w:r>
          </w:p>
        </w:tc>
        <w:tc>
          <w:tcPr>
            <w:tcW w:w="1134" w:type="dxa"/>
            <w:tcBorders>
              <w:top w:val="single" w:sz="4"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rPr>
            </w:pPr>
            <w:r w:rsidRPr="00E51C9D">
              <w:rPr>
                <w:rFonts w:ascii="Times New Roman" w:eastAsia="Arial" w:hAnsi="Times New Roman" w:cs="Times New Roman"/>
                <w:color w:val="auto"/>
              </w:rPr>
              <w:t>50</w:t>
            </w:r>
          </w:p>
        </w:tc>
        <w:tc>
          <w:tcPr>
            <w:tcW w:w="1134" w:type="dxa"/>
            <w:tcBorders>
              <w:top w:val="single" w:sz="4"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rPr>
            </w:pPr>
            <w:r w:rsidRPr="00E51C9D">
              <w:rPr>
                <w:rFonts w:ascii="Times New Roman" w:eastAsia="Arial" w:hAnsi="Times New Roman" w:cs="Times New Roman"/>
                <w:color w:val="auto"/>
              </w:rPr>
              <w:t>50</w:t>
            </w:r>
          </w:p>
        </w:tc>
        <w:tc>
          <w:tcPr>
            <w:tcW w:w="1276" w:type="dxa"/>
            <w:tcBorders>
              <w:top w:val="single" w:sz="4"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50</w:t>
            </w:r>
          </w:p>
        </w:tc>
      </w:tr>
      <w:tr w:rsidR="002946DF" w:rsidRPr="00E51C9D" w:rsidTr="002946DF">
        <w:tc>
          <w:tcPr>
            <w:tcW w:w="4121" w:type="dxa"/>
            <w:tcBorders>
              <w:top w:val="single" w:sz="4"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tcPr>
          <w:p w:rsidR="002946DF" w:rsidRPr="00E51C9D" w:rsidRDefault="002946DF" w:rsidP="002946DF">
            <w:pPr>
              <w:pStyle w:val="Standard"/>
              <w:ind w:left="141" w:right="-2"/>
              <w:jc w:val="both"/>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 xml:space="preserve">Лечебные учреждения стационарного </w:t>
            </w:r>
            <w:r w:rsidRPr="00E51C9D">
              <w:rPr>
                <w:rFonts w:ascii="Times New Roman" w:eastAsia="Arial" w:hAnsi="Times New Roman" w:cs="Times New Roman"/>
                <w:color w:val="auto"/>
                <w:lang w:val="ru-RU"/>
              </w:rPr>
              <w:br/>
              <w:t>типа, открытые спортивные сооружения общего пользования, места отдыха (сады, скверы, парки)</w:t>
            </w:r>
          </w:p>
        </w:tc>
        <w:tc>
          <w:tcPr>
            <w:tcW w:w="992" w:type="dxa"/>
            <w:tcBorders>
              <w:top w:val="single" w:sz="4"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rPr>
            </w:pPr>
            <w:r w:rsidRPr="00E51C9D">
              <w:rPr>
                <w:rFonts w:ascii="Times New Roman" w:eastAsia="Arial" w:hAnsi="Times New Roman" w:cs="Times New Roman"/>
                <w:color w:val="auto"/>
              </w:rPr>
              <w:t>25</w:t>
            </w:r>
          </w:p>
        </w:tc>
        <w:tc>
          <w:tcPr>
            <w:tcW w:w="851" w:type="dxa"/>
            <w:tcBorders>
              <w:top w:val="single" w:sz="4"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rPr>
            </w:pPr>
            <w:r w:rsidRPr="00E51C9D">
              <w:rPr>
                <w:rFonts w:ascii="Times New Roman" w:eastAsia="Arial" w:hAnsi="Times New Roman" w:cs="Times New Roman"/>
                <w:color w:val="auto"/>
              </w:rPr>
              <w:t>50</w:t>
            </w:r>
          </w:p>
        </w:tc>
        <w:tc>
          <w:tcPr>
            <w:tcW w:w="3544" w:type="dxa"/>
            <w:gridSpan w:val="3"/>
            <w:tcBorders>
              <w:top w:val="single" w:sz="4" w:space="0" w:color="00000A"/>
              <w:left w:val="single" w:sz="2" w:space="0" w:color="00000A"/>
              <w:bottom w:val="single" w:sz="4" w:space="0" w:color="00000A"/>
              <w:right w:val="single" w:sz="2" w:space="0" w:color="00000A"/>
            </w:tcBorders>
            <w:shd w:val="clear" w:color="auto" w:fill="FFFFFF"/>
            <w:tcMar>
              <w:top w:w="0" w:type="dxa"/>
              <w:left w:w="10" w:type="dxa"/>
              <w:bottom w:w="0" w:type="dxa"/>
              <w:right w:w="10" w:type="dxa"/>
            </w:tcMar>
            <w:vAlign w:val="center"/>
          </w:tcPr>
          <w:p w:rsidR="002946DF" w:rsidRPr="00E51C9D" w:rsidRDefault="002946DF" w:rsidP="002946DF">
            <w:pPr>
              <w:pStyle w:val="Standard"/>
              <w:ind w:left="141" w:right="-2"/>
              <w:jc w:val="center"/>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Устанавливается по</w:t>
            </w:r>
          </w:p>
          <w:p w:rsidR="002946DF" w:rsidRPr="00E51C9D" w:rsidRDefault="002946DF" w:rsidP="002946DF">
            <w:pPr>
              <w:pStyle w:val="Standard"/>
              <w:ind w:left="141" w:right="-2"/>
              <w:jc w:val="center"/>
              <w:rPr>
                <w:rFonts w:ascii="Times New Roman" w:eastAsia="Arial" w:hAnsi="Times New Roman" w:cs="Times New Roman"/>
                <w:color w:val="auto"/>
                <w:lang w:val="ru-RU"/>
              </w:rPr>
            </w:pPr>
            <w:r w:rsidRPr="00E51C9D">
              <w:rPr>
                <w:rFonts w:ascii="Times New Roman" w:eastAsia="Arial" w:hAnsi="Times New Roman" w:cs="Times New Roman"/>
                <w:color w:val="auto"/>
                <w:lang w:val="ru-RU"/>
              </w:rPr>
              <w:t>согласованию с органами</w:t>
            </w:r>
          </w:p>
          <w:p w:rsidR="002946DF" w:rsidRPr="00E51C9D" w:rsidRDefault="002946DF" w:rsidP="002946DF">
            <w:pPr>
              <w:pStyle w:val="Standard"/>
              <w:ind w:left="141" w:right="-2"/>
              <w:jc w:val="center"/>
              <w:rPr>
                <w:rFonts w:ascii="Times New Roman" w:eastAsia="Arial" w:hAnsi="Times New Roman" w:cs="Times New Roman"/>
                <w:color w:val="auto"/>
                <w:lang w:val="ru-RU"/>
              </w:rPr>
            </w:pPr>
            <w:proofErr w:type="spellStart"/>
            <w:r w:rsidRPr="00E51C9D">
              <w:rPr>
                <w:rFonts w:ascii="Times New Roman" w:eastAsia="Arial" w:hAnsi="Times New Roman" w:cs="Times New Roman"/>
                <w:color w:val="auto"/>
                <w:lang w:val="ru-RU"/>
              </w:rPr>
              <w:t>Роспотребнадзора</w:t>
            </w:r>
            <w:proofErr w:type="spellEnd"/>
          </w:p>
        </w:tc>
      </w:tr>
    </w:tbl>
    <w:p w:rsidR="002946DF" w:rsidRPr="00E51C9D" w:rsidRDefault="002946DF" w:rsidP="002946DF">
      <w:pPr>
        <w:pStyle w:val="20"/>
        <w:spacing w:after="100"/>
        <w:ind w:firstLine="0"/>
        <w:rPr>
          <w:rFonts w:ascii="Times New Roman" w:hAnsi="Times New Roman" w:cs="Times New Roman"/>
          <w:color w:val="auto"/>
          <w:sz w:val="24"/>
          <w:szCs w:val="24"/>
        </w:rPr>
      </w:pPr>
      <w:bookmarkStart w:id="594" w:name="_Toc4089673"/>
      <w:bookmarkStart w:id="595" w:name="_Toc7446430"/>
      <w:r w:rsidRPr="00E51C9D">
        <w:rPr>
          <w:rFonts w:ascii="Times New Roman" w:hAnsi="Times New Roman" w:cs="Times New Roman"/>
          <w:color w:val="auto"/>
          <w:sz w:val="24"/>
          <w:szCs w:val="24"/>
        </w:rPr>
        <w:t xml:space="preserve">Статья </w:t>
      </w:r>
      <w:r w:rsidR="00D408ED" w:rsidRPr="00E51C9D">
        <w:rPr>
          <w:rFonts w:ascii="Times New Roman" w:hAnsi="Times New Roman" w:cs="Times New Roman"/>
          <w:color w:val="auto"/>
          <w:sz w:val="24"/>
          <w:szCs w:val="24"/>
        </w:rPr>
        <w:t>42</w:t>
      </w:r>
      <w:r w:rsidRPr="00E51C9D">
        <w:rPr>
          <w:rFonts w:ascii="Times New Roman" w:hAnsi="Times New Roman" w:cs="Times New Roman"/>
          <w:color w:val="auto"/>
          <w:sz w:val="24"/>
          <w:szCs w:val="24"/>
        </w:rPr>
        <w:t>. Использование земельных участков и объектов капитального строительства в границах зон комплексного развития территории.</w:t>
      </w:r>
      <w:bookmarkEnd w:id="594"/>
      <w:bookmarkEnd w:id="595"/>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1. Комплексное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инфраструктур, а также иных объектов в соответствии с документацией по планировке территории.</w:t>
      </w: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2. До принятия решения о комплексном развитии территории земельные участки в границах территорий комплексного развития используются в соответствии с градостроительными регламентами, установленными для территориальной зоны, к которой они относятся.</w:t>
      </w: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3. После утверждения документации по планировке территории относительно зон комплексного развития с целью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 в установленном порядке вносятся изменения  в карту градостроительного зонирования настоящих Правил.</w:t>
      </w:r>
    </w:p>
    <w:p w:rsidR="002946DF" w:rsidRPr="00E51C9D" w:rsidRDefault="002946DF" w:rsidP="002946DF">
      <w:pPr>
        <w:pStyle w:val="20"/>
        <w:spacing w:after="100"/>
        <w:ind w:firstLine="0"/>
        <w:rPr>
          <w:rFonts w:ascii="Times New Roman" w:hAnsi="Times New Roman" w:cs="Times New Roman"/>
          <w:color w:val="auto"/>
          <w:sz w:val="24"/>
          <w:szCs w:val="24"/>
        </w:rPr>
      </w:pPr>
      <w:bookmarkStart w:id="596" w:name="_Toc4089674"/>
      <w:bookmarkStart w:id="597" w:name="_Toc7446431"/>
      <w:r w:rsidRPr="00E51C9D">
        <w:rPr>
          <w:rFonts w:ascii="Times New Roman" w:hAnsi="Times New Roman" w:cs="Times New Roman"/>
          <w:color w:val="auto"/>
          <w:sz w:val="24"/>
          <w:szCs w:val="24"/>
        </w:rPr>
        <w:lastRenderedPageBreak/>
        <w:t xml:space="preserve">Статья </w:t>
      </w:r>
      <w:r w:rsidR="00D408ED" w:rsidRPr="00E51C9D">
        <w:rPr>
          <w:rFonts w:ascii="Times New Roman" w:hAnsi="Times New Roman" w:cs="Times New Roman"/>
          <w:color w:val="auto"/>
          <w:sz w:val="24"/>
          <w:szCs w:val="24"/>
        </w:rPr>
        <w:t>43</w:t>
      </w:r>
      <w:r w:rsidRPr="00E51C9D">
        <w:rPr>
          <w:rFonts w:ascii="Times New Roman" w:hAnsi="Times New Roman" w:cs="Times New Roman"/>
          <w:color w:val="auto"/>
          <w:sz w:val="24"/>
          <w:szCs w:val="24"/>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bookmarkEnd w:id="596"/>
      <w:bookmarkEnd w:id="597"/>
    </w:p>
    <w:p w:rsidR="002946DF" w:rsidRPr="00E51C9D" w:rsidRDefault="002946DF" w:rsidP="002946DF">
      <w:pPr>
        <w:rPr>
          <w:rFonts w:ascii="Times New Roman" w:hAnsi="Times New Roman" w:cs="Times New Roman"/>
          <w:b/>
          <w:sz w:val="24"/>
          <w:szCs w:val="24"/>
        </w:rPr>
      </w:pPr>
      <w:r w:rsidRPr="00E51C9D">
        <w:rPr>
          <w:rFonts w:ascii="Times New Roman" w:hAnsi="Times New Roman" w:cs="Times New Roman"/>
          <w:b/>
          <w:sz w:val="24"/>
          <w:szCs w:val="24"/>
        </w:rPr>
        <w:t>1. Расчетные показатели объектов социальной инфраструктуры:</w:t>
      </w:r>
    </w:p>
    <w:tbl>
      <w:tblPr>
        <w:tblW w:w="1000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18"/>
        <w:gridCol w:w="970"/>
        <w:gridCol w:w="2341"/>
        <w:gridCol w:w="1984"/>
        <w:gridCol w:w="2495"/>
      </w:tblGrid>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Учреждения</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Единица измерения</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Рекомендуемая обеспеченность на 1000 жителей (в пределах минимума)</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Размер земельного участка, кв. м</w:t>
            </w:r>
          </w:p>
        </w:tc>
        <w:tc>
          <w:tcPr>
            <w:tcW w:w="2495" w:type="dxa"/>
            <w:tcBorders>
              <w:top w:val="single" w:sz="4" w:space="0" w:color="auto"/>
              <w:left w:val="single" w:sz="4" w:space="0" w:color="auto"/>
              <w:bottom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Уровень доступности и обеспеченности</w:t>
            </w:r>
          </w:p>
        </w:tc>
      </w:tr>
      <w:tr w:rsidR="002946DF" w:rsidRPr="00E51C9D" w:rsidTr="002946DF">
        <w:trPr>
          <w:trHeight w:val="20"/>
        </w:trPr>
        <w:tc>
          <w:tcPr>
            <w:tcW w:w="10008" w:type="dxa"/>
            <w:gridSpan w:val="5"/>
            <w:tcBorders>
              <w:top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b/>
              </w:rPr>
              <w:t>Учреждения образования</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Дошкольные образовательные учреждения</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место</w:t>
            </w:r>
          </w:p>
        </w:tc>
        <w:tc>
          <w:tcPr>
            <w:tcW w:w="2341" w:type="dxa"/>
            <w:tcBorders>
              <w:top w:val="single" w:sz="4" w:space="0" w:color="auto"/>
              <w:left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Расчет по демографии с учетом уровня обеспеченности детей дошкольными учреждениями для ориентировочных расчетов - 28 мест на 1 тыс. чел;</w:t>
            </w:r>
          </w:p>
          <w:p w:rsidR="002946DF" w:rsidRPr="00E51C9D" w:rsidRDefault="002946DF" w:rsidP="00D408ED">
            <w:pPr>
              <w:pStyle w:val="aff4"/>
              <w:ind w:firstLine="0"/>
              <w:rPr>
                <w:rFonts w:ascii="Times New Roman" w:hAnsi="Times New Roman"/>
              </w:rPr>
            </w:pPr>
            <w:r w:rsidRPr="00E51C9D">
              <w:rPr>
                <w:rFonts w:ascii="Times New Roman" w:hAnsi="Times New Roman"/>
              </w:rPr>
              <w:t xml:space="preserve"> при новой застройке территорий и отсутствии демографии - 180 мест на 1 тыс. чел, при этом на территории жилой застройки размещать из расчета 100 мест на 1 тыс. чел.</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для отдельно стоящих зданий при вместимости до 100 мест - 40, свыше 100 мест - 35, для встроенных при вместимости более 100 мест - не менее 29</w:t>
            </w:r>
          </w:p>
        </w:tc>
        <w:tc>
          <w:tcPr>
            <w:tcW w:w="2495" w:type="dxa"/>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уровень обеспеченности детей (1 - 6 лет) дошкольными учреждениями - 50% Площадь групповой площадки для детей ясельного возраста - 7,5 кв. м - на 1 место. Радиус обслуживания  - 500 м</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Общеобразовательные школы, лицеи, гимназии, кадетские училища</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место</w:t>
            </w:r>
          </w:p>
        </w:tc>
        <w:tc>
          <w:tcPr>
            <w:tcW w:w="2341" w:type="dxa"/>
            <w:tcBorders>
              <w:top w:val="single" w:sz="4" w:space="0" w:color="auto"/>
              <w:left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расчет по демографии с учетом уровня охвата школьников для ориентировочных расчетов - 111 мест на 1 тыс. чел,</w:t>
            </w:r>
          </w:p>
          <w:p w:rsidR="002946DF" w:rsidRPr="00E51C9D" w:rsidRDefault="002946DF" w:rsidP="00D408ED">
            <w:pPr>
              <w:pStyle w:val="aff4"/>
              <w:ind w:firstLine="0"/>
              <w:rPr>
                <w:rFonts w:ascii="Times New Roman" w:hAnsi="Times New Roman"/>
              </w:rPr>
            </w:pPr>
            <w:r w:rsidRPr="00E51C9D">
              <w:rPr>
                <w:rFonts w:ascii="Times New Roman" w:hAnsi="Times New Roman"/>
              </w:rPr>
              <w:t>в том числе для X - XI классов - 17 мест на 1 тыс. чел;</w:t>
            </w:r>
          </w:p>
          <w:p w:rsidR="002946DF" w:rsidRPr="00E51C9D" w:rsidRDefault="002946DF" w:rsidP="00D408ED">
            <w:pPr>
              <w:pStyle w:val="aff4"/>
              <w:ind w:firstLine="0"/>
              <w:rPr>
                <w:rFonts w:ascii="Times New Roman" w:hAnsi="Times New Roman"/>
              </w:rPr>
            </w:pPr>
            <w:r w:rsidRPr="00E51C9D">
              <w:rPr>
                <w:rFonts w:ascii="Times New Roman" w:hAnsi="Times New Roman"/>
              </w:rPr>
              <w:t xml:space="preserve">при новой застройке территорий и отсутствии демографии - не менее 160 мест на 1 тыс. чел. на </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при вместимости: до 400 мест - 50</w:t>
            </w:r>
          </w:p>
          <w:p w:rsidR="002946DF" w:rsidRPr="00E51C9D" w:rsidRDefault="002946DF" w:rsidP="00D408ED">
            <w:pPr>
              <w:pStyle w:val="aff4"/>
              <w:ind w:firstLine="0"/>
              <w:rPr>
                <w:rFonts w:ascii="Times New Roman" w:hAnsi="Times New Roman"/>
              </w:rPr>
            </w:pPr>
            <w:r w:rsidRPr="00E51C9D">
              <w:rPr>
                <w:rFonts w:ascii="Times New Roman" w:hAnsi="Times New Roman"/>
              </w:rPr>
              <w:t>400 - 500 мест - 60</w:t>
            </w:r>
          </w:p>
          <w:p w:rsidR="002946DF" w:rsidRPr="00E51C9D" w:rsidRDefault="002946DF" w:rsidP="00D408ED">
            <w:pPr>
              <w:pStyle w:val="aff4"/>
              <w:ind w:firstLine="0"/>
              <w:rPr>
                <w:rFonts w:ascii="Times New Roman" w:hAnsi="Times New Roman"/>
              </w:rPr>
            </w:pPr>
            <w:r w:rsidRPr="00E51C9D">
              <w:rPr>
                <w:rFonts w:ascii="Times New Roman" w:hAnsi="Times New Roman"/>
              </w:rPr>
              <w:t>500 - 600 мест - 50</w:t>
            </w:r>
          </w:p>
          <w:p w:rsidR="002946DF" w:rsidRPr="00E51C9D" w:rsidRDefault="002946DF" w:rsidP="00D408ED">
            <w:pPr>
              <w:pStyle w:val="aff4"/>
              <w:ind w:firstLine="0"/>
              <w:rPr>
                <w:rFonts w:ascii="Times New Roman" w:hAnsi="Times New Roman"/>
              </w:rPr>
            </w:pPr>
            <w:r w:rsidRPr="00E51C9D">
              <w:rPr>
                <w:rFonts w:ascii="Times New Roman" w:hAnsi="Times New Roman"/>
              </w:rPr>
              <w:t>600 - 800 мест - 40</w:t>
            </w:r>
          </w:p>
          <w:p w:rsidR="002946DF" w:rsidRPr="00E51C9D" w:rsidRDefault="002946DF" w:rsidP="00D408ED">
            <w:pPr>
              <w:pStyle w:val="aff4"/>
              <w:ind w:firstLine="0"/>
              <w:rPr>
                <w:rFonts w:ascii="Times New Roman" w:hAnsi="Times New Roman"/>
              </w:rPr>
            </w:pPr>
            <w:r w:rsidRPr="00E51C9D">
              <w:rPr>
                <w:rFonts w:ascii="Times New Roman" w:hAnsi="Times New Roman"/>
              </w:rPr>
              <w:t>800 - 1100 мест - 33</w:t>
            </w:r>
          </w:p>
          <w:p w:rsidR="002946DF" w:rsidRPr="00E51C9D" w:rsidRDefault="002946DF" w:rsidP="00D408ED">
            <w:pPr>
              <w:pStyle w:val="aff4"/>
              <w:ind w:firstLine="0"/>
              <w:rPr>
                <w:rFonts w:ascii="Times New Roman" w:hAnsi="Times New Roman"/>
              </w:rPr>
            </w:pPr>
            <w:r w:rsidRPr="00E51C9D">
              <w:rPr>
                <w:rFonts w:ascii="Times New Roman" w:hAnsi="Times New Roman"/>
              </w:rPr>
              <w:t>1100 - 1500 мест - 21</w:t>
            </w:r>
          </w:p>
          <w:p w:rsidR="002946DF" w:rsidRPr="00E51C9D" w:rsidRDefault="002946DF" w:rsidP="00D408ED">
            <w:pPr>
              <w:pStyle w:val="aff4"/>
              <w:ind w:firstLine="0"/>
              <w:rPr>
                <w:rFonts w:ascii="Times New Roman" w:hAnsi="Times New Roman"/>
              </w:rPr>
            </w:pPr>
            <w:r w:rsidRPr="00E51C9D">
              <w:rPr>
                <w:rFonts w:ascii="Times New Roman" w:hAnsi="Times New Roman"/>
              </w:rPr>
              <w:t>1500 - 2000 мест - 17</w:t>
            </w:r>
          </w:p>
          <w:p w:rsidR="002946DF" w:rsidRPr="00E51C9D" w:rsidRDefault="002946DF" w:rsidP="00D408ED">
            <w:pPr>
              <w:pStyle w:val="aff4"/>
              <w:ind w:firstLine="0"/>
              <w:rPr>
                <w:rFonts w:ascii="Times New Roman" w:hAnsi="Times New Roman"/>
              </w:rPr>
            </w:pPr>
            <w:r w:rsidRPr="00E51C9D">
              <w:rPr>
                <w:rFonts w:ascii="Times New Roman" w:hAnsi="Times New Roman"/>
              </w:rPr>
              <w:t xml:space="preserve">2000 и более - 16, с учетом площади спортивной зоны и здания школы. </w:t>
            </w:r>
          </w:p>
        </w:tc>
        <w:tc>
          <w:tcPr>
            <w:tcW w:w="2495" w:type="dxa"/>
            <w:tcBorders>
              <w:top w:val="single" w:sz="4" w:space="0" w:color="auto"/>
              <w:left w:val="single" w:sz="4" w:space="0" w:color="auto"/>
              <w:bottom w:val="single" w:sz="4" w:space="0" w:color="auto"/>
            </w:tcBorders>
          </w:tcPr>
          <w:p w:rsidR="002946DF" w:rsidRPr="00E51C9D" w:rsidRDefault="002946DF" w:rsidP="00D408ED">
            <w:pPr>
              <w:ind w:firstLine="0"/>
              <w:rPr>
                <w:rFonts w:ascii="Times New Roman" w:hAnsi="Times New Roman" w:cs="Times New Roman"/>
                <w:sz w:val="24"/>
                <w:szCs w:val="24"/>
                <w:lang w:eastAsia="ru-RU"/>
              </w:rPr>
            </w:pPr>
            <w:r w:rsidRPr="00E51C9D">
              <w:rPr>
                <w:rFonts w:ascii="Times New Roman" w:hAnsi="Times New Roman" w:cs="Times New Roman"/>
                <w:sz w:val="24"/>
                <w:szCs w:val="24"/>
                <w:lang w:eastAsia="ru-RU"/>
              </w:rPr>
              <w:t xml:space="preserve">уровень охвата школьников: I - XI классов - 100%, X - XI классов - до 20% </w:t>
            </w:r>
          </w:p>
          <w:p w:rsidR="002946DF" w:rsidRPr="00E51C9D" w:rsidRDefault="002946DF" w:rsidP="00D408ED">
            <w:pPr>
              <w:ind w:firstLine="0"/>
              <w:rPr>
                <w:rFonts w:ascii="Times New Roman" w:hAnsi="Times New Roman" w:cs="Times New Roman"/>
                <w:sz w:val="24"/>
                <w:szCs w:val="24"/>
                <w:lang w:eastAsia="ru-RU"/>
              </w:rPr>
            </w:pPr>
            <w:r w:rsidRPr="00E51C9D">
              <w:rPr>
                <w:rFonts w:ascii="Times New Roman" w:hAnsi="Times New Roman" w:cs="Times New Roman"/>
                <w:sz w:val="24"/>
                <w:szCs w:val="24"/>
                <w:lang w:eastAsia="ru-RU"/>
              </w:rPr>
              <w:t>Радиус доступности: для учащихся I ступени обучения - не более 2 км пешеходной и не более 15 мин (в одну сторону) транспортной доступности;</w:t>
            </w:r>
          </w:p>
          <w:p w:rsidR="002946DF" w:rsidRPr="00E51C9D" w:rsidRDefault="002946DF" w:rsidP="00D408ED">
            <w:pPr>
              <w:pStyle w:val="aff4"/>
              <w:ind w:firstLine="0"/>
              <w:rPr>
                <w:rFonts w:ascii="Times New Roman" w:hAnsi="Times New Roman"/>
              </w:rPr>
            </w:pPr>
            <w:r w:rsidRPr="00E51C9D">
              <w:rPr>
                <w:rFonts w:ascii="Times New Roman" w:hAnsi="Times New Roman"/>
              </w:rPr>
              <w:t xml:space="preserve">для учащихся II и III ступеней обучения - не более 4 км пешеходной и не более 30 минут (в одну сторону) транспортной </w:t>
            </w:r>
            <w:r w:rsidRPr="00E51C9D">
              <w:rPr>
                <w:rFonts w:ascii="Times New Roman" w:hAnsi="Times New Roman"/>
              </w:rPr>
              <w:lastRenderedPageBreak/>
              <w:t>доступности. Предельный радиус обслуживания обучающихся II - III ступеней не должен превышать 15 км</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lastRenderedPageBreak/>
              <w:t>Крытые бассейны для дошкольников</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объект</w:t>
            </w:r>
          </w:p>
        </w:tc>
        <w:tc>
          <w:tcPr>
            <w:tcW w:w="4325" w:type="dxa"/>
            <w:gridSpan w:val="2"/>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2495" w:type="dxa"/>
            <w:tcBorders>
              <w:top w:val="single" w:sz="4" w:space="0" w:color="auto"/>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Школы - интернаты</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место</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при вместимости: 200 - 300 мест - 70,</w:t>
            </w:r>
          </w:p>
          <w:p w:rsidR="002946DF" w:rsidRPr="00E51C9D" w:rsidRDefault="002946DF" w:rsidP="00D408ED">
            <w:pPr>
              <w:pStyle w:val="aff4"/>
              <w:ind w:firstLine="0"/>
              <w:rPr>
                <w:rFonts w:ascii="Times New Roman" w:hAnsi="Times New Roman"/>
              </w:rPr>
            </w:pPr>
            <w:r w:rsidRPr="00E51C9D">
              <w:rPr>
                <w:rFonts w:ascii="Times New Roman" w:hAnsi="Times New Roman"/>
              </w:rPr>
              <w:t>300 - 500 мест - 65,</w:t>
            </w:r>
          </w:p>
          <w:p w:rsidR="002946DF" w:rsidRPr="00E51C9D" w:rsidRDefault="002946DF" w:rsidP="00D408ED">
            <w:pPr>
              <w:pStyle w:val="aff4"/>
              <w:ind w:firstLine="0"/>
              <w:rPr>
                <w:rFonts w:ascii="Times New Roman" w:hAnsi="Times New Roman"/>
              </w:rPr>
            </w:pPr>
            <w:r w:rsidRPr="00E51C9D">
              <w:rPr>
                <w:rFonts w:ascii="Times New Roman" w:hAnsi="Times New Roman"/>
              </w:rPr>
              <w:t>500 и более мест - 45</w:t>
            </w:r>
          </w:p>
        </w:tc>
        <w:tc>
          <w:tcPr>
            <w:tcW w:w="2495" w:type="dxa"/>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при размещении на земельном участке школы здания интерната (спального корпуса) площадь земельного участка следует увеличить на 0,2 га</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Учреждения начального профессионального образования</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место</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8% общего числа школьников, по заданию на проектирование, с учетом населения города-центра, доли городских округов и городских поселений в системе формирования центра</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 xml:space="preserve">по </w:t>
            </w:r>
            <w:hyperlink w:anchor="sub_20" w:history="1">
              <w:r w:rsidRPr="00E51C9D">
                <w:rPr>
                  <w:rFonts w:ascii="Times New Roman" w:hAnsi="Times New Roman"/>
                  <w:bCs/>
                </w:rPr>
                <w:t>табл. 5</w:t>
              </w:r>
            </w:hyperlink>
            <w:r w:rsidRPr="00E51C9D">
              <w:rPr>
                <w:rFonts w:ascii="Times New Roman" w:hAnsi="Times New Roman"/>
              </w:rPr>
              <w:t xml:space="preserve"> Нормативов градостроительного проектирования Краснодарского края</w:t>
            </w:r>
          </w:p>
        </w:tc>
        <w:tc>
          <w:tcPr>
            <w:tcW w:w="2495" w:type="dxa"/>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proofErr w:type="spellStart"/>
            <w:r w:rsidRPr="00E51C9D">
              <w:rPr>
                <w:rFonts w:ascii="Times New Roman" w:hAnsi="Times New Roman"/>
              </w:rPr>
              <w:t>автотрактородромы</w:t>
            </w:r>
            <w:proofErr w:type="spellEnd"/>
            <w:r w:rsidRPr="00E51C9D">
              <w:rPr>
                <w:rFonts w:ascii="Times New Roman" w:hAnsi="Times New Roman"/>
              </w:rPr>
              <w:t xml:space="preserve"> следует размещать вне селитебной территории</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Внешкольные учреждения</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место</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10% от общего числа школьников, в том числе по видам зданий: дворец творчества - 3,3%;</w:t>
            </w:r>
          </w:p>
          <w:p w:rsidR="002946DF" w:rsidRPr="00E51C9D" w:rsidRDefault="002946DF" w:rsidP="00D408ED">
            <w:pPr>
              <w:pStyle w:val="aff4"/>
              <w:ind w:firstLine="0"/>
              <w:rPr>
                <w:rFonts w:ascii="Times New Roman" w:hAnsi="Times New Roman"/>
              </w:rPr>
            </w:pPr>
            <w:r w:rsidRPr="00E51C9D">
              <w:rPr>
                <w:rFonts w:ascii="Times New Roman" w:hAnsi="Times New Roman"/>
              </w:rPr>
              <w:t>станция юных техников - 0,9%;</w:t>
            </w:r>
          </w:p>
          <w:p w:rsidR="002946DF" w:rsidRPr="00E51C9D" w:rsidRDefault="002946DF" w:rsidP="00D408ED">
            <w:pPr>
              <w:pStyle w:val="aff4"/>
              <w:ind w:firstLine="0"/>
              <w:rPr>
                <w:rFonts w:ascii="Times New Roman" w:hAnsi="Times New Roman"/>
              </w:rPr>
            </w:pPr>
            <w:r w:rsidRPr="00E51C9D">
              <w:rPr>
                <w:rFonts w:ascii="Times New Roman" w:hAnsi="Times New Roman"/>
              </w:rPr>
              <w:t>станция юных натуралистов - 0,4%;</w:t>
            </w:r>
          </w:p>
          <w:p w:rsidR="002946DF" w:rsidRPr="00E51C9D" w:rsidRDefault="002946DF" w:rsidP="00D408ED">
            <w:pPr>
              <w:pStyle w:val="aff4"/>
              <w:ind w:firstLine="0"/>
              <w:rPr>
                <w:rFonts w:ascii="Times New Roman" w:hAnsi="Times New Roman"/>
              </w:rPr>
            </w:pPr>
            <w:r w:rsidRPr="00E51C9D">
              <w:rPr>
                <w:rFonts w:ascii="Times New Roman" w:hAnsi="Times New Roman"/>
              </w:rPr>
              <w:t>детско-юношеская спортивная школа - 2,3%;</w:t>
            </w:r>
          </w:p>
          <w:p w:rsidR="002946DF" w:rsidRPr="00E51C9D" w:rsidRDefault="002946DF" w:rsidP="00D408ED">
            <w:pPr>
              <w:pStyle w:val="aff4"/>
              <w:ind w:firstLine="0"/>
              <w:rPr>
                <w:rFonts w:ascii="Times New Roman" w:hAnsi="Times New Roman"/>
              </w:rPr>
            </w:pPr>
            <w:r w:rsidRPr="00E51C9D">
              <w:rPr>
                <w:rFonts w:ascii="Times New Roman" w:hAnsi="Times New Roman"/>
              </w:rPr>
              <w:t>детская школа искусств или музыкальная, художественная, хореографическая школа - 2,7%</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2495" w:type="dxa"/>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допускается предусматривать в зданиях общеобразовательных школ</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Средние специальные учебные заведения, колледжи</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место</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 xml:space="preserve">по заданию на проектирование </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при вместимости до 300 мест - 75 на 1 место (учащегося);</w:t>
            </w:r>
          </w:p>
          <w:p w:rsidR="002946DF" w:rsidRPr="00E51C9D" w:rsidRDefault="002946DF" w:rsidP="00D408ED">
            <w:pPr>
              <w:pStyle w:val="aff4"/>
              <w:ind w:firstLine="0"/>
              <w:rPr>
                <w:rFonts w:ascii="Times New Roman" w:hAnsi="Times New Roman"/>
              </w:rPr>
            </w:pPr>
            <w:r w:rsidRPr="00E51C9D">
              <w:rPr>
                <w:rFonts w:ascii="Times New Roman" w:hAnsi="Times New Roman"/>
              </w:rPr>
              <w:t>от 300 до 900 - 50 - 65;</w:t>
            </w:r>
          </w:p>
          <w:p w:rsidR="002946DF" w:rsidRPr="00E51C9D" w:rsidRDefault="002946DF" w:rsidP="00D408ED">
            <w:pPr>
              <w:pStyle w:val="aff4"/>
              <w:ind w:firstLine="0"/>
              <w:rPr>
                <w:rFonts w:ascii="Times New Roman" w:hAnsi="Times New Roman"/>
              </w:rPr>
            </w:pPr>
            <w:r w:rsidRPr="00E51C9D">
              <w:rPr>
                <w:rFonts w:ascii="Times New Roman" w:hAnsi="Times New Roman"/>
              </w:rPr>
              <w:t>от 900 до 1600 - 30 - 40</w:t>
            </w:r>
          </w:p>
        </w:tc>
        <w:tc>
          <w:tcPr>
            <w:tcW w:w="2495" w:type="dxa"/>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p>
        </w:tc>
      </w:tr>
      <w:tr w:rsidR="002946DF" w:rsidRPr="00E51C9D" w:rsidTr="002946DF">
        <w:trPr>
          <w:trHeight w:val="20"/>
        </w:trPr>
        <w:tc>
          <w:tcPr>
            <w:tcW w:w="10008" w:type="dxa"/>
            <w:gridSpan w:val="5"/>
            <w:tcBorders>
              <w:top w:val="single" w:sz="4" w:space="0" w:color="auto"/>
              <w:bottom w:val="single" w:sz="4" w:space="0" w:color="auto"/>
            </w:tcBorders>
          </w:tcPr>
          <w:p w:rsidR="002946DF" w:rsidRPr="00E51C9D" w:rsidRDefault="002946DF" w:rsidP="00D408ED">
            <w:pPr>
              <w:pStyle w:val="aff4"/>
              <w:ind w:firstLine="0"/>
              <w:rPr>
                <w:rFonts w:ascii="Times New Roman" w:hAnsi="Times New Roman"/>
                <w:b/>
              </w:rPr>
            </w:pPr>
            <w:r w:rsidRPr="00E51C9D">
              <w:rPr>
                <w:rFonts w:ascii="Times New Roman" w:hAnsi="Times New Roman"/>
                <w:b/>
              </w:rPr>
              <w:lastRenderedPageBreak/>
              <w:t>Учреждения здравоохранения и социального обслуживания</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Стационары всех типов для взрослых с вспомогательными зданиями и сооружениями</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койка</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при вместимости: до 50 коек - 300;</w:t>
            </w:r>
          </w:p>
          <w:p w:rsidR="002946DF" w:rsidRPr="00E51C9D" w:rsidRDefault="002946DF" w:rsidP="00D408ED">
            <w:pPr>
              <w:pStyle w:val="aff4"/>
              <w:ind w:firstLine="0"/>
              <w:rPr>
                <w:rFonts w:ascii="Times New Roman" w:hAnsi="Times New Roman"/>
              </w:rPr>
            </w:pPr>
            <w:r w:rsidRPr="00E51C9D">
              <w:rPr>
                <w:rFonts w:ascii="Times New Roman" w:hAnsi="Times New Roman"/>
              </w:rPr>
              <w:t>50 - 100 коек - 300 - 200;</w:t>
            </w:r>
          </w:p>
          <w:p w:rsidR="002946DF" w:rsidRPr="00E51C9D" w:rsidRDefault="002946DF" w:rsidP="00D408ED">
            <w:pPr>
              <w:pStyle w:val="aff4"/>
              <w:ind w:firstLine="0"/>
              <w:rPr>
                <w:rFonts w:ascii="Times New Roman" w:hAnsi="Times New Roman"/>
              </w:rPr>
            </w:pPr>
            <w:r w:rsidRPr="00E51C9D">
              <w:rPr>
                <w:rFonts w:ascii="Times New Roman" w:hAnsi="Times New Roman"/>
              </w:rPr>
              <w:t>100 - 200 коек - 200 - 140;</w:t>
            </w:r>
          </w:p>
          <w:p w:rsidR="002946DF" w:rsidRPr="00E51C9D" w:rsidRDefault="002946DF" w:rsidP="00D408ED">
            <w:pPr>
              <w:pStyle w:val="aff4"/>
              <w:ind w:firstLine="0"/>
              <w:rPr>
                <w:rFonts w:ascii="Times New Roman" w:hAnsi="Times New Roman"/>
              </w:rPr>
            </w:pPr>
            <w:r w:rsidRPr="00E51C9D">
              <w:rPr>
                <w:rFonts w:ascii="Times New Roman" w:hAnsi="Times New Roman"/>
              </w:rPr>
              <w:t>200 - 400 коек - 140 - 100;</w:t>
            </w:r>
          </w:p>
          <w:p w:rsidR="002946DF" w:rsidRPr="00E51C9D" w:rsidRDefault="002946DF" w:rsidP="00D408ED">
            <w:pPr>
              <w:pStyle w:val="aff4"/>
              <w:ind w:firstLine="0"/>
              <w:rPr>
                <w:rFonts w:ascii="Times New Roman" w:hAnsi="Times New Roman"/>
              </w:rPr>
            </w:pPr>
            <w:r w:rsidRPr="00E51C9D">
              <w:rPr>
                <w:rFonts w:ascii="Times New Roman" w:hAnsi="Times New Roman"/>
              </w:rPr>
              <w:t>400 - 800 коек - 100 - 80;</w:t>
            </w:r>
          </w:p>
          <w:p w:rsidR="002946DF" w:rsidRPr="00E51C9D" w:rsidRDefault="002946DF" w:rsidP="00D408ED">
            <w:pPr>
              <w:pStyle w:val="aff4"/>
              <w:ind w:firstLine="0"/>
              <w:rPr>
                <w:rFonts w:ascii="Times New Roman" w:hAnsi="Times New Roman"/>
              </w:rPr>
            </w:pPr>
            <w:r w:rsidRPr="00E51C9D">
              <w:rPr>
                <w:rFonts w:ascii="Times New Roman" w:hAnsi="Times New Roman"/>
              </w:rPr>
              <w:t>800 - 1000 коек - 80 - 60;</w:t>
            </w:r>
          </w:p>
          <w:p w:rsidR="002946DF" w:rsidRPr="00E51C9D" w:rsidRDefault="002946DF" w:rsidP="00D408ED">
            <w:pPr>
              <w:pStyle w:val="aff4"/>
              <w:ind w:firstLine="0"/>
              <w:rPr>
                <w:rFonts w:ascii="Times New Roman" w:hAnsi="Times New Roman"/>
              </w:rPr>
            </w:pPr>
            <w:r w:rsidRPr="00E51C9D">
              <w:rPr>
                <w:rFonts w:ascii="Times New Roman" w:hAnsi="Times New Roman"/>
              </w:rPr>
              <w:t xml:space="preserve">свыше 1000 коек - 60. </w:t>
            </w:r>
          </w:p>
        </w:tc>
        <w:tc>
          <w:tcPr>
            <w:tcW w:w="2495" w:type="dxa"/>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 xml:space="preserve">норму для детей на 1 койку следует принимать с коэффициентом 1,5. Число коек (врачебных и акушерских) для беременных женщин и рожениц рекомендуется при условии их выделения из общего числа коек стационаров - 0,85 коек на 1 тыс. жителей (в расчете на женщин в возрасте 15 - 49 лет). </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Детские дома - интернаты (от 4 до 14 лет)</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койка</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r w:rsidRPr="00E51C9D">
              <w:rPr>
                <w:rFonts w:ascii="Times New Roman" w:hAnsi="Times New Roman"/>
              </w:rPr>
              <w:t>по заданию на проектирование</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2495" w:type="dxa"/>
            <w:vMerge w:val="restart"/>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нормы расчета учреждений социального обеспечения следует уточнять в зависимости от социально-демографических особенностей</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Психоневрологические и наркологические интернаты (с 18 лет)</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койка</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r w:rsidRPr="00E51C9D">
              <w:rPr>
                <w:rFonts w:ascii="Times New Roman" w:hAnsi="Times New Roman"/>
              </w:rPr>
              <w:t>по заданию на проектирование</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при вместимости, коек: до 200 - 125;</w:t>
            </w:r>
          </w:p>
          <w:p w:rsidR="002946DF" w:rsidRPr="00E51C9D" w:rsidRDefault="002946DF" w:rsidP="00D408ED">
            <w:pPr>
              <w:pStyle w:val="aff4"/>
              <w:ind w:firstLine="0"/>
              <w:rPr>
                <w:rFonts w:ascii="Times New Roman" w:hAnsi="Times New Roman"/>
              </w:rPr>
            </w:pPr>
            <w:r w:rsidRPr="00E51C9D">
              <w:rPr>
                <w:rFonts w:ascii="Times New Roman" w:hAnsi="Times New Roman"/>
              </w:rPr>
              <w:t>свыше 200 до 400 - 100;</w:t>
            </w:r>
          </w:p>
          <w:p w:rsidR="002946DF" w:rsidRPr="00E51C9D" w:rsidRDefault="002946DF" w:rsidP="00D408ED">
            <w:pPr>
              <w:pStyle w:val="aff4"/>
              <w:ind w:firstLine="0"/>
              <w:rPr>
                <w:rFonts w:ascii="Times New Roman" w:hAnsi="Times New Roman"/>
              </w:rPr>
            </w:pPr>
            <w:r w:rsidRPr="00E51C9D">
              <w:rPr>
                <w:rFonts w:ascii="Times New Roman" w:hAnsi="Times New Roman"/>
              </w:rPr>
              <w:t>свыше 400 до 600 - 80</w:t>
            </w:r>
          </w:p>
        </w:tc>
        <w:tc>
          <w:tcPr>
            <w:tcW w:w="2495" w:type="dxa"/>
            <w:vMerge/>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single" w:sz="4" w:space="0" w:color="auto"/>
              <w:bottom w:val="nil"/>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 xml:space="preserve">Амбулаторно-поликлиническая сеть, диспансеры без стационара </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посещение в смену</w:t>
            </w:r>
          </w:p>
        </w:tc>
        <w:tc>
          <w:tcPr>
            <w:tcW w:w="2341" w:type="dxa"/>
            <w:tcBorders>
              <w:top w:val="single" w:sz="4" w:space="0" w:color="auto"/>
              <w:left w:val="single" w:sz="4" w:space="0" w:color="auto"/>
              <w:bottom w:val="nil"/>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 , с учетом системы расселения возможна сельская амбулатория 20% общего норматива</w:t>
            </w:r>
          </w:p>
        </w:tc>
        <w:tc>
          <w:tcPr>
            <w:tcW w:w="1984" w:type="dxa"/>
            <w:tcBorders>
              <w:top w:val="single" w:sz="4" w:space="0" w:color="auto"/>
              <w:left w:val="single" w:sz="4" w:space="0" w:color="auto"/>
              <w:bottom w:val="nil"/>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0,1 га на 100 посещений в смену, но не менее 0,3 га на объект</w:t>
            </w:r>
          </w:p>
        </w:tc>
        <w:tc>
          <w:tcPr>
            <w:tcW w:w="2495" w:type="dxa"/>
            <w:vMerge w:val="restart"/>
            <w:tcBorders>
              <w:top w:val="single" w:sz="4" w:space="0" w:color="auto"/>
              <w:lef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 xml:space="preserve">Радиус обслуживания не более 30 минут </w:t>
            </w:r>
            <w:proofErr w:type="spellStart"/>
            <w:r w:rsidRPr="00E51C9D">
              <w:rPr>
                <w:rFonts w:ascii="Times New Roman" w:hAnsi="Times New Roman"/>
              </w:rPr>
              <w:t>пешеходно-транспортной</w:t>
            </w:r>
            <w:proofErr w:type="spellEnd"/>
            <w:r w:rsidRPr="00E51C9D">
              <w:rPr>
                <w:rFonts w:ascii="Times New Roman" w:hAnsi="Times New Roman"/>
              </w:rPr>
              <w:t xml:space="preserve"> доступности</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Фельдшерские или фельдшерско-акушерские пункты</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объект</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по заданию на проектирование</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0,2 га</w:t>
            </w:r>
          </w:p>
        </w:tc>
        <w:tc>
          <w:tcPr>
            <w:tcW w:w="2495" w:type="dxa"/>
            <w:vMerge/>
            <w:tcBorders>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Выдвижные пункты медицинской помощи</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автомобиль</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0,2</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0,05 га на 1 автомобиль, но не менее 0,1 га</w:t>
            </w:r>
          </w:p>
        </w:tc>
        <w:tc>
          <w:tcPr>
            <w:tcW w:w="2495" w:type="dxa"/>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single" w:sz="4" w:space="0" w:color="auto"/>
              <w:bottom w:val="nil"/>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Аптеки групп:</w:t>
            </w:r>
          </w:p>
        </w:tc>
        <w:tc>
          <w:tcPr>
            <w:tcW w:w="970" w:type="dxa"/>
            <w:vMerge w:val="restart"/>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объект</w:t>
            </w:r>
          </w:p>
        </w:tc>
        <w:tc>
          <w:tcPr>
            <w:tcW w:w="2341" w:type="dxa"/>
            <w:vMerge w:val="restart"/>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по заданию на проектирование</w:t>
            </w:r>
          </w:p>
        </w:tc>
        <w:tc>
          <w:tcPr>
            <w:tcW w:w="1984" w:type="dxa"/>
            <w:tcBorders>
              <w:top w:val="single" w:sz="4" w:space="0" w:color="auto"/>
              <w:left w:val="single" w:sz="4" w:space="0" w:color="auto"/>
              <w:bottom w:val="nil"/>
              <w:right w:val="single" w:sz="4" w:space="0" w:color="auto"/>
            </w:tcBorders>
          </w:tcPr>
          <w:p w:rsidR="002946DF" w:rsidRPr="00E51C9D" w:rsidRDefault="002946DF" w:rsidP="00D408ED">
            <w:pPr>
              <w:pStyle w:val="aff0"/>
              <w:ind w:firstLine="0"/>
              <w:rPr>
                <w:rFonts w:ascii="Times New Roman" w:hAnsi="Times New Roman"/>
              </w:rPr>
            </w:pPr>
          </w:p>
        </w:tc>
        <w:tc>
          <w:tcPr>
            <w:tcW w:w="2495" w:type="dxa"/>
            <w:vMerge w:val="restart"/>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 xml:space="preserve">возможно встроенно-пристроенные, как правило, при амбулаториях и фельдшерско-акушерских пунктах. Радиус обслуживания не более 30 минут </w:t>
            </w:r>
            <w:proofErr w:type="spellStart"/>
            <w:r w:rsidRPr="00E51C9D">
              <w:rPr>
                <w:rFonts w:ascii="Times New Roman" w:hAnsi="Times New Roman"/>
              </w:rPr>
              <w:t>пешеходно-транспортной</w:t>
            </w:r>
            <w:proofErr w:type="spellEnd"/>
            <w:r w:rsidRPr="00E51C9D">
              <w:rPr>
                <w:rFonts w:ascii="Times New Roman" w:hAnsi="Times New Roman"/>
              </w:rPr>
              <w:t xml:space="preserve"> </w:t>
            </w:r>
            <w:r w:rsidRPr="00E51C9D">
              <w:rPr>
                <w:rFonts w:ascii="Times New Roman" w:hAnsi="Times New Roman"/>
              </w:rPr>
              <w:lastRenderedPageBreak/>
              <w:t>доступности</w:t>
            </w:r>
          </w:p>
        </w:tc>
      </w:tr>
      <w:tr w:rsidR="002946DF" w:rsidRPr="00E51C9D" w:rsidTr="002946DF">
        <w:trPr>
          <w:trHeight w:val="20"/>
        </w:trPr>
        <w:tc>
          <w:tcPr>
            <w:tcW w:w="2218" w:type="dxa"/>
            <w:tcBorders>
              <w:top w:val="nil"/>
              <w:bottom w:val="nil"/>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I - II</w:t>
            </w:r>
          </w:p>
        </w:tc>
        <w:tc>
          <w:tcPr>
            <w:tcW w:w="970"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341"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1984" w:type="dxa"/>
            <w:tcBorders>
              <w:top w:val="nil"/>
              <w:left w:val="single" w:sz="4" w:space="0" w:color="auto"/>
              <w:bottom w:val="nil"/>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0,3 га</w:t>
            </w:r>
          </w:p>
        </w:tc>
        <w:tc>
          <w:tcPr>
            <w:tcW w:w="2495" w:type="dxa"/>
            <w:vMerge/>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nil"/>
              <w:bottom w:val="nil"/>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III - V</w:t>
            </w:r>
          </w:p>
        </w:tc>
        <w:tc>
          <w:tcPr>
            <w:tcW w:w="970"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341"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1984" w:type="dxa"/>
            <w:tcBorders>
              <w:top w:val="nil"/>
              <w:left w:val="single" w:sz="4" w:space="0" w:color="auto"/>
              <w:bottom w:val="nil"/>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0,25 га</w:t>
            </w:r>
          </w:p>
        </w:tc>
        <w:tc>
          <w:tcPr>
            <w:tcW w:w="2495" w:type="dxa"/>
            <w:vMerge/>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nil"/>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VI - VIII</w:t>
            </w:r>
          </w:p>
        </w:tc>
        <w:tc>
          <w:tcPr>
            <w:tcW w:w="970"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341"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1984" w:type="dxa"/>
            <w:tcBorders>
              <w:top w:val="nil"/>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0,2 га</w:t>
            </w:r>
          </w:p>
        </w:tc>
        <w:tc>
          <w:tcPr>
            <w:tcW w:w="2495" w:type="dxa"/>
            <w:vMerge/>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lastRenderedPageBreak/>
              <w:t>Молочные кухни (для детей до 1 года)</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Порций в сутки на 1 ребенка</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4</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0,015 га на 1 тыс. порций в сутки, но не менее 0,15 га</w:t>
            </w:r>
          </w:p>
        </w:tc>
        <w:tc>
          <w:tcPr>
            <w:tcW w:w="2495" w:type="dxa"/>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r w:rsidRPr="00E51C9D">
              <w:rPr>
                <w:rFonts w:ascii="Times New Roman" w:hAnsi="Times New Roman"/>
              </w:rPr>
              <w:t xml:space="preserve">Радиус обслуживания не более 30 минут </w:t>
            </w:r>
            <w:proofErr w:type="spellStart"/>
            <w:r w:rsidRPr="00E51C9D">
              <w:rPr>
                <w:rFonts w:ascii="Times New Roman" w:hAnsi="Times New Roman"/>
              </w:rPr>
              <w:t>пешеходно-транспортной</w:t>
            </w:r>
            <w:proofErr w:type="spellEnd"/>
            <w:r w:rsidRPr="00E51C9D">
              <w:rPr>
                <w:rFonts w:ascii="Times New Roman" w:hAnsi="Times New Roman"/>
              </w:rPr>
              <w:t xml:space="preserve"> доступности</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Раздаточные пункты молочных кухонь (для детей до 1 года)</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кв. м общей площади на 1 ребенка</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0,3</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2495" w:type="dxa"/>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 xml:space="preserve">Встроенные. Радиус обслуживания не более 30 минут </w:t>
            </w:r>
            <w:proofErr w:type="spellStart"/>
            <w:r w:rsidRPr="00E51C9D">
              <w:rPr>
                <w:rFonts w:ascii="Times New Roman" w:hAnsi="Times New Roman"/>
              </w:rPr>
              <w:t>пешеходно-транспортной</w:t>
            </w:r>
            <w:proofErr w:type="spellEnd"/>
            <w:r w:rsidRPr="00E51C9D">
              <w:rPr>
                <w:rFonts w:ascii="Times New Roman" w:hAnsi="Times New Roman"/>
              </w:rPr>
              <w:t xml:space="preserve"> доступности</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Центр социального обслуживания пожилых граждан и инвалидов</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центр</w:t>
            </w:r>
          </w:p>
        </w:tc>
        <w:tc>
          <w:tcPr>
            <w:tcW w:w="4325" w:type="dxa"/>
            <w:gridSpan w:val="2"/>
            <w:vMerge w:val="restart"/>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2495" w:type="dxa"/>
            <w:vMerge w:val="restart"/>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возможно встроенно-пристроенные, 1 центр на жилой район</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Центр социальной помощи семье и детям</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центр</w:t>
            </w:r>
          </w:p>
        </w:tc>
        <w:tc>
          <w:tcPr>
            <w:tcW w:w="4325" w:type="dxa"/>
            <w:gridSpan w:val="2"/>
            <w:vMerge/>
            <w:tcBorders>
              <w:top w:val="nil"/>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495" w:type="dxa"/>
            <w:vMerge/>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10008" w:type="dxa"/>
            <w:gridSpan w:val="5"/>
            <w:tcBorders>
              <w:top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b/>
              </w:rPr>
              <w:t>Учреждения культуры и искусства</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Помещения для культурно - массовой, воспитательной работы, досуга и любительской деятельности</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кв. м общей площади</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50 - 60</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 Допускаются встроенные</w:t>
            </w:r>
          </w:p>
        </w:tc>
        <w:tc>
          <w:tcPr>
            <w:tcW w:w="2495" w:type="dxa"/>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рекомендуется формировать единые комплексы для организации культурно-массовой, физкультурно-оздоровительной и воспитательной работы</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Танцевальные залы</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место</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6</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2495" w:type="dxa"/>
            <w:vMerge w:val="restart"/>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 xml:space="preserve">для использования учащимися и населением (с суммированием нормативов) в пределах пешеходной доступности не более 500 м. </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Клубы</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место</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80</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2495" w:type="dxa"/>
            <w:vMerge/>
            <w:tcBorders>
              <w:top w:val="nil"/>
              <w:left w:val="single" w:sz="4" w:space="0" w:color="auto"/>
              <w:bottom w:val="nil"/>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Кинотеатры</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место</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30</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2495" w:type="dxa"/>
            <w:vMerge/>
            <w:tcBorders>
              <w:top w:val="nil"/>
              <w:left w:val="single" w:sz="4" w:space="0" w:color="auto"/>
              <w:bottom w:val="nil"/>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single" w:sz="4" w:space="0" w:color="auto"/>
              <w:bottom w:val="nil"/>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Клубы сельских поселений, тыс. чел.:</w:t>
            </w:r>
          </w:p>
        </w:tc>
        <w:tc>
          <w:tcPr>
            <w:tcW w:w="970" w:type="dxa"/>
            <w:vMerge w:val="restart"/>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место</w:t>
            </w:r>
          </w:p>
        </w:tc>
        <w:tc>
          <w:tcPr>
            <w:tcW w:w="2341" w:type="dxa"/>
            <w:tcBorders>
              <w:top w:val="single" w:sz="4" w:space="0" w:color="auto"/>
              <w:left w:val="single" w:sz="4" w:space="0" w:color="auto"/>
              <w:bottom w:val="nil"/>
              <w:right w:val="single" w:sz="4" w:space="0" w:color="auto"/>
            </w:tcBorders>
          </w:tcPr>
          <w:p w:rsidR="002946DF" w:rsidRPr="00E51C9D" w:rsidRDefault="002946DF" w:rsidP="00D408ED">
            <w:pPr>
              <w:pStyle w:val="aff0"/>
              <w:ind w:firstLine="0"/>
              <w:rPr>
                <w:rFonts w:ascii="Times New Roman" w:hAnsi="Times New Roman"/>
              </w:rPr>
            </w:pPr>
          </w:p>
        </w:tc>
        <w:tc>
          <w:tcPr>
            <w:tcW w:w="1984" w:type="dxa"/>
            <w:vMerge w:val="restart"/>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2495" w:type="dxa"/>
            <w:vMerge w:val="restart"/>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меньшую вместимость клубов и библиотек следует принимать для больших поселений</w:t>
            </w:r>
          </w:p>
        </w:tc>
      </w:tr>
      <w:tr w:rsidR="002946DF" w:rsidRPr="00E51C9D" w:rsidTr="002946DF">
        <w:trPr>
          <w:trHeight w:val="20"/>
        </w:trPr>
        <w:tc>
          <w:tcPr>
            <w:tcW w:w="2218" w:type="dxa"/>
            <w:tcBorders>
              <w:top w:val="nil"/>
              <w:bottom w:val="nil"/>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свыше 0,2 до 1</w:t>
            </w:r>
          </w:p>
        </w:tc>
        <w:tc>
          <w:tcPr>
            <w:tcW w:w="970"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341" w:type="dxa"/>
            <w:tcBorders>
              <w:top w:val="nil"/>
              <w:left w:val="single" w:sz="4" w:space="0" w:color="auto"/>
              <w:bottom w:val="nil"/>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500 - 300</w:t>
            </w:r>
          </w:p>
        </w:tc>
        <w:tc>
          <w:tcPr>
            <w:tcW w:w="1984"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495" w:type="dxa"/>
            <w:vMerge/>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nil"/>
              <w:bottom w:val="nil"/>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свыше 1 до 3</w:t>
            </w:r>
          </w:p>
        </w:tc>
        <w:tc>
          <w:tcPr>
            <w:tcW w:w="970"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341" w:type="dxa"/>
            <w:tcBorders>
              <w:top w:val="nil"/>
              <w:left w:val="single" w:sz="4" w:space="0" w:color="auto"/>
              <w:bottom w:val="nil"/>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300 - 230</w:t>
            </w:r>
          </w:p>
        </w:tc>
        <w:tc>
          <w:tcPr>
            <w:tcW w:w="1984"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495" w:type="dxa"/>
            <w:vMerge/>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nil"/>
              <w:bottom w:val="nil"/>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свыше 3 до 5</w:t>
            </w:r>
          </w:p>
        </w:tc>
        <w:tc>
          <w:tcPr>
            <w:tcW w:w="970"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341" w:type="dxa"/>
            <w:tcBorders>
              <w:top w:val="nil"/>
              <w:left w:val="single" w:sz="4" w:space="0" w:color="auto"/>
              <w:bottom w:val="nil"/>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230 - 190</w:t>
            </w:r>
          </w:p>
        </w:tc>
        <w:tc>
          <w:tcPr>
            <w:tcW w:w="1984"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495" w:type="dxa"/>
            <w:vMerge/>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nil"/>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свыше 5 до 10</w:t>
            </w:r>
          </w:p>
        </w:tc>
        <w:tc>
          <w:tcPr>
            <w:tcW w:w="970"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341" w:type="dxa"/>
            <w:tcBorders>
              <w:top w:val="nil"/>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190 - 140</w:t>
            </w:r>
          </w:p>
        </w:tc>
        <w:tc>
          <w:tcPr>
            <w:tcW w:w="1984"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495" w:type="dxa"/>
            <w:vMerge/>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vMerge w:val="restart"/>
            <w:tcBorders>
              <w:top w:val="single" w:sz="4" w:space="0" w:color="auto"/>
              <w:bottom w:val="nil"/>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Сельские массовые библиотеки, тыс. чел.:</w:t>
            </w:r>
          </w:p>
        </w:tc>
        <w:tc>
          <w:tcPr>
            <w:tcW w:w="970" w:type="dxa"/>
            <w:vMerge w:val="restart"/>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тыс. единиц хранения / место</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1984" w:type="dxa"/>
            <w:vMerge w:val="restart"/>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2495" w:type="dxa"/>
            <w:vMerge w:val="restart"/>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зона обслуживания в пределах 30-минутной доступности</w:t>
            </w:r>
          </w:p>
        </w:tc>
      </w:tr>
      <w:tr w:rsidR="002946DF" w:rsidRPr="00E51C9D" w:rsidTr="002946DF">
        <w:trPr>
          <w:trHeight w:val="20"/>
        </w:trPr>
        <w:tc>
          <w:tcPr>
            <w:tcW w:w="2218" w:type="dxa"/>
            <w:vMerge/>
            <w:tcBorders>
              <w:top w:val="single" w:sz="4" w:space="0" w:color="auto"/>
              <w:bottom w:val="nil"/>
              <w:right w:val="single" w:sz="4" w:space="0" w:color="auto"/>
            </w:tcBorders>
          </w:tcPr>
          <w:p w:rsidR="002946DF" w:rsidRPr="00E51C9D" w:rsidRDefault="002946DF" w:rsidP="00D408ED">
            <w:pPr>
              <w:pStyle w:val="aff0"/>
              <w:ind w:firstLine="0"/>
              <w:rPr>
                <w:rFonts w:ascii="Times New Roman" w:hAnsi="Times New Roman"/>
              </w:rPr>
            </w:pPr>
          </w:p>
        </w:tc>
        <w:tc>
          <w:tcPr>
            <w:tcW w:w="970"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noProof/>
              </w:rPr>
              <w:drawing>
                <wp:inline distT="0" distB="0" distL="0" distR="0">
                  <wp:extent cx="600075" cy="428625"/>
                  <wp:effectExtent l="0" t="0" r="0" b="0"/>
                  <wp:docPr id="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74" cstate="print"/>
                          <a:srcRect/>
                          <a:stretch>
                            <a:fillRect/>
                          </a:stretch>
                        </pic:blipFill>
                        <pic:spPr bwMode="auto">
                          <a:xfrm>
                            <a:off x="0" y="0"/>
                            <a:ext cx="600075" cy="428625"/>
                          </a:xfrm>
                          <a:prstGeom prst="rect">
                            <a:avLst/>
                          </a:prstGeom>
                          <a:noFill/>
                          <a:ln w="9525">
                            <a:noFill/>
                            <a:miter lim="800000"/>
                            <a:headEnd/>
                            <a:tailEnd/>
                          </a:ln>
                        </pic:spPr>
                      </pic:pic>
                    </a:graphicData>
                  </a:graphic>
                </wp:inline>
              </w:drawing>
            </w:r>
          </w:p>
        </w:tc>
        <w:tc>
          <w:tcPr>
            <w:tcW w:w="1984"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495" w:type="dxa"/>
            <w:vMerge/>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467"/>
        </w:trPr>
        <w:tc>
          <w:tcPr>
            <w:tcW w:w="2218" w:type="dxa"/>
            <w:tcBorders>
              <w:top w:val="nil"/>
              <w:bottom w:val="nil"/>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свыше 1 до 3</w:t>
            </w:r>
          </w:p>
        </w:tc>
        <w:tc>
          <w:tcPr>
            <w:tcW w:w="970"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noProof/>
              </w:rPr>
              <w:drawing>
                <wp:inline distT="0" distB="0" distL="0" distR="0">
                  <wp:extent cx="476250" cy="428625"/>
                  <wp:effectExtent l="0" t="0" r="0" b="0"/>
                  <wp:docPr id="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75" cstate="print"/>
                          <a:srcRect/>
                          <a:stretch>
                            <a:fillRect/>
                          </a:stretch>
                        </pic:blipFill>
                        <pic:spPr bwMode="auto">
                          <a:xfrm>
                            <a:off x="0" y="0"/>
                            <a:ext cx="476250" cy="428625"/>
                          </a:xfrm>
                          <a:prstGeom prst="rect">
                            <a:avLst/>
                          </a:prstGeom>
                          <a:noFill/>
                          <a:ln w="9525">
                            <a:noFill/>
                            <a:miter lim="800000"/>
                            <a:headEnd/>
                            <a:tailEnd/>
                          </a:ln>
                        </pic:spPr>
                      </pic:pic>
                    </a:graphicData>
                  </a:graphic>
                </wp:inline>
              </w:drawing>
            </w:r>
          </w:p>
        </w:tc>
        <w:tc>
          <w:tcPr>
            <w:tcW w:w="1984"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495" w:type="dxa"/>
            <w:vMerge/>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nil"/>
              <w:bottom w:val="nil"/>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свыше 3 до 5</w:t>
            </w:r>
          </w:p>
        </w:tc>
        <w:tc>
          <w:tcPr>
            <w:tcW w:w="970"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341" w:type="dxa"/>
            <w:vMerge w:val="restart"/>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noProof/>
              </w:rPr>
              <w:drawing>
                <wp:inline distT="0" distB="0" distL="0" distR="0">
                  <wp:extent cx="600075" cy="428625"/>
                  <wp:effectExtent l="0" t="0" r="0" b="0"/>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76" cstate="print"/>
                          <a:srcRect/>
                          <a:stretch>
                            <a:fillRect/>
                          </a:stretch>
                        </pic:blipFill>
                        <pic:spPr bwMode="auto">
                          <a:xfrm>
                            <a:off x="0" y="0"/>
                            <a:ext cx="600075" cy="428625"/>
                          </a:xfrm>
                          <a:prstGeom prst="rect">
                            <a:avLst/>
                          </a:prstGeom>
                          <a:noFill/>
                          <a:ln w="9525">
                            <a:noFill/>
                            <a:miter lim="800000"/>
                            <a:headEnd/>
                            <a:tailEnd/>
                          </a:ln>
                        </pic:spPr>
                      </pic:pic>
                    </a:graphicData>
                  </a:graphic>
                </wp:inline>
              </w:drawing>
            </w:r>
          </w:p>
        </w:tc>
        <w:tc>
          <w:tcPr>
            <w:tcW w:w="1984"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495" w:type="dxa"/>
            <w:vMerge/>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nil"/>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свыше 5 до 10</w:t>
            </w:r>
          </w:p>
        </w:tc>
        <w:tc>
          <w:tcPr>
            <w:tcW w:w="970"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341"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495" w:type="dxa"/>
            <w:vMerge/>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10008" w:type="dxa"/>
            <w:gridSpan w:val="5"/>
            <w:tcBorders>
              <w:top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b/>
              </w:rPr>
              <w:t>Физкультурно-спортивные сооружения</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lastRenderedPageBreak/>
              <w:t>Территория плоскостных спортивных сооружений</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объект</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по заданию на проектирование</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0,9 га</w:t>
            </w:r>
          </w:p>
        </w:tc>
        <w:tc>
          <w:tcPr>
            <w:tcW w:w="2495" w:type="dxa"/>
            <w:vMerge w:val="restart"/>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 xml:space="preserve">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Для малых населенных пунктов нормы расчета залов и бассейнов необходимо принимать с учетом минимальной вместимости объектов по технологическим требованиям. </w:t>
            </w:r>
          </w:p>
          <w:p w:rsidR="002946DF" w:rsidRPr="00E51C9D" w:rsidRDefault="002946DF" w:rsidP="00D408ED">
            <w:pPr>
              <w:pStyle w:val="aff4"/>
              <w:ind w:firstLine="0"/>
              <w:rPr>
                <w:rFonts w:ascii="Times New Roman" w:hAnsi="Times New Roman"/>
              </w:rPr>
            </w:pPr>
            <w:r w:rsidRPr="00E51C9D">
              <w:rPr>
                <w:rFonts w:ascii="Times New Roman" w:hAnsi="Times New Roman"/>
              </w:rPr>
              <w:t>Радиус обслуживания помещений для физкультурно-оздоровительных занятий - 500 м</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Помещения для физкультурно-оздоровительных занятий в микрорайоне</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кв. м общей площади</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80</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2495" w:type="dxa"/>
            <w:vMerge/>
            <w:tcBorders>
              <w:top w:val="nil"/>
              <w:left w:val="single" w:sz="4" w:space="0" w:color="auto"/>
              <w:bottom w:val="nil"/>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Спортивный зал общего пользования</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кв. м общей площади</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80</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2495" w:type="dxa"/>
            <w:vMerge/>
            <w:tcBorders>
              <w:top w:val="nil"/>
              <w:left w:val="single" w:sz="4" w:space="0" w:color="auto"/>
              <w:bottom w:val="nil"/>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Спортивно-тренажерный зал повседневного обслуживания</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кв. м общей площади</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80</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2495" w:type="dxa"/>
            <w:vMerge/>
            <w:tcBorders>
              <w:top w:val="nil"/>
              <w:left w:val="single" w:sz="4" w:space="0" w:color="auto"/>
              <w:bottom w:val="nil"/>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Бассейн (открытый и закрытый общего пользования)</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кв. м зеркала воды</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25</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2495" w:type="dxa"/>
            <w:vMerge/>
            <w:tcBorders>
              <w:top w:val="nil"/>
              <w:left w:val="single" w:sz="4" w:space="0" w:color="auto"/>
              <w:bottom w:val="nil"/>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Детско-юношеская спортивная школа</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кв. м общей площади</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10</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1,5 га на объект</w:t>
            </w:r>
          </w:p>
        </w:tc>
        <w:tc>
          <w:tcPr>
            <w:tcW w:w="2495" w:type="dxa"/>
            <w:vMerge/>
            <w:tcBorders>
              <w:top w:val="nil"/>
              <w:left w:val="single" w:sz="4" w:space="0" w:color="auto"/>
              <w:bottom w:val="nil"/>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proofErr w:type="spellStart"/>
            <w:r w:rsidRPr="00E51C9D">
              <w:rPr>
                <w:rFonts w:ascii="Times New Roman" w:hAnsi="Times New Roman"/>
              </w:rPr>
              <w:t>Спортивно-досуговый</w:t>
            </w:r>
            <w:proofErr w:type="spellEnd"/>
            <w:r w:rsidRPr="00E51C9D">
              <w:rPr>
                <w:rFonts w:ascii="Times New Roman" w:hAnsi="Times New Roman"/>
              </w:rPr>
              <w:t xml:space="preserve"> центр на территориях малоэтажной застройки в городах и пригородных поселениях</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кв. м общей площади</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300</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0,5 га на объект</w:t>
            </w:r>
          </w:p>
        </w:tc>
        <w:tc>
          <w:tcPr>
            <w:tcW w:w="2495" w:type="dxa"/>
            <w:vMerge/>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10008" w:type="dxa"/>
            <w:gridSpan w:val="5"/>
            <w:tcBorders>
              <w:top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b/>
              </w:rPr>
              <w:t>Торговля и общественное питание</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Торговый центр</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кв. м торг. площади</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300</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при торговой площади, кв.м:</w:t>
            </w:r>
          </w:p>
          <w:p w:rsidR="002946DF" w:rsidRPr="00E51C9D" w:rsidRDefault="002946DF" w:rsidP="00D408ED">
            <w:pPr>
              <w:pStyle w:val="aff4"/>
              <w:ind w:firstLine="0"/>
              <w:rPr>
                <w:rFonts w:ascii="Times New Roman" w:hAnsi="Times New Roman"/>
              </w:rPr>
            </w:pPr>
            <w:r w:rsidRPr="00E51C9D">
              <w:rPr>
                <w:rFonts w:ascii="Times New Roman" w:hAnsi="Times New Roman"/>
              </w:rPr>
              <w:t>до 250 - 0,08 га на 100 кв. м торговой площади;</w:t>
            </w:r>
          </w:p>
          <w:p w:rsidR="002946DF" w:rsidRPr="00E51C9D" w:rsidRDefault="002946DF" w:rsidP="00D408ED">
            <w:pPr>
              <w:pStyle w:val="aff4"/>
              <w:ind w:firstLine="0"/>
              <w:rPr>
                <w:rFonts w:ascii="Times New Roman" w:hAnsi="Times New Roman"/>
              </w:rPr>
            </w:pPr>
            <w:r w:rsidRPr="00E51C9D">
              <w:rPr>
                <w:rFonts w:ascii="Times New Roman" w:hAnsi="Times New Roman"/>
              </w:rPr>
              <w:t>от 250 до 650 - 0,08 - 0,06 кв. м торговой площади;</w:t>
            </w:r>
          </w:p>
          <w:p w:rsidR="002946DF" w:rsidRPr="00E51C9D" w:rsidRDefault="002946DF" w:rsidP="00D408ED">
            <w:pPr>
              <w:pStyle w:val="aff4"/>
              <w:ind w:firstLine="0"/>
              <w:rPr>
                <w:rFonts w:ascii="Times New Roman" w:hAnsi="Times New Roman"/>
              </w:rPr>
            </w:pPr>
            <w:r w:rsidRPr="00E51C9D">
              <w:rPr>
                <w:rFonts w:ascii="Times New Roman" w:hAnsi="Times New Roman"/>
              </w:rPr>
              <w:t>от 650 до 1500 - 0,06 - 0,04 кв. м торговой площади;</w:t>
            </w:r>
          </w:p>
          <w:p w:rsidR="002946DF" w:rsidRPr="00E51C9D" w:rsidRDefault="002946DF" w:rsidP="00D408ED">
            <w:pPr>
              <w:pStyle w:val="aff4"/>
              <w:ind w:firstLine="0"/>
              <w:rPr>
                <w:rFonts w:ascii="Times New Roman" w:hAnsi="Times New Roman"/>
              </w:rPr>
            </w:pPr>
            <w:r w:rsidRPr="00E51C9D">
              <w:rPr>
                <w:rFonts w:ascii="Times New Roman" w:hAnsi="Times New Roman"/>
              </w:rPr>
              <w:t>от 1500 до 3500 - 0,04 - 0,02 кв. м торговой площади;</w:t>
            </w:r>
          </w:p>
          <w:p w:rsidR="002946DF" w:rsidRPr="00E51C9D" w:rsidRDefault="002946DF" w:rsidP="00D408ED">
            <w:pPr>
              <w:pStyle w:val="aff4"/>
              <w:ind w:firstLine="0"/>
              <w:rPr>
                <w:rFonts w:ascii="Times New Roman" w:hAnsi="Times New Roman"/>
              </w:rPr>
            </w:pPr>
            <w:r w:rsidRPr="00E51C9D">
              <w:rPr>
                <w:rFonts w:ascii="Times New Roman" w:hAnsi="Times New Roman"/>
              </w:rPr>
              <w:t>свыше 3500 - 0,02 кв. м торговой площади</w:t>
            </w:r>
          </w:p>
        </w:tc>
        <w:tc>
          <w:tcPr>
            <w:tcW w:w="2495" w:type="dxa"/>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lastRenderedPageBreak/>
              <w:t>Магазин продовольственных товаров</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кв. м торг. площади</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100</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495" w:type="dxa"/>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Магазин непродовольственных товаров</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кв. м торг. площади</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200</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495" w:type="dxa"/>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Магазин кулинарии</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кв. м торг. площади</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6</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495" w:type="dxa"/>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Рынок, ярмарка</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кв. м торг. площади</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r w:rsidRPr="00E51C9D">
              <w:rPr>
                <w:rFonts w:ascii="Times New Roman" w:hAnsi="Times New Roman"/>
              </w:rPr>
              <w:t>по заданию на проектирование</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2495" w:type="dxa"/>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Рынки - в соответствии с планом, предусматривающим организацию рынков на территории Краснодарского края</w:t>
            </w:r>
          </w:p>
          <w:p w:rsidR="002946DF" w:rsidRPr="00E51C9D" w:rsidRDefault="002946DF" w:rsidP="00D408ED">
            <w:pPr>
              <w:pStyle w:val="aff4"/>
              <w:ind w:firstLine="0"/>
              <w:rPr>
                <w:rFonts w:ascii="Times New Roman" w:hAnsi="Times New Roman"/>
              </w:rPr>
            </w:pPr>
            <w:r w:rsidRPr="00E51C9D">
              <w:rPr>
                <w:rFonts w:ascii="Times New Roman" w:hAnsi="Times New Roman"/>
              </w:rPr>
              <w:t>Ярмарки - на основании решения органов местного самоуправления муниципального образования, в соответствии с видом ярмарки</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Предприятие общественного питания</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посадочное место</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40</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при числе мест, га на 100 мест:</w:t>
            </w:r>
          </w:p>
          <w:p w:rsidR="002946DF" w:rsidRPr="00E51C9D" w:rsidRDefault="002946DF" w:rsidP="00D408ED">
            <w:pPr>
              <w:pStyle w:val="aff4"/>
              <w:ind w:firstLine="0"/>
              <w:rPr>
                <w:rFonts w:ascii="Times New Roman" w:hAnsi="Times New Roman"/>
              </w:rPr>
            </w:pPr>
            <w:r w:rsidRPr="00E51C9D">
              <w:rPr>
                <w:rFonts w:ascii="Times New Roman" w:hAnsi="Times New Roman"/>
              </w:rPr>
              <w:t>до 50 - 0,2 - 0,25;</w:t>
            </w:r>
          </w:p>
          <w:p w:rsidR="002946DF" w:rsidRPr="00E51C9D" w:rsidRDefault="002946DF" w:rsidP="00D408ED">
            <w:pPr>
              <w:pStyle w:val="aff4"/>
              <w:ind w:firstLine="0"/>
              <w:rPr>
                <w:rFonts w:ascii="Times New Roman" w:hAnsi="Times New Roman"/>
              </w:rPr>
            </w:pPr>
            <w:r w:rsidRPr="00E51C9D">
              <w:rPr>
                <w:rFonts w:ascii="Times New Roman" w:hAnsi="Times New Roman"/>
              </w:rPr>
              <w:t>от 50 до 150 - 0,15 - 0,2;</w:t>
            </w:r>
          </w:p>
          <w:p w:rsidR="002946DF" w:rsidRPr="00E51C9D" w:rsidRDefault="002946DF" w:rsidP="00D408ED">
            <w:pPr>
              <w:pStyle w:val="aff4"/>
              <w:ind w:firstLine="0"/>
              <w:rPr>
                <w:rFonts w:ascii="Times New Roman" w:hAnsi="Times New Roman"/>
              </w:rPr>
            </w:pPr>
            <w:r w:rsidRPr="00E51C9D">
              <w:rPr>
                <w:rFonts w:ascii="Times New Roman" w:hAnsi="Times New Roman"/>
              </w:rPr>
              <w:t>свыше 150 - 0,1</w:t>
            </w:r>
          </w:p>
        </w:tc>
        <w:tc>
          <w:tcPr>
            <w:tcW w:w="2495" w:type="dxa"/>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p>
        </w:tc>
      </w:tr>
      <w:tr w:rsidR="002946DF" w:rsidRPr="00E51C9D" w:rsidTr="002946DF">
        <w:trPr>
          <w:trHeight w:val="20"/>
        </w:trPr>
        <w:tc>
          <w:tcPr>
            <w:tcW w:w="10008" w:type="dxa"/>
            <w:gridSpan w:val="5"/>
            <w:tcBorders>
              <w:top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b/>
              </w:rPr>
              <w:t>Учреждения и предприятия бытового и коммунального обслуживания</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Предприятия бытового обслуживания населения</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рабочее место</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7</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0,15 га на объект - для территорий малоэтажной застройки в городах и пригородных поселениях</w:t>
            </w:r>
          </w:p>
        </w:tc>
        <w:tc>
          <w:tcPr>
            <w:tcW w:w="2495" w:type="dxa"/>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в том числе: непосредственного обслуживания населения</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рабочее место</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4</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на 10 рабочих мест для предприятий мощностью, рабочих мест:</w:t>
            </w:r>
          </w:p>
          <w:p w:rsidR="002946DF" w:rsidRPr="00E51C9D" w:rsidRDefault="002946DF" w:rsidP="00D408ED">
            <w:pPr>
              <w:pStyle w:val="aff4"/>
              <w:ind w:firstLine="0"/>
              <w:rPr>
                <w:rFonts w:ascii="Times New Roman" w:hAnsi="Times New Roman"/>
              </w:rPr>
            </w:pPr>
            <w:r w:rsidRPr="00E51C9D">
              <w:rPr>
                <w:rFonts w:ascii="Times New Roman" w:hAnsi="Times New Roman"/>
              </w:rPr>
              <w:t>10 - 50 - 0,1 - 0,2 га;</w:t>
            </w:r>
          </w:p>
          <w:p w:rsidR="002946DF" w:rsidRPr="00E51C9D" w:rsidRDefault="002946DF" w:rsidP="00D408ED">
            <w:pPr>
              <w:pStyle w:val="aff4"/>
              <w:ind w:firstLine="0"/>
              <w:rPr>
                <w:rFonts w:ascii="Times New Roman" w:hAnsi="Times New Roman"/>
              </w:rPr>
            </w:pPr>
            <w:r w:rsidRPr="00E51C9D">
              <w:rPr>
                <w:rFonts w:ascii="Times New Roman" w:hAnsi="Times New Roman"/>
              </w:rPr>
              <w:t>50 - 150 - 0,05 - 0,08 га</w:t>
            </w:r>
          </w:p>
        </w:tc>
        <w:tc>
          <w:tcPr>
            <w:tcW w:w="2495" w:type="dxa"/>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возможно встроенно-пристроенные.  Радиус обслуживания населения - 2000 м</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 xml:space="preserve">производственные предприятия бытового обслуживания малой мощности </w:t>
            </w:r>
            <w:r w:rsidRPr="00E51C9D">
              <w:rPr>
                <w:rFonts w:ascii="Times New Roman" w:hAnsi="Times New Roman"/>
              </w:rPr>
              <w:lastRenderedPageBreak/>
              <w:t>централизованного выполнения заказов</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lastRenderedPageBreak/>
              <w:t>1 рабочее место</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3</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0,5 - 1,2 га на объект</w:t>
            </w:r>
          </w:p>
        </w:tc>
        <w:tc>
          <w:tcPr>
            <w:tcW w:w="2495" w:type="dxa"/>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Радиус обслуживания предприятий бытового обслуживания населения - 500 м</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lastRenderedPageBreak/>
              <w:t>Прачечные</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кг / смену</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60</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495" w:type="dxa"/>
            <w:vMerge w:val="restart"/>
            <w:tcBorders>
              <w:top w:val="single" w:sz="4" w:space="0" w:color="auto"/>
              <w:lef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 xml:space="preserve">Радиус обслуживания </w:t>
            </w:r>
          </w:p>
          <w:p w:rsidR="002946DF" w:rsidRPr="00E51C9D" w:rsidRDefault="002946DF" w:rsidP="00D408ED">
            <w:pPr>
              <w:pStyle w:val="aff4"/>
              <w:ind w:firstLine="0"/>
              <w:rPr>
                <w:rFonts w:ascii="Times New Roman" w:hAnsi="Times New Roman"/>
              </w:rPr>
            </w:pPr>
            <w:r w:rsidRPr="00E51C9D">
              <w:rPr>
                <w:rFonts w:ascii="Times New Roman" w:hAnsi="Times New Roman"/>
              </w:rPr>
              <w:t>- 2000 м</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В том числе: предприятия по стирке белья (фабрика - прачечная)</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кг / смену</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40</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0,5 - 1,0 га на объект</w:t>
            </w:r>
          </w:p>
        </w:tc>
        <w:tc>
          <w:tcPr>
            <w:tcW w:w="2495" w:type="dxa"/>
            <w:vMerge/>
            <w:tcBorders>
              <w:left w:val="single" w:sz="4" w:space="0" w:color="auto"/>
            </w:tcBorders>
          </w:tcPr>
          <w:p w:rsidR="002946DF" w:rsidRPr="00E51C9D" w:rsidRDefault="002946DF" w:rsidP="00D408ED">
            <w:pPr>
              <w:pStyle w:val="aff4"/>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прачечные самообслуживания, мини-прачечные</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кг / смену</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20</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0,1 - 0,2 га на объект</w:t>
            </w:r>
          </w:p>
        </w:tc>
        <w:tc>
          <w:tcPr>
            <w:tcW w:w="2495" w:type="dxa"/>
            <w:vMerge/>
            <w:tcBorders>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Предприятия по химчистке</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кг / смену</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2,3</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0,5 - 1,0 га на объект</w:t>
            </w:r>
          </w:p>
        </w:tc>
        <w:tc>
          <w:tcPr>
            <w:tcW w:w="2495" w:type="dxa"/>
            <w:vMerge w:val="restart"/>
            <w:tcBorders>
              <w:top w:val="nil"/>
              <w:lef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Радиус обслуживания населения - 2000 м</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в том числе: фабрики - химчистки</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кг / смену</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2,3</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0,5 - 1,0 га на объект</w:t>
            </w:r>
          </w:p>
        </w:tc>
        <w:tc>
          <w:tcPr>
            <w:tcW w:w="2495" w:type="dxa"/>
            <w:vMerge/>
            <w:tcBorders>
              <w:left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химчистки самообслуживания, мини-химчистки</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кг / смену</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1,2</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0,1 - 0,2 га на объект</w:t>
            </w:r>
          </w:p>
        </w:tc>
        <w:tc>
          <w:tcPr>
            <w:tcW w:w="2495" w:type="dxa"/>
            <w:vMerge/>
            <w:tcBorders>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Банно-оздоровительный комплекс</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 xml:space="preserve">1 </w:t>
            </w:r>
            <w:proofErr w:type="spellStart"/>
            <w:r w:rsidRPr="00E51C9D">
              <w:rPr>
                <w:rFonts w:ascii="Times New Roman" w:hAnsi="Times New Roman"/>
              </w:rPr>
              <w:t>помывочное</w:t>
            </w:r>
            <w:proofErr w:type="spellEnd"/>
            <w:r w:rsidRPr="00E51C9D">
              <w:rPr>
                <w:rFonts w:ascii="Times New Roman" w:hAnsi="Times New Roman"/>
              </w:rPr>
              <w:t xml:space="preserve"> место</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7</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0,2 - 0,4 га на объект</w:t>
            </w:r>
          </w:p>
        </w:tc>
        <w:tc>
          <w:tcPr>
            <w:tcW w:w="2495" w:type="dxa"/>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Пожарное депо</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пожарный автомобиль</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0,4</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0,55 - 2,2 га на объект</w:t>
            </w:r>
          </w:p>
        </w:tc>
        <w:tc>
          <w:tcPr>
            <w:tcW w:w="2495" w:type="dxa"/>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 xml:space="preserve">максимальное время прибытия пожарного подразделения не более 20 минут </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Общественный туалет</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прибор</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3 (2 - для женщин и 1 для мужчин)</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2495" w:type="dxa"/>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радиус - 150 м</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Кладбище традиционного захоронения</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га</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0,24</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2495" w:type="dxa"/>
            <w:vMerge w:val="restart"/>
            <w:tcBorders>
              <w:top w:val="single" w:sz="4" w:space="0" w:color="auto"/>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 xml:space="preserve">Кладбище </w:t>
            </w:r>
            <w:proofErr w:type="spellStart"/>
            <w:r w:rsidRPr="00E51C9D">
              <w:rPr>
                <w:rFonts w:ascii="Times New Roman" w:hAnsi="Times New Roman"/>
              </w:rPr>
              <w:t>урновых</w:t>
            </w:r>
            <w:proofErr w:type="spellEnd"/>
            <w:r w:rsidRPr="00E51C9D">
              <w:rPr>
                <w:rFonts w:ascii="Times New Roman" w:hAnsi="Times New Roman"/>
              </w:rPr>
              <w:t xml:space="preserve"> захоронений после кремации</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га</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0,02</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2495" w:type="dxa"/>
            <w:vMerge/>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Бюро похоронного обслуживания</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объект</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объект на поселение</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2495" w:type="dxa"/>
            <w:tcBorders>
              <w:top w:val="single" w:sz="4" w:space="0" w:color="auto"/>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Дом траурных обрядов</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объект</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объект на поселение</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2495" w:type="dxa"/>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Пункт приема вторичного сырья</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объект</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объект на поселение</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0,01 га</w:t>
            </w:r>
          </w:p>
        </w:tc>
        <w:tc>
          <w:tcPr>
            <w:tcW w:w="2495" w:type="dxa"/>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10008" w:type="dxa"/>
            <w:gridSpan w:val="5"/>
            <w:tcBorders>
              <w:top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b/>
              </w:rPr>
              <w:t>Административно-деловые и хозяйственные учреждения</w:t>
            </w:r>
          </w:p>
        </w:tc>
      </w:tr>
      <w:tr w:rsidR="002946DF" w:rsidRPr="00E51C9D" w:rsidTr="002946DF">
        <w:trPr>
          <w:trHeight w:val="20"/>
        </w:trPr>
        <w:tc>
          <w:tcPr>
            <w:tcW w:w="2218" w:type="dxa"/>
            <w:vMerge w:val="restart"/>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 xml:space="preserve">Административно - управленческие </w:t>
            </w:r>
            <w:r w:rsidRPr="00E51C9D">
              <w:rPr>
                <w:rFonts w:ascii="Times New Roman" w:hAnsi="Times New Roman"/>
              </w:rPr>
              <w:lastRenderedPageBreak/>
              <w:t>учреждения и организации для территорий малоэтажной застройки в городах и пригородных поселениях</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lastRenderedPageBreak/>
              <w:t>1 рабоче</w:t>
            </w:r>
            <w:r w:rsidRPr="00E51C9D">
              <w:rPr>
                <w:rFonts w:ascii="Times New Roman" w:hAnsi="Times New Roman"/>
              </w:rPr>
              <w:lastRenderedPageBreak/>
              <w:t>е место</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lastRenderedPageBreak/>
              <w:t>По заданию на проектирование</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 xml:space="preserve">при этажности здания: 3 - 5 </w:t>
            </w:r>
            <w:r w:rsidRPr="00E51C9D">
              <w:rPr>
                <w:rFonts w:ascii="Times New Roman" w:hAnsi="Times New Roman"/>
              </w:rPr>
              <w:lastRenderedPageBreak/>
              <w:t>этажей - 44 - 18,5;</w:t>
            </w:r>
          </w:p>
          <w:p w:rsidR="002946DF" w:rsidRPr="00E51C9D" w:rsidRDefault="002946DF" w:rsidP="00D408ED">
            <w:pPr>
              <w:pStyle w:val="aff4"/>
              <w:ind w:firstLine="0"/>
              <w:rPr>
                <w:rFonts w:ascii="Times New Roman" w:hAnsi="Times New Roman"/>
              </w:rPr>
            </w:pPr>
            <w:r w:rsidRPr="00E51C9D">
              <w:rPr>
                <w:rFonts w:ascii="Times New Roman" w:hAnsi="Times New Roman"/>
              </w:rPr>
              <w:t>органов власти при этажности 2 - 3 этажа - 60 - 40</w:t>
            </w:r>
          </w:p>
        </w:tc>
        <w:tc>
          <w:tcPr>
            <w:tcW w:w="2495" w:type="dxa"/>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vMerge/>
            <w:tcBorders>
              <w:top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объект</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0,1 - 0,15 га на объект</w:t>
            </w:r>
          </w:p>
        </w:tc>
        <w:tc>
          <w:tcPr>
            <w:tcW w:w="2495" w:type="dxa"/>
            <w:tcBorders>
              <w:top w:val="single" w:sz="4" w:space="0" w:color="auto"/>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радиус обслуживания 1200 м</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Отделения милиции</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объект</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по заданию на проектирование</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0,3 - 0,5 га</w:t>
            </w:r>
          </w:p>
        </w:tc>
        <w:tc>
          <w:tcPr>
            <w:tcW w:w="2495" w:type="dxa"/>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В сельской местности может обслуживать комплекс сельских поселений</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 xml:space="preserve">Опорные пункты охраны порядка </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кв. м общей площади</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в составе отделения милиции</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8</w:t>
            </w:r>
          </w:p>
        </w:tc>
        <w:tc>
          <w:tcPr>
            <w:tcW w:w="2495" w:type="dxa"/>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возможно встроенно-пристроенное радиус обслуживания - 750 м</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Банки, конторы, офисы, коммерческо-деловые объекты</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объект</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по заданию на проектирование</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2495" w:type="dxa"/>
            <w:tcBorders>
              <w:top w:val="nil"/>
              <w:left w:val="single" w:sz="4" w:space="0" w:color="auto"/>
              <w:bottom w:val="single" w:sz="4" w:space="0" w:color="auto"/>
            </w:tcBorders>
          </w:tcPr>
          <w:p w:rsidR="002946DF" w:rsidRPr="00E51C9D" w:rsidRDefault="002946DF" w:rsidP="00D408ED">
            <w:pPr>
              <w:pStyle w:val="aff0"/>
              <w:ind w:firstLine="0"/>
              <w:rPr>
                <w:rFonts w:ascii="Times New Roman" w:hAnsi="Times New Roman"/>
              </w:rPr>
            </w:pP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Отделения, филиалы банка (операционное место обслуживания вкладчиков)</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операционное место</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0,3 - 0,5</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0,05 га - при 3 - операционных местах; 0,4 га - при 20-операционных местах</w:t>
            </w:r>
          </w:p>
        </w:tc>
        <w:tc>
          <w:tcPr>
            <w:tcW w:w="2495" w:type="dxa"/>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возможно встроенно-пристроенные, радиус обслуживания - 500 м</w:t>
            </w:r>
          </w:p>
        </w:tc>
      </w:tr>
      <w:tr w:rsidR="002946DF" w:rsidRPr="00E51C9D" w:rsidTr="002946DF">
        <w:trPr>
          <w:trHeight w:val="20"/>
        </w:trPr>
        <w:tc>
          <w:tcPr>
            <w:tcW w:w="2218" w:type="dxa"/>
            <w:vMerge w:val="restart"/>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Отделения, филиалы банка, операционные кассы отделения Сбербанка</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операционное место</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на 10 - 30 тыс. чел.</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0,2 га - при 2-операционных местах; 0,5 га - при 7-операционных местах</w:t>
            </w:r>
          </w:p>
        </w:tc>
        <w:tc>
          <w:tcPr>
            <w:tcW w:w="2495" w:type="dxa"/>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возможно встроенно-пристроенное, радиус обслуживания - 500 м</w:t>
            </w:r>
          </w:p>
        </w:tc>
      </w:tr>
      <w:tr w:rsidR="002946DF" w:rsidRPr="00E51C9D" w:rsidTr="002946DF">
        <w:trPr>
          <w:trHeight w:val="20"/>
        </w:trPr>
        <w:tc>
          <w:tcPr>
            <w:tcW w:w="2218" w:type="dxa"/>
            <w:vMerge/>
            <w:tcBorders>
              <w:top w:val="single" w:sz="4" w:space="0" w:color="auto"/>
              <w:bottom w:val="single" w:sz="4" w:space="0" w:color="auto"/>
              <w:right w:val="single" w:sz="4" w:space="0" w:color="auto"/>
            </w:tcBorders>
          </w:tcPr>
          <w:p w:rsidR="002946DF" w:rsidRPr="00E51C9D" w:rsidRDefault="002946DF" w:rsidP="00D408ED">
            <w:pPr>
              <w:pStyle w:val="aff0"/>
              <w:ind w:firstLine="0"/>
              <w:rPr>
                <w:rFonts w:ascii="Times New Roman" w:hAnsi="Times New Roman"/>
              </w:rPr>
            </w:pP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 xml:space="preserve">кв. м общей </w:t>
            </w:r>
            <w:proofErr w:type="spellStart"/>
            <w:r w:rsidRPr="00E51C9D">
              <w:rPr>
                <w:rFonts w:ascii="Times New Roman" w:hAnsi="Times New Roman"/>
              </w:rPr>
              <w:t>площ</w:t>
            </w:r>
            <w:proofErr w:type="spellEnd"/>
            <w:r w:rsidRPr="00E51C9D">
              <w:rPr>
                <w:rFonts w:ascii="Times New Roman" w:hAnsi="Times New Roman"/>
              </w:rPr>
              <w:t>.</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40,0</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0,1 - 0,15 га на объект</w:t>
            </w:r>
          </w:p>
        </w:tc>
        <w:tc>
          <w:tcPr>
            <w:tcW w:w="2495" w:type="dxa"/>
            <w:tcBorders>
              <w:top w:val="single" w:sz="4" w:space="0" w:color="auto"/>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радиус обслуживания - 800 м</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Отделение связи для территорий малоэтажной застройки в городах и пригородных поселениях</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объект</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на 0,5 - 6,0 тыс. жителей</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Отделения связи сельского поселения, га, для обслуживаемого населения, групп:</w:t>
            </w:r>
          </w:p>
          <w:p w:rsidR="002946DF" w:rsidRPr="00E51C9D" w:rsidRDefault="002946DF" w:rsidP="00D408ED">
            <w:pPr>
              <w:pStyle w:val="aff4"/>
              <w:ind w:firstLine="0"/>
              <w:rPr>
                <w:rFonts w:ascii="Times New Roman" w:hAnsi="Times New Roman"/>
              </w:rPr>
            </w:pPr>
            <w:r w:rsidRPr="00E51C9D">
              <w:rPr>
                <w:rFonts w:ascii="Times New Roman" w:hAnsi="Times New Roman"/>
              </w:rPr>
              <w:t>V - VI (0,5 - 2 тыс. чел.) - 0,3 - 0,35;</w:t>
            </w:r>
          </w:p>
          <w:p w:rsidR="002946DF" w:rsidRPr="00E51C9D" w:rsidRDefault="002946DF" w:rsidP="00D408ED">
            <w:pPr>
              <w:pStyle w:val="aff4"/>
              <w:ind w:firstLine="0"/>
              <w:rPr>
                <w:rFonts w:ascii="Times New Roman" w:hAnsi="Times New Roman"/>
              </w:rPr>
            </w:pPr>
            <w:r w:rsidRPr="00E51C9D">
              <w:rPr>
                <w:rFonts w:ascii="Times New Roman" w:hAnsi="Times New Roman"/>
              </w:rPr>
              <w:t>III - IV (2 - 6 тыс. чел.) - 0,4 - 0,45</w:t>
            </w:r>
          </w:p>
          <w:p w:rsidR="002946DF" w:rsidRPr="00E51C9D" w:rsidRDefault="002946DF" w:rsidP="00D408ED">
            <w:pPr>
              <w:pStyle w:val="aff4"/>
              <w:ind w:firstLine="0"/>
              <w:rPr>
                <w:rFonts w:ascii="Times New Roman" w:hAnsi="Times New Roman"/>
              </w:rPr>
            </w:pPr>
            <w:r w:rsidRPr="00E51C9D">
              <w:rPr>
                <w:rFonts w:ascii="Times New Roman" w:hAnsi="Times New Roman"/>
              </w:rPr>
              <w:t>0,1 - 0,15 га на объект</w:t>
            </w:r>
          </w:p>
        </w:tc>
        <w:tc>
          <w:tcPr>
            <w:tcW w:w="2495" w:type="dxa"/>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радиус обслуживания</w:t>
            </w:r>
          </w:p>
          <w:p w:rsidR="002946DF" w:rsidRPr="00E51C9D" w:rsidRDefault="002946DF" w:rsidP="00D408ED">
            <w:pPr>
              <w:pStyle w:val="aff4"/>
              <w:ind w:firstLine="0"/>
              <w:rPr>
                <w:rFonts w:ascii="Times New Roman" w:hAnsi="Times New Roman"/>
              </w:rPr>
            </w:pPr>
            <w:r w:rsidRPr="00E51C9D">
              <w:rPr>
                <w:rFonts w:ascii="Times New Roman" w:hAnsi="Times New Roman"/>
              </w:rPr>
              <w:t>- 800 м</w:t>
            </w:r>
          </w:p>
        </w:tc>
      </w:tr>
      <w:tr w:rsidR="002946DF" w:rsidRPr="00E51C9D" w:rsidTr="002946DF">
        <w:trPr>
          <w:trHeight w:val="20"/>
        </w:trPr>
        <w:tc>
          <w:tcPr>
            <w:tcW w:w="2218" w:type="dxa"/>
            <w:tcBorders>
              <w:top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Юридические консультации</w:t>
            </w:r>
          </w:p>
        </w:tc>
        <w:tc>
          <w:tcPr>
            <w:tcW w:w="970"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юрист-адвокат</w:t>
            </w:r>
          </w:p>
        </w:tc>
        <w:tc>
          <w:tcPr>
            <w:tcW w:w="2341"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0"/>
              <w:ind w:firstLine="0"/>
              <w:jc w:val="center"/>
              <w:rPr>
                <w:rFonts w:ascii="Times New Roman" w:hAnsi="Times New Roman"/>
              </w:rPr>
            </w:pPr>
            <w:r w:rsidRPr="00E51C9D">
              <w:rPr>
                <w:rFonts w:ascii="Times New Roman" w:hAnsi="Times New Roman"/>
              </w:rPr>
              <w:t>1 на 10 тыс. жителей</w:t>
            </w:r>
          </w:p>
        </w:tc>
        <w:tc>
          <w:tcPr>
            <w:tcW w:w="1984" w:type="dxa"/>
            <w:tcBorders>
              <w:top w:val="single" w:sz="4" w:space="0" w:color="auto"/>
              <w:left w:val="single" w:sz="4" w:space="0" w:color="auto"/>
              <w:bottom w:val="single" w:sz="4" w:space="0" w:color="auto"/>
              <w:right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по заданию на проектирование</w:t>
            </w:r>
          </w:p>
        </w:tc>
        <w:tc>
          <w:tcPr>
            <w:tcW w:w="2495" w:type="dxa"/>
            <w:tcBorders>
              <w:top w:val="nil"/>
              <w:left w:val="single" w:sz="4" w:space="0" w:color="auto"/>
              <w:bottom w:val="single" w:sz="4" w:space="0" w:color="auto"/>
            </w:tcBorders>
          </w:tcPr>
          <w:p w:rsidR="002946DF" w:rsidRPr="00E51C9D" w:rsidRDefault="002946DF" w:rsidP="00D408ED">
            <w:pPr>
              <w:pStyle w:val="aff4"/>
              <w:ind w:firstLine="0"/>
              <w:rPr>
                <w:rFonts w:ascii="Times New Roman" w:hAnsi="Times New Roman"/>
              </w:rPr>
            </w:pPr>
            <w:r w:rsidRPr="00E51C9D">
              <w:rPr>
                <w:rFonts w:ascii="Times New Roman" w:hAnsi="Times New Roman"/>
              </w:rPr>
              <w:t>возможно встроенно-пристроенные</w:t>
            </w:r>
          </w:p>
        </w:tc>
      </w:tr>
    </w:tbl>
    <w:p w:rsidR="002946DF" w:rsidRPr="00E51C9D" w:rsidRDefault="002946DF" w:rsidP="002946DF">
      <w:pPr>
        <w:rPr>
          <w:rFonts w:ascii="Times New Roman" w:hAnsi="Times New Roman" w:cs="Times New Roman"/>
          <w:sz w:val="24"/>
          <w:szCs w:val="24"/>
        </w:rPr>
      </w:pPr>
    </w:p>
    <w:p w:rsidR="002946DF" w:rsidRPr="00E51C9D" w:rsidRDefault="002946DF" w:rsidP="002946DF">
      <w:pPr>
        <w:rPr>
          <w:rFonts w:ascii="Times New Roman" w:hAnsi="Times New Roman" w:cs="Times New Roman"/>
          <w:b/>
          <w:sz w:val="24"/>
          <w:szCs w:val="24"/>
        </w:rPr>
      </w:pPr>
      <w:r w:rsidRPr="00E51C9D">
        <w:rPr>
          <w:rFonts w:ascii="Times New Roman" w:hAnsi="Times New Roman" w:cs="Times New Roman"/>
          <w:b/>
          <w:sz w:val="24"/>
          <w:szCs w:val="24"/>
        </w:rPr>
        <w:lastRenderedPageBreak/>
        <w:t>2. Расчетные показатели объектов коммунальной инфраструктуры.</w:t>
      </w: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Расчетные суточные расходы воды, расчетные среднесуточные расходы сточных вод, укрупненные показатели электропотребления, нормы тепловой энергии на отопление, расчетные расходы газа, обеспеченность объектами связи принимаются в соответствии с Нормативами градостроительного проектирования Краснодарского края.</w:t>
      </w: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Нормы накопления бытовых отходов принимаются в соответствии с Нормативами градостроительного проектирования Краснодарского края.</w:t>
      </w: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2946DF" w:rsidRPr="00E51C9D" w:rsidRDefault="002946DF" w:rsidP="002946DF">
      <w:pPr>
        <w:rPr>
          <w:rFonts w:ascii="Times New Roman" w:hAnsi="Times New Roman" w:cs="Times New Roman"/>
          <w:sz w:val="24"/>
          <w:szCs w:val="24"/>
        </w:rPr>
      </w:pPr>
      <w:bookmarkStart w:id="598" w:name="sub_1205445"/>
      <w:r w:rsidRPr="00E51C9D">
        <w:rPr>
          <w:rFonts w:ascii="Times New Roman" w:hAnsi="Times New Roman" w:cs="Times New Roman"/>
          <w:sz w:val="24"/>
          <w:szCs w:val="24"/>
        </w:rPr>
        <w:t xml:space="preserve">Для сбора жидких отходов от </w:t>
      </w:r>
      <w:proofErr w:type="spellStart"/>
      <w:r w:rsidRPr="00E51C9D">
        <w:rPr>
          <w:rFonts w:ascii="Times New Roman" w:hAnsi="Times New Roman" w:cs="Times New Roman"/>
          <w:sz w:val="24"/>
          <w:szCs w:val="24"/>
        </w:rPr>
        <w:t>неканализованных</w:t>
      </w:r>
      <w:proofErr w:type="spellEnd"/>
      <w:r w:rsidRPr="00E51C9D">
        <w:rPr>
          <w:rFonts w:ascii="Times New Roman" w:hAnsi="Times New Roman" w:cs="Times New Roman"/>
          <w:sz w:val="24"/>
          <w:szCs w:val="24"/>
        </w:rPr>
        <w:t xml:space="preserve"> зданий устраиваются дворовые </w:t>
      </w:r>
      <w:proofErr w:type="spellStart"/>
      <w:r w:rsidRPr="00E51C9D">
        <w:rPr>
          <w:rFonts w:ascii="Times New Roman" w:hAnsi="Times New Roman" w:cs="Times New Roman"/>
          <w:sz w:val="24"/>
          <w:szCs w:val="24"/>
        </w:rPr>
        <w:t>помойницы</w:t>
      </w:r>
      <w:proofErr w:type="spellEnd"/>
      <w:r w:rsidRPr="00E51C9D">
        <w:rPr>
          <w:rFonts w:ascii="Times New Roman" w:hAnsi="Times New Roman" w:cs="Times New Roman"/>
          <w:sz w:val="24"/>
          <w:szCs w:val="24"/>
        </w:rPr>
        <w:t>,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598"/>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3. Расчетные показатели объектов транспортной инфраструктуры.</w:t>
      </w: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 xml:space="preserve">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w:t>
      </w:r>
    </w:p>
    <w:p w:rsidR="002946DF" w:rsidRPr="00E51C9D" w:rsidRDefault="002946DF" w:rsidP="002946DF">
      <w:pPr>
        <w:rPr>
          <w:rFonts w:ascii="Times New Roman" w:hAnsi="Times New Roman" w:cs="Times New Roman"/>
          <w:sz w:val="24"/>
          <w:szCs w:val="24"/>
        </w:rPr>
      </w:pPr>
      <w:bookmarkStart w:id="599" w:name="sub_1205543"/>
      <w:r w:rsidRPr="00E51C9D">
        <w:rPr>
          <w:rFonts w:ascii="Times New Roman" w:hAnsi="Times New Roman" w:cs="Times New Roman"/>
          <w:sz w:val="24"/>
          <w:szCs w:val="24"/>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1000 человек 200 - 250 легковых автомобилей, включая 3 - 4 такси и 2 - 3 ведомственных автомобиля, 25 - 40 грузовых автомобилей в зависимости от состава парка. Число мотоциклов и мопедов на 1000 человек следует принимать 100 - 150 единиц На расчетный срок (2025 год) число транспортных средств принимается с коэффициентом 1,4.</w:t>
      </w:r>
    </w:p>
    <w:bookmarkEnd w:id="599"/>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Ширину и поперечный профиль улиц в пределах красных линий, уровень их благоустройства следует определять в зависимости от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На второстепенных улицах и проездах следует предусматривать разъездные площадки размером 7 м </w:t>
      </w:r>
      <w:proofErr w:type="spellStart"/>
      <w:r w:rsidRPr="00E51C9D">
        <w:rPr>
          <w:rFonts w:ascii="Times New Roman" w:hAnsi="Times New Roman" w:cs="Times New Roman"/>
          <w:sz w:val="24"/>
          <w:szCs w:val="24"/>
        </w:rPr>
        <w:t>x</w:t>
      </w:r>
      <w:proofErr w:type="spellEnd"/>
      <w:r w:rsidRPr="00E51C9D">
        <w:rPr>
          <w:rFonts w:ascii="Times New Roman" w:hAnsi="Times New Roman" w:cs="Times New Roman"/>
          <w:sz w:val="24"/>
          <w:szCs w:val="24"/>
        </w:rPr>
        <w:t> 15 м через каждые 200 м.</w:t>
      </w: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lastRenderedPageBreak/>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Проезжую часть на прямолинейных участках улиц с односторонним движением и шириной до 15 м устраивают с односкатным поперечным профилем.</w:t>
      </w: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Ширина проезжих частей основных проездов должна быть не менее 6,0 м, второстепенных проездов - 5,5 м; ширина тротуаров - 1,5 м.</w:t>
      </w: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2946DF" w:rsidRPr="00E51C9D" w:rsidRDefault="002946DF" w:rsidP="002946DF">
      <w:pPr>
        <w:rPr>
          <w:rFonts w:ascii="Times New Roman" w:hAnsi="Times New Roman" w:cs="Times New Roman"/>
          <w:sz w:val="24"/>
          <w:szCs w:val="24"/>
        </w:rPr>
      </w:pPr>
      <w:bookmarkStart w:id="600" w:name="sub_1205565"/>
      <w:r w:rsidRPr="00E51C9D">
        <w:rPr>
          <w:rFonts w:ascii="Times New Roman" w:hAnsi="Times New Roman" w:cs="Times New Roman"/>
          <w:sz w:val="24"/>
          <w:szCs w:val="24"/>
        </w:rPr>
        <w:t xml:space="preserve">В конце проезжих частей тупиковых улиц следует устраивать площадки для разворота автомобилей с учетом обеспечения радиуса разворота 12 - 15 м. На </w:t>
      </w:r>
      <w:proofErr w:type="spellStart"/>
      <w:r w:rsidRPr="00E51C9D">
        <w:rPr>
          <w:rFonts w:ascii="Times New Roman" w:hAnsi="Times New Roman" w:cs="Times New Roman"/>
          <w:sz w:val="24"/>
          <w:szCs w:val="24"/>
        </w:rPr>
        <w:t>отстойно-разворотных</w:t>
      </w:r>
      <w:proofErr w:type="spellEnd"/>
      <w:r w:rsidRPr="00E51C9D">
        <w:rPr>
          <w:rFonts w:ascii="Times New Roman" w:hAnsi="Times New Roman" w:cs="Times New Roman"/>
          <w:sz w:val="24"/>
          <w:szCs w:val="24"/>
        </w:rPr>
        <w:t xml:space="preserve"> площадках для автобусов быть обеспечен радиус разворота 15 м. Использование разворотных площадок для стоянки автомобилей не допускается.</w:t>
      </w:r>
    </w:p>
    <w:bookmarkEnd w:id="600"/>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w:t>
      </w:r>
      <w:proofErr w:type="spellStart"/>
      <w:r w:rsidRPr="00E51C9D">
        <w:rPr>
          <w:rFonts w:ascii="Times New Roman" w:hAnsi="Times New Roman" w:cs="Times New Roman"/>
          <w:sz w:val="24"/>
          <w:szCs w:val="24"/>
        </w:rPr>
        <w:t>x</w:t>
      </w:r>
      <w:proofErr w:type="spellEnd"/>
      <w:r w:rsidRPr="00E51C9D">
        <w:rPr>
          <w:rFonts w:ascii="Times New Roman" w:hAnsi="Times New Roman" w:cs="Times New Roman"/>
          <w:sz w:val="24"/>
          <w:szCs w:val="24"/>
        </w:rPr>
        <w:t> 40 м и 10 м </w:t>
      </w:r>
      <w:proofErr w:type="spellStart"/>
      <w:r w:rsidRPr="00E51C9D">
        <w:rPr>
          <w:rFonts w:ascii="Times New Roman" w:hAnsi="Times New Roman" w:cs="Times New Roman"/>
          <w:sz w:val="24"/>
          <w:szCs w:val="24"/>
        </w:rPr>
        <w:t>x</w:t>
      </w:r>
      <w:proofErr w:type="spellEnd"/>
      <w:r w:rsidRPr="00E51C9D">
        <w:rPr>
          <w:rFonts w:ascii="Times New Roman" w:hAnsi="Times New Roman" w:cs="Times New Roman"/>
          <w:sz w:val="24"/>
          <w:szCs w:val="24"/>
        </w:rPr>
        <w:t> 50 м.</w:t>
      </w: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2946DF" w:rsidRPr="00E51C9D" w:rsidRDefault="002946DF" w:rsidP="002946DF">
      <w:pPr>
        <w:rPr>
          <w:rFonts w:ascii="Times New Roman" w:hAnsi="Times New Roman" w:cs="Times New Roman"/>
          <w:sz w:val="24"/>
          <w:szCs w:val="24"/>
        </w:rPr>
      </w:pPr>
      <w:bookmarkStart w:id="601" w:name="sub_1205570"/>
      <w:r w:rsidRPr="00E51C9D">
        <w:rPr>
          <w:rFonts w:ascii="Times New Roman" w:hAnsi="Times New Roman" w:cs="Times New Roman"/>
          <w:sz w:val="24"/>
          <w:szCs w:val="24"/>
        </w:rPr>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bookmarkEnd w:id="601"/>
    <w:p w:rsidR="002946DF" w:rsidRPr="00E51C9D" w:rsidRDefault="002946DF" w:rsidP="002946DF">
      <w:pPr>
        <w:rPr>
          <w:rFonts w:ascii="Times New Roman" w:hAnsi="Times New Roman" w:cs="Times New Roman"/>
          <w:sz w:val="24"/>
          <w:szCs w:val="24"/>
        </w:rPr>
      </w:pPr>
      <w:r w:rsidRPr="00E51C9D">
        <w:rPr>
          <w:rFonts w:ascii="Times New Roman" w:hAnsi="Times New Roman" w:cs="Times New Roman"/>
          <w:sz w:val="24"/>
          <w:szCs w:val="24"/>
        </w:rPr>
        <w:t xml:space="preserve">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w:t>
      </w:r>
      <w:proofErr w:type="spellStart"/>
      <w:r w:rsidRPr="00E51C9D">
        <w:rPr>
          <w:rFonts w:ascii="Times New Roman" w:hAnsi="Times New Roman" w:cs="Times New Roman"/>
          <w:sz w:val="24"/>
          <w:szCs w:val="24"/>
        </w:rPr>
        <w:t>предзаводских</w:t>
      </w:r>
      <w:proofErr w:type="spellEnd"/>
      <w:r w:rsidRPr="00E51C9D">
        <w:rPr>
          <w:rFonts w:ascii="Times New Roman" w:hAnsi="Times New Roman" w:cs="Times New Roman"/>
          <w:sz w:val="24"/>
          <w:szCs w:val="24"/>
        </w:rPr>
        <w:t xml:space="preserve"> площадях, у спортивно-зрелищных учреждений, кинотеатров, вокзалов - 0,8 чел./кв. м.</w:t>
      </w:r>
    </w:p>
    <w:p w:rsidR="002946DF" w:rsidRPr="00E51C9D" w:rsidRDefault="002946DF" w:rsidP="002946DF">
      <w:pPr>
        <w:pStyle w:val="20"/>
        <w:spacing w:after="100"/>
        <w:ind w:firstLine="0"/>
        <w:rPr>
          <w:rFonts w:ascii="Times New Roman" w:hAnsi="Times New Roman" w:cs="Times New Roman"/>
          <w:color w:val="auto"/>
          <w:sz w:val="24"/>
          <w:szCs w:val="24"/>
        </w:rPr>
      </w:pPr>
      <w:bookmarkStart w:id="602" w:name="_Toc4089675"/>
      <w:bookmarkStart w:id="603" w:name="_Toc7446432"/>
      <w:r w:rsidRPr="00E51C9D">
        <w:rPr>
          <w:rFonts w:ascii="Times New Roman" w:hAnsi="Times New Roman" w:cs="Times New Roman"/>
          <w:color w:val="auto"/>
          <w:sz w:val="24"/>
          <w:szCs w:val="24"/>
        </w:rPr>
        <w:t xml:space="preserve">Статья </w:t>
      </w:r>
      <w:r w:rsidR="00D408ED" w:rsidRPr="00E51C9D">
        <w:rPr>
          <w:rFonts w:ascii="Times New Roman" w:hAnsi="Times New Roman" w:cs="Times New Roman"/>
          <w:color w:val="auto"/>
          <w:sz w:val="24"/>
          <w:szCs w:val="24"/>
        </w:rPr>
        <w:t>43</w:t>
      </w:r>
      <w:r w:rsidRPr="00E51C9D">
        <w:rPr>
          <w:rFonts w:ascii="Times New Roman" w:hAnsi="Times New Roman" w:cs="Times New Roman"/>
          <w:color w:val="auto"/>
          <w:sz w:val="24"/>
          <w:szCs w:val="24"/>
        </w:rPr>
        <w:t>. Ограничения в использовании земельных участков и объектов капитального строительства по условиям охраны объектов культурного наследия</w:t>
      </w:r>
      <w:bookmarkEnd w:id="602"/>
      <w:bookmarkEnd w:id="603"/>
    </w:p>
    <w:p w:rsidR="002946DF" w:rsidRPr="00E51C9D" w:rsidRDefault="002946DF" w:rsidP="002946DF">
      <w:pPr>
        <w:ind w:firstLine="720"/>
        <w:rPr>
          <w:rFonts w:ascii="Times New Roman" w:hAnsi="Times New Roman" w:cs="Times New Roman"/>
          <w:sz w:val="24"/>
          <w:szCs w:val="24"/>
        </w:rPr>
      </w:pPr>
      <w:r w:rsidRPr="00E51C9D">
        <w:rPr>
          <w:rFonts w:ascii="Times New Roman" w:hAnsi="Times New Roman" w:cs="Times New Roman"/>
          <w:sz w:val="24"/>
          <w:szCs w:val="24"/>
        </w:rPr>
        <w:t>1. На карте градостроительного зонирования отображены границы защитных и охранных зон объектов культурного наследия, устанавливаемых в соответствии с Федеральным законом от 25.06.2002г. № 73-ФЗ " Об объектах культурного наследия (памятниках истории и культуры) народов Российской Федерации" и законом Краснодарского края от 23.07.2015г №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rsidR="002946DF" w:rsidRPr="00E51C9D" w:rsidRDefault="002946DF" w:rsidP="002946DF">
      <w:pPr>
        <w:ind w:firstLine="720"/>
        <w:rPr>
          <w:rFonts w:ascii="Times New Roman" w:hAnsi="Times New Roman" w:cs="Times New Roman"/>
          <w:sz w:val="24"/>
          <w:szCs w:val="24"/>
        </w:rPr>
      </w:pPr>
      <w:r w:rsidRPr="00E51C9D">
        <w:rPr>
          <w:rFonts w:ascii="Times New Roman" w:hAnsi="Times New Roman" w:cs="Times New Roman"/>
          <w:sz w:val="24"/>
          <w:szCs w:val="24"/>
        </w:rPr>
        <w:t xml:space="preserve">2. </w:t>
      </w:r>
      <w:bookmarkStart w:id="604" w:name="dst100225"/>
      <w:bookmarkEnd w:id="604"/>
      <w:r w:rsidRPr="00E51C9D">
        <w:rPr>
          <w:rFonts w:ascii="Times New Roman" w:hAnsi="Times New Roman" w:cs="Times New Roman"/>
          <w:sz w:val="24"/>
          <w:szCs w:val="24"/>
        </w:rPr>
        <w:t>В соответствии со ст.34 Федерального закона от 25.06.2002г. № 73-ФЗ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2946DF" w:rsidRPr="00E51C9D" w:rsidRDefault="002946DF" w:rsidP="002946DF">
      <w:pPr>
        <w:ind w:firstLine="720"/>
        <w:rPr>
          <w:rFonts w:ascii="Times New Roman" w:hAnsi="Times New Roman" w:cs="Times New Roman"/>
          <w:sz w:val="24"/>
          <w:szCs w:val="24"/>
        </w:rPr>
      </w:pPr>
      <w:r w:rsidRPr="00E51C9D">
        <w:rPr>
          <w:rFonts w:ascii="Times New Roman" w:hAnsi="Times New Roman" w:cs="Times New Roman"/>
          <w:sz w:val="24"/>
          <w:szCs w:val="24"/>
        </w:rPr>
        <w:t>Необходимый состав зон охраны объекта культурного наследия определяется проектом зон охраны объекта культурного наследия.</w:t>
      </w:r>
    </w:p>
    <w:p w:rsidR="002946DF" w:rsidRPr="00E51C9D" w:rsidRDefault="002946DF" w:rsidP="002946DF">
      <w:pPr>
        <w:ind w:firstLine="720"/>
        <w:rPr>
          <w:rFonts w:ascii="Times New Roman" w:hAnsi="Times New Roman" w:cs="Times New Roman"/>
          <w:sz w:val="24"/>
          <w:szCs w:val="24"/>
        </w:rPr>
      </w:pPr>
      <w:r w:rsidRPr="00E51C9D">
        <w:rPr>
          <w:rFonts w:ascii="Times New Roman" w:hAnsi="Times New Roman" w:cs="Times New Roman"/>
          <w:sz w:val="24"/>
          <w:szCs w:val="24"/>
        </w:rPr>
        <w:t>Защитными зонами объектов культурного наследия являются территории, которые прилегают к включенным в реестр памятникам и ансамблям (</w:t>
      </w:r>
      <w:r w:rsidRPr="00E51C9D">
        <w:rPr>
          <w:rFonts w:ascii="Times New Roman" w:hAnsi="Times New Roman" w:cs="Times New Roman"/>
          <w:i/>
          <w:sz w:val="24"/>
          <w:szCs w:val="24"/>
        </w:rPr>
        <w:t>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w:t>
      </w:r>
      <w:r w:rsidRPr="00E51C9D">
        <w:rPr>
          <w:rFonts w:ascii="Times New Roman" w:hAnsi="Times New Roman" w:cs="Times New Roman"/>
          <w:sz w:val="24"/>
          <w:szCs w:val="24"/>
        </w:rPr>
        <w:t xml:space="preserve">) и в границах которых в целях обеспечения сохранности объектов культурного наследия и композиционно-видовых связей (панорам) </w:t>
      </w:r>
      <w:r w:rsidRPr="00E51C9D">
        <w:rPr>
          <w:rFonts w:ascii="Times New Roman" w:hAnsi="Times New Roman" w:cs="Times New Roman"/>
          <w:sz w:val="24"/>
          <w:szCs w:val="24"/>
        </w:rPr>
        <w:lastRenderedPageBreak/>
        <w:t>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2946DF" w:rsidRPr="00E51C9D" w:rsidRDefault="002946DF" w:rsidP="002946DF">
      <w:pPr>
        <w:shd w:val="clear" w:color="auto" w:fill="FFFFFF"/>
        <w:ind w:firstLine="547"/>
        <w:rPr>
          <w:rFonts w:ascii="Times New Roman" w:hAnsi="Times New Roman" w:cs="Times New Roman"/>
          <w:sz w:val="24"/>
          <w:szCs w:val="24"/>
        </w:rPr>
      </w:pPr>
      <w:bookmarkStart w:id="605" w:name="dst854"/>
      <w:bookmarkEnd w:id="605"/>
      <w:r w:rsidRPr="00E51C9D">
        <w:rPr>
          <w:rFonts w:ascii="Times New Roman" w:hAnsi="Times New Roman" w:cs="Times New Roman"/>
          <w:sz w:val="24"/>
          <w:szCs w:val="24"/>
        </w:rPr>
        <w:t>Границы защитной зоны объекта культурного наследия устанавливаются:</w:t>
      </w:r>
    </w:p>
    <w:p w:rsidR="002946DF" w:rsidRPr="00E51C9D" w:rsidRDefault="002946DF" w:rsidP="002946DF">
      <w:pPr>
        <w:ind w:firstLine="720"/>
        <w:rPr>
          <w:rFonts w:ascii="Times New Roman" w:hAnsi="Times New Roman" w:cs="Times New Roman"/>
          <w:sz w:val="24"/>
          <w:szCs w:val="24"/>
        </w:rPr>
      </w:pPr>
      <w:bookmarkStart w:id="606" w:name="dst856"/>
      <w:bookmarkEnd w:id="606"/>
      <w:r w:rsidRPr="00E51C9D">
        <w:rPr>
          <w:rFonts w:ascii="Times New Roman" w:hAnsi="Times New Roman" w:cs="Times New Roman"/>
          <w:sz w:val="24"/>
          <w:szCs w:val="24"/>
        </w:rPr>
        <w:t xml:space="preserve">- для памятника, расположенного в границах населенного пункта, на расстоянии 100 метров от внешних границ территории памятника, </w:t>
      </w:r>
    </w:p>
    <w:p w:rsidR="002946DF" w:rsidRPr="00E51C9D" w:rsidRDefault="002946DF" w:rsidP="002946DF">
      <w:pPr>
        <w:ind w:firstLine="720"/>
        <w:rPr>
          <w:rFonts w:ascii="Times New Roman" w:hAnsi="Times New Roman" w:cs="Times New Roman"/>
          <w:sz w:val="24"/>
          <w:szCs w:val="24"/>
        </w:rPr>
      </w:pPr>
      <w:r w:rsidRPr="00E51C9D">
        <w:rPr>
          <w:rFonts w:ascii="Times New Roman" w:hAnsi="Times New Roman" w:cs="Times New Roman"/>
          <w:sz w:val="24"/>
          <w:szCs w:val="24"/>
        </w:rPr>
        <w:t>- для памятника, расположенного вне границ населенного пункта, на расстоянии 200 метров от внешних границ территории памятника.</w:t>
      </w:r>
    </w:p>
    <w:p w:rsidR="002946DF" w:rsidRPr="00E51C9D" w:rsidRDefault="002946DF" w:rsidP="002946DF">
      <w:pPr>
        <w:ind w:firstLine="720"/>
        <w:rPr>
          <w:rFonts w:ascii="Times New Roman" w:hAnsi="Times New Roman" w:cs="Times New Roman"/>
          <w:sz w:val="24"/>
          <w:szCs w:val="24"/>
        </w:rPr>
      </w:pPr>
      <w:r w:rsidRPr="00E51C9D">
        <w:rPr>
          <w:rFonts w:ascii="Times New Roman" w:hAnsi="Times New Roman" w:cs="Times New Roman"/>
          <w:sz w:val="24"/>
          <w:szCs w:val="24"/>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2946DF" w:rsidRPr="00E51C9D" w:rsidRDefault="002946DF" w:rsidP="002946DF">
      <w:pPr>
        <w:ind w:firstLine="720"/>
        <w:rPr>
          <w:rFonts w:ascii="Times New Roman" w:hAnsi="Times New Roman" w:cs="Times New Roman"/>
          <w:sz w:val="24"/>
          <w:szCs w:val="24"/>
        </w:rPr>
      </w:pPr>
      <w:r w:rsidRPr="00E51C9D">
        <w:rPr>
          <w:rFonts w:ascii="Times New Roman" w:hAnsi="Times New Roman" w:cs="Times New Roman"/>
          <w:sz w:val="24"/>
          <w:szCs w:val="24"/>
        </w:rPr>
        <w:t>3. Защитная зона объекта культурного наследия прекращает существование со дня утверждения в порядке, установленном ст.34 Федерального закона от 25.06.2002г. № 73-ФЗ, проекта зон охраны такого объекта культурного наследия.</w:t>
      </w:r>
    </w:p>
    <w:p w:rsidR="002946DF" w:rsidRPr="00E51C9D" w:rsidRDefault="002946DF" w:rsidP="002946DF">
      <w:pPr>
        <w:ind w:right="-57" w:firstLine="720"/>
        <w:rPr>
          <w:rFonts w:ascii="Times New Roman" w:hAnsi="Times New Roman" w:cs="Times New Roman"/>
          <w:sz w:val="24"/>
          <w:szCs w:val="24"/>
        </w:rPr>
      </w:pPr>
      <w:r w:rsidRPr="00E51C9D">
        <w:rPr>
          <w:rFonts w:ascii="Times New Roman" w:hAnsi="Times New Roman" w:cs="Times New Roman"/>
          <w:sz w:val="24"/>
          <w:szCs w:val="24"/>
        </w:rPr>
        <w:t xml:space="preserve">4. Согласно Закону Краснодарского края от 23 июля 2015г № 3223-КЗ до разработки и утверждения проектов зон охраны объектов культурного наследия в установленном федеральным законодательством порядке </w:t>
      </w:r>
      <w:r w:rsidRPr="00E51C9D">
        <w:rPr>
          <w:rFonts w:ascii="Times New Roman" w:hAnsi="Times New Roman" w:cs="Times New Roman"/>
          <w:b/>
          <w:sz w:val="24"/>
          <w:szCs w:val="24"/>
        </w:rPr>
        <w:t>в качестве предупредительной</w:t>
      </w:r>
      <w:r w:rsidRPr="00E51C9D">
        <w:rPr>
          <w:rFonts w:ascii="Times New Roman" w:hAnsi="Times New Roman" w:cs="Times New Roman"/>
          <w:sz w:val="24"/>
          <w:szCs w:val="24"/>
        </w:rPr>
        <w:t xml:space="preserve"> меры по обеспечению сохранности объекта куль</w:t>
      </w:r>
      <w:r w:rsidRPr="00E51C9D">
        <w:rPr>
          <w:rFonts w:ascii="Times New Roman" w:hAnsi="Times New Roman" w:cs="Times New Roman"/>
          <w:sz w:val="24"/>
          <w:szCs w:val="24"/>
        </w:rPr>
        <w:softHyphen/>
        <w:t>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rsidR="002946DF" w:rsidRPr="00E51C9D" w:rsidRDefault="002946DF" w:rsidP="002946DF">
      <w:pPr>
        <w:ind w:right="-57" w:firstLine="720"/>
        <w:rPr>
          <w:rFonts w:ascii="Times New Roman" w:hAnsi="Times New Roman" w:cs="Times New Roman"/>
          <w:sz w:val="24"/>
          <w:szCs w:val="24"/>
        </w:rPr>
      </w:pPr>
      <w:r w:rsidRPr="00E51C9D">
        <w:rPr>
          <w:rFonts w:ascii="Times New Roman" w:hAnsi="Times New Roman" w:cs="Times New Roman"/>
          <w:sz w:val="24"/>
          <w:szCs w:val="24"/>
        </w:rPr>
        <w:t>1) для объектов археологического наследия:</w:t>
      </w:r>
    </w:p>
    <w:p w:rsidR="002946DF" w:rsidRPr="00E51C9D" w:rsidRDefault="002946DF" w:rsidP="002946DF">
      <w:pPr>
        <w:ind w:right="-57" w:firstLine="720"/>
        <w:rPr>
          <w:rFonts w:ascii="Times New Roman" w:hAnsi="Times New Roman" w:cs="Times New Roman"/>
          <w:sz w:val="24"/>
          <w:szCs w:val="24"/>
        </w:rPr>
      </w:pPr>
      <w:r w:rsidRPr="00E51C9D">
        <w:rPr>
          <w:rFonts w:ascii="Times New Roman" w:hAnsi="Times New Roman" w:cs="Times New Roman"/>
          <w:sz w:val="24"/>
          <w:szCs w:val="24"/>
        </w:rPr>
        <w:t>а) поселения, городища, селища, усадьбы независимо от места их расположения — 500 метров от границ памятника по всему его периметру;</w:t>
      </w:r>
    </w:p>
    <w:p w:rsidR="002946DF" w:rsidRPr="00E51C9D" w:rsidRDefault="002946DF" w:rsidP="002946DF">
      <w:pPr>
        <w:ind w:right="-57" w:firstLine="720"/>
        <w:rPr>
          <w:rFonts w:ascii="Times New Roman" w:hAnsi="Times New Roman" w:cs="Times New Roman"/>
          <w:sz w:val="24"/>
          <w:szCs w:val="24"/>
        </w:rPr>
      </w:pPr>
      <w:r w:rsidRPr="00E51C9D">
        <w:rPr>
          <w:rFonts w:ascii="Times New Roman" w:hAnsi="Times New Roman" w:cs="Times New Roman"/>
          <w:sz w:val="24"/>
          <w:szCs w:val="24"/>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периметру;</w:t>
      </w:r>
    </w:p>
    <w:p w:rsidR="002946DF" w:rsidRPr="00E51C9D" w:rsidRDefault="002946DF" w:rsidP="002946DF">
      <w:pPr>
        <w:ind w:right="-57" w:firstLine="720"/>
        <w:rPr>
          <w:rFonts w:ascii="Times New Roman" w:hAnsi="Times New Roman" w:cs="Times New Roman"/>
          <w:sz w:val="24"/>
          <w:szCs w:val="24"/>
        </w:rPr>
      </w:pPr>
      <w:r w:rsidRPr="00E51C9D">
        <w:rPr>
          <w:rFonts w:ascii="Times New Roman" w:hAnsi="Times New Roman" w:cs="Times New Roman"/>
          <w:sz w:val="24"/>
          <w:szCs w:val="24"/>
        </w:rPr>
        <w:t>в) курганы высотой: 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w:t>
      </w:r>
      <w:r w:rsidRPr="00E51C9D">
        <w:rPr>
          <w:rFonts w:ascii="Times New Roman" w:hAnsi="Times New Roman" w:cs="Times New Roman"/>
          <w:sz w:val="24"/>
          <w:szCs w:val="24"/>
        </w:rPr>
        <w:softHyphen/>
        <w:t>метру;</w:t>
      </w:r>
    </w:p>
    <w:p w:rsidR="002946DF" w:rsidRPr="00E51C9D" w:rsidRDefault="002946DF" w:rsidP="002946DF">
      <w:pPr>
        <w:ind w:right="-57" w:firstLine="720"/>
        <w:rPr>
          <w:rFonts w:ascii="Times New Roman" w:hAnsi="Times New Roman" w:cs="Times New Roman"/>
          <w:sz w:val="24"/>
          <w:szCs w:val="24"/>
        </w:rPr>
      </w:pPr>
      <w:r w:rsidRPr="00E51C9D">
        <w:rPr>
          <w:rFonts w:ascii="Times New Roman" w:hAnsi="Times New Roman" w:cs="Times New Roman"/>
          <w:sz w:val="24"/>
          <w:szCs w:val="24"/>
        </w:rPr>
        <w:t xml:space="preserve">г) дольмены, каменные бабы, культовые кресты, менгиры, петроглифы, кромлехи, </w:t>
      </w:r>
      <w:proofErr w:type="spellStart"/>
      <w:r w:rsidRPr="00E51C9D">
        <w:rPr>
          <w:rFonts w:ascii="Times New Roman" w:hAnsi="Times New Roman" w:cs="Times New Roman"/>
          <w:sz w:val="24"/>
          <w:szCs w:val="24"/>
        </w:rPr>
        <w:t>ацангуары</w:t>
      </w:r>
      <w:proofErr w:type="spellEnd"/>
      <w:r w:rsidRPr="00E51C9D">
        <w:rPr>
          <w:rFonts w:ascii="Times New Roman" w:hAnsi="Times New Roman" w:cs="Times New Roman"/>
          <w:sz w:val="24"/>
          <w:szCs w:val="24"/>
        </w:rPr>
        <w:t>, древние дороги и клеры - 50 метров от границ памятника по всему его периметру;</w:t>
      </w:r>
    </w:p>
    <w:p w:rsidR="002946DF" w:rsidRPr="00E51C9D" w:rsidRDefault="002946DF" w:rsidP="002946DF">
      <w:pPr>
        <w:ind w:right="-57" w:firstLine="720"/>
        <w:rPr>
          <w:rFonts w:ascii="Times New Roman" w:hAnsi="Times New Roman" w:cs="Times New Roman"/>
          <w:sz w:val="24"/>
          <w:szCs w:val="24"/>
        </w:rPr>
      </w:pPr>
      <w:r w:rsidRPr="00E51C9D">
        <w:rPr>
          <w:rFonts w:ascii="Times New Roman" w:hAnsi="Times New Roman" w:cs="Times New Roman"/>
          <w:sz w:val="24"/>
          <w:szCs w:val="24"/>
        </w:rPr>
        <w:t>2) для объектов культурного наследия, имеющих в своем составе захоронения (за исключением объектов археологического наследия), произведений монументального искусства - 40 метров от границы территории объекта культурного наследия по всему его периметру.</w:t>
      </w:r>
    </w:p>
    <w:p w:rsidR="002946DF" w:rsidRPr="00E51C9D" w:rsidRDefault="002946DF" w:rsidP="002946DF">
      <w:pPr>
        <w:ind w:right="-57" w:firstLine="720"/>
        <w:rPr>
          <w:rFonts w:ascii="Times New Roman" w:hAnsi="Times New Roman" w:cs="Times New Roman"/>
          <w:sz w:val="24"/>
          <w:szCs w:val="24"/>
        </w:rPr>
      </w:pPr>
      <w:r w:rsidRPr="00E51C9D">
        <w:rPr>
          <w:rFonts w:ascii="Times New Roman" w:hAnsi="Times New Roman" w:cs="Times New Roman"/>
          <w:sz w:val="24"/>
          <w:szCs w:val="24"/>
        </w:rPr>
        <w:t>В вышеуказанных границах зон охраны объекта археологического наследия,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w:t>
      </w:r>
      <w:r w:rsidRPr="00E51C9D">
        <w:rPr>
          <w:rFonts w:ascii="Times New Roman" w:hAnsi="Times New Roman" w:cs="Times New Roman"/>
          <w:sz w:val="24"/>
          <w:szCs w:val="24"/>
        </w:rPr>
        <w:softHyphen/>
        <w:t>ганом охраны объектов культурного наследия работы, не создающие угрозы повреждения, разрушения или уничтожения объекта археологического насле</w:t>
      </w:r>
      <w:r w:rsidRPr="00E51C9D">
        <w:rPr>
          <w:rFonts w:ascii="Times New Roman" w:hAnsi="Times New Roman" w:cs="Times New Roman"/>
          <w:sz w:val="24"/>
          <w:szCs w:val="24"/>
        </w:rPr>
        <w:softHyphen/>
        <w:t>дия, в том числе сельскохозяйственные работы, работы по благоустройству и озеленению территории, не нарушающие природный ландшафт. При проведении сельскохозяйственных работ в границах зон охраны объекта археологического наследия на глубину пахотного горизонта почвы со</w:t>
      </w:r>
      <w:r w:rsidRPr="00E51C9D">
        <w:rPr>
          <w:rFonts w:ascii="Times New Roman" w:hAnsi="Times New Roman" w:cs="Times New Roman"/>
          <w:sz w:val="24"/>
          <w:szCs w:val="24"/>
        </w:rPr>
        <w:softHyphen/>
        <w:t>гласование с краевым органом охраны объектов культурного наследия не тре</w:t>
      </w:r>
      <w:r w:rsidRPr="00E51C9D">
        <w:rPr>
          <w:rFonts w:ascii="Times New Roman" w:hAnsi="Times New Roman" w:cs="Times New Roman"/>
          <w:sz w:val="24"/>
          <w:szCs w:val="24"/>
        </w:rPr>
        <w:softHyphen/>
        <w:t xml:space="preserve">буется. </w:t>
      </w:r>
    </w:p>
    <w:p w:rsidR="002946DF" w:rsidRPr="00E51C9D" w:rsidRDefault="002946DF" w:rsidP="002946DF">
      <w:pPr>
        <w:ind w:right="-57" w:firstLine="720"/>
        <w:rPr>
          <w:rFonts w:ascii="Times New Roman" w:hAnsi="Times New Roman" w:cs="Times New Roman"/>
          <w:sz w:val="24"/>
          <w:szCs w:val="24"/>
        </w:rPr>
      </w:pPr>
      <w:r w:rsidRPr="00E51C9D">
        <w:rPr>
          <w:rFonts w:ascii="Times New Roman" w:hAnsi="Times New Roman" w:cs="Times New Roman"/>
          <w:sz w:val="24"/>
          <w:szCs w:val="24"/>
        </w:rPr>
        <w:t xml:space="preserve">5. В целях предотвращения перемещения, повреждения, разрушения или уничтожения, изменения облика и интерьера, нарушения установленного порядка использования объектов культурного наследия и иных действий, влекущих за собой причинение вреда объектам культурного наследия, физические лица, юридические лица, органы государственной власти </w:t>
      </w:r>
      <w:r w:rsidRPr="00E51C9D">
        <w:rPr>
          <w:rFonts w:ascii="Times New Roman" w:hAnsi="Times New Roman" w:cs="Times New Roman"/>
          <w:sz w:val="24"/>
          <w:szCs w:val="24"/>
        </w:rPr>
        <w:lastRenderedPageBreak/>
        <w:t>Краснодарского края, органы местного самоуправления в Краснодарском крае на стадии проведения землеустройства, формирования, отвода, изменения категории, вида разрешенного использования и иного хозяйственного освоения земельного участка, предусматривающего проведение землеустроительных, земляных, строительных, мелиоративных, хозяйственных и иных работ в границах охранных и защитных зон, обязаны обратиться в краевой орган охраны объектов культурного наследия с заявлением о согласовании проведения землеустроительных, земляных, строительных, мелиоративных, хозяйственных и иных работ на территории, подлежащей хозяйственному освоению.</w:t>
      </w:r>
    </w:p>
    <w:p w:rsidR="002946DF" w:rsidRPr="00E51C9D" w:rsidRDefault="002946DF" w:rsidP="002946DF">
      <w:pPr>
        <w:ind w:right="-57" w:firstLine="720"/>
        <w:rPr>
          <w:rFonts w:ascii="Times New Roman" w:hAnsi="Times New Roman" w:cs="Times New Roman"/>
          <w:sz w:val="24"/>
          <w:szCs w:val="24"/>
        </w:rPr>
      </w:pPr>
      <w:r w:rsidRPr="00E51C9D">
        <w:rPr>
          <w:rFonts w:ascii="Times New Roman" w:hAnsi="Times New Roman" w:cs="Times New Roman"/>
          <w:sz w:val="24"/>
          <w:szCs w:val="24"/>
        </w:rPr>
        <w:t>6. До начала проектирования и проведения землеустроительных, земляных, строительных, мелиоративных, хозяйственных и иных работ осуществляется разработка и реализация необходимых мер по обеспечению сохранности объектов культурного наследия, в том числе археологические полевые работы (разведки) в целях выявления в зонах производства данных работ неучтенных объектов культурного наследия, за счет средств физических лиц, юридических лиц, органов государственной власти, органов местного самоуправления, являющихся заказчиками проводимых работ.</w:t>
      </w:r>
    </w:p>
    <w:p w:rsidR="002946DF" w:rsidRPr="00E51C9D" w:rsidRDefault="002946DF" w:rsidP="002946DF">
      <w:pPr>
        <w:ind w:right="-57" w:firstLine="720"/>
        <w:rPr>
          <w:rFonts w:ascii="Times New Roman" w:hAnsi="Times New Roman" w:cs="Times New Roman"/>
          <w:sz w:val="24"/>
          <w:szCs w:val="24"/>
        </w:rPr>
      </w:pPr>
      <w:r w:rsidRPr="00E51C9D">
        <w:rPr>
          <w:rFonts w:ascii="Times New Roman" w:hAnsi="Times New Roman" w:cs="Times New Roman"/>
          <w:sz w:val="24"/>
          <w:szCs w:val="24"/>
        </w:rPr>
        <w:t>7. 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действующим законодательством (ст. 47.2, ст. 47.3 Федерального закона от 25.06.2002 № 73-ФЗ).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(п. 1 ст. 5.1 Федерального закона от 25.06.2002 № 73-ФЗ).</w:t>
      </w:r>
    </w:p>
    <w:p w:rsidR="002946DF" w:rsidRPr="00E51C9D" w:rsidRDefault="002946DF" w:rsidP="002946DF">
      <w:pPr>
        <w:pStyle w:val="20"/>
        <w:spacing w:after="100"/>
        <w:ind w:firstLine="0"/>
        <w:rPr>
          <w:rFonts w:ascii="Times New Roman" w:hAnsi="Times New Roman" w:cs="Times New Roman"/>
          <w:color w:val="auto"/>
          <w:sz w:val="24"/>
          <w:szCs w:val="24"/>
        </w:rPr>
      </w:pPr>
      <w:bookmarkStart w:id="607" w:name="_Toc4089676"/>
      <w:bookmarkStart w:id="608" w:name="_Toc7446433"/>
      <w:r w:rsidRPr="00E51C9D">
        <w:rPr>
          <w:rFonts w:ascii="Times New Roman" w:hAnsi="Times New Roman" w:cs="Times New Roman"/>
          <w:color w:val="auto"/>
          <w:sz w:val="24"/>
          <w:szCs w:val="24"/>
        </w:rPr>
        <w:t xml:space="preserve">Статья </w:t>
      </w:r>
      <w:r w:rsidR="00D408ED" w:rsidRPr="00E51C9D">
        <w:rPr>
          <w:rFonts w:ascii="Times New Roman" w:hAnsi="Times New Roman" w:cs="Times New Roman"/>
          <w:color w:val="auto"/>
          <w:sz w:val="24"/>
          <w:szCs w:val="24"/>
        </w:rPr>
        <w:t>44</w:t>
      </w:r>
      <w:r w:rsidRPr="00E51C9D">
        <w:rPr>
          <w:rFonts w:ascii="Times New Roman" w:hAnsi="Times New Roman" w:cs="Times New Roman"/>
          <w:color w:val="auto"/>
          <w:sz w:val="24"/>
          <w:szCs w:val="24"/>
        </w:rPr>
        <w:t>. Использование земельных участков в границах охранных зон инженерных сетей и сооружений</w:t>
      </w:r>
      <w:bookmarkEnd w:id="607"/>
      <w:bookmarkEnd w:id="608"/>
    </w:p>
    <w:p w:rsidR="002946DF" w:rsidRPr="00E51C9D" w:rsidRDefault="002946DF" w:rsidP="00D408ED">
      <w:pPr>
        <w:ind w:right="-57" w:firstLine="720"/>
        <w:rPr>
          <w:rFonts w:ascii="Times New Roman" w:hAnsi="Times New Roman" w:cs="Times New Roman"/>
          <w:sz w:val="24"/>
          <w:szCs w:val="24"/>
        </w:rPr>
      </w:pPr>
      <w:r w:rsidRPr="00E51C9D">
        <w:rPr>
          <w:rFonts w:ascii="Times New Roman" w:hAnsi="Times New Roman" w:cs="Times New Roman"/>
          <w:sz w:val="24"/>
          <w:szCs w:val="24"/>
        </w:rPr>
        <w:t xml:space="preserve">1. Размещение объектов капитального строительства, инженерных коммуникаций, линий электропередачи, связи, магистральных </w:t>
      </w:r>
      <w:proofErr w:type="spellStart"/>
      <w:r w:rsidRPr="00E51C9D">
        <w:rPr>
          <w:rFonts w:ascii="Times New Roman" w:hAnsi="Times New Roman" w:cs="Times New Roman"/>
          <w:sz w:val="24"/>
          <w:szCs w:val="24"/>
        </w:rPr>
        <w:t>газо</w:t>
      </w:r>
      <w:proofErr w:type="spellEnd"/>
      <w:r w:rsidRPr="00E51C9D">
        <w:rPr>
          <w:rFonts w:ascii="Times New Roman" w:hAnsi="Times New Roman" w:cs="Times New Roman"/>
          <w:sz w:val="24"/>
          <w:szCs w:val="24"/>
        </w:rPr>
        <w:t>-, нефтепроводов и других линейных сооружений в границах полосы отвода допускается только по согласованию с заинтересованной организацией.</w:t>
      </w:r>
    </w:p>
    <w:p w:rsidR="002946DF" w:rsidRPr="00E51C9D" w:rsidRDefault="002946DF" w:rsidP="00D408ED">
      <w:pPr>
        <w:ind w:right="-57" w:firstLine="720"/>
        <w:rPr>
          <w:rFonts w:ascii="Times New Roman" w:hAnsi="Times New Roman" w:cs="Times New Roman"/>
          <w:sz w:val="24"/>
          <w:szCs w:val="24"/>
        </w:rPr>
      </w:pPr>
      <w:r w:rsidRPr="00E51C9D">
        <w:rPr>
          <w:rFonts w:ascii="Times New Roman" w:hAnsi="Times New Roman" w:cs="Times New Roman"/>
          <w:sz w:val="24"/>
          <w:szCs w:val="24"/>
        </w:rPr>
        <w:t>2. 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года №878 «Об утверждении правил охраны газораспределительных сетей» и налагаемых на земельные участки в установленном порядке.</w:t>
      </w:r>
    </w:p>
    <w:p w:rsidR="002946DF" w:rsidRPr="00E51C9D" w:rsidRDefault="002946DF" w:rsidP="00D408ED">
      <w:pPr>
        <w:ind w:right="-57" w:firstLine="720"/>
        <w:rPr>
          <w:rFonts w:ascii="Times New Roman" w:hAnsi="Times New Roman" w:cs="Times New Roman"/>
          <w:sz w:val="24"/>
          <w:szCs w:val="24"/>
        </w:rPr>
      </w:pPr>
      <w:r w:rsidRPr="00E51C9D">
        <w:rPr>
          <w:rFonts w:ascii="Times New Roman" w:hAnsi="Times New Roman" w:cs="Times New Roman"/>
          <w:sz w:val="24"/>
          <w:szCs w:val="24"/>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года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2946DF" w:rsidRPr="00E51C9D" w:rsidRDefault="002946DF" w:rsidP="00D408ED">
      <w:pPr>
        <w:ind w:right="-57" w:firstLine="720"/>
        <w:rPr>
          <w:rFonts w:ascii="Times New Roman" w:hAnsi="Times New Roman" w:cs="Times New Roman"/>
          <w:sz w:val="24"/>
          <w:szCs w:val="24"/>
        </w:rPr>
      </w:pPr>
      <w:r w:rsidRPr="00E51C9D">
        <w:rPr>
          <w:rFonts w:ascii="Times New Roman" w:hAnsi="Times New Roman" w:cs="Times New Roman"/>
          <w:sz w:val="24"/>
          <w:szCs w:val="24"/>
        </w:rPr>
        <w:t>2.1. 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2946DF" w:rsidRPr="00E51C9D" w:rsidRDefault="002946DF" w:rsidP="00D408ED">
      <w:pPr>
        <w:ind w:right="-57" w:firstLine="720"/>
        <w:rPr>
          <w:rFonts w:ascii="Times New Roman" w:hAnsi="Times New Roman" w:cs="Times New Roman"/>
          <w:sz w:val="24"/>
          <w:szCs w:val="24"/>
        </w:rPr>
      </w:pPr>
      <w:r w:rsidRPr="00E51C9D">
        <w:rPr>
          <w:rFonts w:ascii="Times New Roman" w:hAnsi="Times New Roman" w:cs="Times New Roman"/>
          <w:sz w:val="24"/>
          <w:szCs w:val="24"/>
        </w:rPr>
        <w:t>а) строить объекты жилищно-гражданского и производственного назначения;</w:t>
      </w:r>
    </w:p>
    <w:p w:rsidR="002946DF" w:rsidRPr="00E51C9D" w:rsidRDefault="002946DF" w:rsidP="00D408ED">
      <w:pPr>
        <w:ind w:right="-57" w:firstLine="720"/>
        <w:rPr>
          <w:rFonts w:ascii="Times New Roman" w:hAnsi="Times New Roman" w:cs="Times New Roman"/>
          <w:sz w:val="24"/>
          <w:szCs w:val="24"/>
        </w:rPr>
      </w:pPr>
      <w:r w:rsidRPr="00E51C9D">
        <w:rPr>
          <w:rFonts w:ascii="Times New Roman" w:hAnsi="Times New Roman" w:cs="Times New Roman"/>
          <w:sz w:val="24"/>
          <w:szCs w:val="24"/>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2946DF" w:rsidRPr="00E51C9D" w:rsidRDefault="002946DF" w:rsidP="00D408ED">
      <w:pPr>
        <w:ind w:right="-57" w:firstLine="720"/>
        <w:rPr>
          <w:rFonts w:ascii="Times New Roman" w:hAnsi="Times New Roman" w:cs="Times New Roman"/>
          <w:sz w:val="24"/>
          <w:szCs w:val="24"/>
        </w:rPr>
      </w:pPr>
      <w:r w:rsidRPr="00E51C9D">
        <w:rPr>
          <w:rFonts w:ascii="Times New Roman" w:hAnsi="Times New Roman" w:cs="Times New Roman"/>
          <w:sz w:val="24"/>
          <w:szCs w:val="24"/>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2946DF" w:rsidRPr="00E51C9D" w:rsidRDefault="002946DF" w:rsidP="00D408ED">
      <w:pPr>
        <w:ind w:right="-57" w:firstLine="720"/>
        <w:rPr>
          <w:rFonts w:ascii="Times New Roman" w:hAnsi="Times New Roman" w:cs="Times New Roman"/>
          <w:sz w:val="24"/>
          <w:szCs w:val="24"/>
        </w:rPr>
      </w:pPr>
      <w:r w:rsidRPr="00E51C9D">
        <w:rPr>
          <w:rFonts w:ascii="Times New Roman" w:hAnsi="Times New Roman" w:cs="Times New Roman"/>
          <w:sz w:val="24"/>
          <w:szCs w:val="24"/>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2946DF" w:rsidRPr="00E51C9D" w:rsidRDefault="002946DF" w:rsidP="00D408ED">
      <w:pPr>
        <w:ind w:right="-57" w:firstLine="720"/>
        <w:rPr>
          <w:rFonts w:ascii="Times New Roman" w:hAnsi="Times New Roman" w:cs="Times New Roman"/>
          <w:sz w:val="24"/>
          <w:szCs w:val="24"/>
        </w:rPr>
      </w:pPr>
      <w:proofErr w:type="spellStart"/>
      <w:r w:rsidRPr="00E51C9D">
        <w:rPr>
          <w:rFonts w:ascii="Times New Roman" w:hAnsi="Times New Roman" w:cs="Times New Roman"/>
          <w:sz w:val="24"/>
          <w:szCs w:val="24"/>
        </w:rPr>
        <w:t>д</w:t>
      </w:r>
      <w:proofErr w:type="spellEnd"/>
      <w:r w:rsidRPr="00E51C9D">
        <w:rPr>
          <w:rFonts w:ascii="Times New Roman" w:hAnsi="Times New Roman" w:cs="Times New Roman"/>
          <w:sz w:val="24"/>
          <w:szCs w:val="24"/>
        </w:rPr>
        <w:t>) устраивать свалки и склады, разливать растворы кислот, солей, щелочей и других химически активных веществ;</w:t>
      </w:r>
    </w:p>
    <w:p w:rsidR="002946DF" w:rsidRPr="00E51C9D" w:rsidRDefault="002946DF" w:rsidP="00D408ED">
      <w:pPr>
        <w:ind w:right="-57" w:firstLine="720"/>
        <w:rPr>
          <w:rFonts w:ascii="Times New Roman" w:hAnsi="Times New Roman" w:cs="Times New Roman"/>
          <w:sz w:val="24"/>
          <w:szCs w:val="24"/>
        </w:rPr>
      </w:pPr>
      <w:r w:rsidRPr="00E51C9D">
        <w:rPr>
          <w:rFonts w:ascii="Times New Roman" w:hAnsi="Times New Roman" w:cs="Times New Roman"/>
          <w:sz w:val="24"/>
          <w:szCs w:val="24"/>
        </w:rPr>
        <w:lastRenderedPageBreak/>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2946DF" w:rsidRPr="00E51C9D" w:rsidRDefault="002946DF" w:rsidP="00D408ED">
      <w:pPr>
        <w:ind w:right="-57" w:firstLine="720"/>
        <w:rPr>
          <w:rFonts w:ascii="Times New Roman" w:hAnsi="Times New Roman" w:cs="Times New Roman"/>
          <w:sz w:val="24"/>
          <w:szCs w:val="24"/>
        </w:rPr>
      </w:pPr>
      <w:r w:rsidRPr="00E51C9D">
        <w:rPr>
          <w:rFonts w:ascii="Times New Roman" w:hAnsi="Times New Roman" w:cs="Times New Roman"/>
          <w:sz w:val="24"/>
          <w:szCs w:val="24"/>
        </w:rPr>
        <w:t>ж) размещать источники огня;</w:t>
      </w:r>
    </w:p>
    <w:p w:rsidR="002946DF" w:rsidRPr="00E51C9D" w:rsidRDefault="002946DF" w:rsidP="002946DF">
      <w:pPr>
        <w:rPr>
          <w:rFonts w:ascii="Times New Roman" w:eastAsia="Calibri" w:hAnsi="Times New Roman" w:cs="Times New Roman"/>
          <w:sz w:val="24"/>
          <w:szCs w:val="24"/>
        </w:rPr>
      </w:pPr>
      <w:proofErr w:type="spellStart"/>
      <w:r w:rsidRPr="00E51C9D">
        <w:rPr>
          <w:rFonts w:ascii="Times New Roman" w:eastAsia="Calibri" w:hAnsi="Times New Roman" w:cs="Times New Roman"/>
          <w:sz w:val="24"/>
          <w:szCs w:val="24"/>
        </w:rPr>
        <w:t>з</w:t>
      </w:r>
      <w:proofErr w:type="spellEnd"/>
      <w:r w:rsidRPr="00E51C9D">
        <w:rPr>
          <w:rFonts w:ascii="Times New Roman" w:eastAsia="Calibri" w:hAnsi="Times New Roman" w:cs="Times New Roman"/>
          <w:sz w:val="24"/>
          <w:szCs w:val="24"/>
        </w:rPr>
        <w:t>) рыть погреба, копать и обрабатывать почву сельскохозяйственными и мелиоративными орудиями и механизмами на глубину более 0,3 метра.</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2.2. 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а) производить строительство, капитальный ремонт, реконструкцию или снос любых зданий и сооружений;</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б) складировать материалы, высаживать деревья всех видов;</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в) производить земляные и дорожные работы.</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6. 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2.3. В проектно-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2.4. 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 xml:space="preserve">3. В охранных зонах электрических сетей запрещается осуществлять любые действия, которые могут нарушить безопасную работу объектов </w:t>
      </w:r>
      <w:proofErr w:type="spellStart"/>
      <w:r w:rsidRPr="00E51C9D">
        <w:rPr>
          <w:rFonts w:ascii="Times New Roman" w:eastAsia="Calibri" w:hAnsi="Times New Roman" w:cs="Times New Roman"/>
          <w:sz w:val="24"/>
          <w:szCs w:val="24"/>
        </w:rPr>
        <w:t>электросетевого</w:t>
      </w:r>
      <w:proofErr w:type="spellEnd"/>
      <w:r w:rsidRPr="00E51C9D">
        <w:rPr>
          <w:rFonts w:ascii="Times New Roman" w:eastAsia="Calibri"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 xml:space="preserve">а)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w:t>
      </w:r>
      <w:proofErr w:type="spellStart"/>
      <w:r w:rsidRPr="00E51C9D">
        <w:rPr>
          <w:rFonts w:ascii="Times New Roman" w:eastAsia="Calibri" w:hAnsi="Times New Roman" w:cs="Times New Roman"/>
          <w:sz w:val="24"/>
          <w:szCs w:val="24"/>
        </w:rPr>
        <w:t>электросетевого</w:t>
      </w:r>
      <w:proofErr w:type="spellEnd"/>
      <w:r w:rsidRPr="00E51C9D">
        <w:rPr>
          <w:rFonts w:ascii="Times New Roman" w:eastAsia="Calibri" w:hAnsi="Times New Roman" w:cs="Times New Roman"/>
          <w:sz w:val="24"/>
          <w:szCs w:val="24"/>
        </w:rPr>
        <w:t xml:space="preserve"> хозяйства, а также проводить любые работы и возводить сооружения, которые могут препятствовать доступу к объектам </w:t>
      </w:r>
      <w:proofErr w:type="spellStart"/>
      <w:r w:rsidRPr="00E51C9D">
        <w:rPr>
          <w:rFonts w:ascii="Times New Roman" w:eastAsia="Calibri" w:hAnsi="Times New Roman" w:cs="Times New Roman"/>
          <w:sz w:val="24"/>
          <w:szCs w:val="24"/>
        </w:rPr>
        <w:t>электросетевого</w:t>
      </w:r>
      <w:proofErr w:type="spellEnd"/>
      <w:r w:rsidRPr="00E51C9D">
        <w:rPr>
          <w:rFonts w:ascii="Times New Roman" w:eastAsia="Calibri" w:hAnsi="Times New Roman" w:cs="Times New Roman"/>
          <w:sz w:val="24"/>
          <w:szCs w:val="24"/>
        </w:rPr>
        <w:t xml:space="preserve"> хозяйства, без создания необходимых для такого доступа проходов и подъездов;</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б) размещать свалки;</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в) складировать или размещать хранилища любых, в том числе горюче-смазочных, материалов;</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г)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2946DF" w:rsidRPr="00E51C9D" w:rsidRDefault="002946DF" w:rsidP="002946DF">
      <w:pPr>
        <w:rPr>
          <w:rFonts w:ascii="Times New Roman" w:eastAsia="Calibri" w:hAnsi="Times New Roman" w:cs="Times New Roman"/>
          <w:sz w:val="24"/>
          <w:szCs w:val="24"/>
        </w:rPr>
      </w:pPr>
      <w:bookmarkStart w:id="609" w:name="Par13"/>
      <w:bookmarkEnd w:id="609"/>
      <w:r w:rsidRPr="00E51C9D">
        <w:rPr>
          <w:rFonts w:ascii="Times New Roman" w:eastAsia="Calibri" w:hAnsi="Times New Roman" w:cs="Times New Roman"/>
          <w:sz w:val="24"/>
          <w:szCs w:val="24"/>
        </w:rPr>
        <w:t>3.1. В пределах охранных зон без письменного решения о согласовании сетевых организаций юридическим и физическим лицам запрещаются:</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а) строительство, капитальный ремонт, реконструкция или снос зданий и сооружений;</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б) горные, взрывные, мелиоративные работы, в том числе связанные с временным затоплением земель;</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в) посадка и вырубка деревьев и кустарников;</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г)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lastRenderedPageBreak/>
        <w:t xml:space="preserve">3.2. В охранных зонах, установленных для объектов </w:t>
      </w:r>
      <w:proofErr w:type="spellStart"/>
      <w:r w:rsidRPr="00E51C9D">
        <w:rPr>
          <w:rFonts w:ascii="Times New Roman" w:eastAsia="Calibri" w:hAnsi="Times New Roman" w:cs="Times New Roman"/>
          <w:sz w:val="24"/>
          <w:szCs w:val="24"/>
        </w:rPr>
        <w:t>электросетевого</w:t>
      </w:r>
      <w:proofErr w:type="spellEnd"/>
      <w:r w:rsidRPr="00E51C9D">
        <w:rPr>
          <w:rFonts w:ascii="Times New Roman" w:eastAsia="Calibri" w:hAnsi="Times New Roman" w:cs="Times New Roman"/>
          <w:sz w:val="24"/>
          <w:szCs w:val="24"/>
        </w:rPr>
        <w:t xml:space="preserve"> хозяйства напряжением до 1000 вольт, помимо вышеуказанных действий по согласованию, без письменного решения о согласовании сетевых организаций запрещается:</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б) складировать или размещать хранилища любых, в том числе горюче-смазочных, материалов.</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4. В целях обеспечения сохранности, создания нормальных условий эксплуатации и предотвращения несчастных случаев на магистральных трубопроводах, транспортирующих нефть, природный газ, нефтепродукты, нефтяной и искусственный углеводородные газы, сжиженные углеводородные газы, нестабильный бензин, конденсат и жидкий аммиак "</w:t>
      </w:r>
      <w:hyperlink r:id="rId77" w:anchor="i377684" w:history="1">
        <w:r w:rsidRPr="00E51C9D">
          <w:rPr>
            <w:rFonts w:ascii="Times New Roman" w:eastAsia="Calibri" w:hAnsi="Times New Roman" w:cs="Times New Roman"/>
            <w:sz w:val="24"/>
            <w:szCs w:val="24"/>
          </w:rPr>
          <w:t>Правилами охраны магистральных трубопроводов</w:t>
        </w:r>
      </w:hyperlink>
      <w:r w:rsidRPr="00E51C9D">
        <w:rPr>
          <w:rFonts w:ascii="Times New Roman" w:eastAsia="Calibri" w:hAnsi="Times New Roman" w:cs="Times New Roman"/>
          <w:sz w:val="24"/>
          <w:szCs w:val="24"/>
        </w:rPr>
        <w:t>" устанавливаются охранные зоны и зоны минимальных расстояний.</w:t>
      </w:r>
    </w:p>
    <w:p w:rsidR="002946DF" w:rsidRPr="00E51C9D" w:rsidRDefault="002946DF" w:rsidP="002946DF">
      <w:pPr>
        <w:textAlignment w:val="baseline"/>
        <w:rPr>
          <w:rFonts w:ascii="Times New Roman" w:eastAsia="Calibri" w:hAnsi="Times New Roman" w:cs="Times New Roman"/>
          <w:sz w:val="24"/>
          <w:szCs w:val="24"/>
        </w:rPr>
      </w:pPr>
      <w:r w:rsidRPr="00E51C9D">
        <w:rPr>
          <w:rFonts w:ascii="Times New Roman" w:eastAsia="Calibri" w:hAnsi="Times New Roman" w:cs="Times New Roman"/>
          <w:sz w:val="24"/>
          <w:szCs w:val="24"/>
        </w:rPr>
        <w:t>4.1.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w:t>
      </w:r>
    </w:p>
    <w:p w:rsidR="002946DF" w:rsidRPr="00E51C9D" w:rsidRDefault="002946DF" w:rsidP="002946DF">
      <w:pPr>
        <w:textAlignment w:val="baseline"/>
        <w:rPr>
          <w:rFonts w:ascii="Times New Roman" w:eastAsia="Calibri" w:hAnsi="Times New Roman" w:cs="Times New Roman"/>
          <w:sz w:val="24"/>
          <w:szCs w:val="24"/>
        </w:rPr>
      </w:pPr>
      <w:r w:rsidRPr="00E51C9D">
        <w:rPr>
          <w:rFonts w:ascii="Times New Roman" w:eastAsia="Calibri" w:hAnsi="Times New Roman" w:cs="Times New Roman"/>
          <w:sz w:val="24"/>
          <w:szCs w:val="24"/>
        </w:rPr>
        <w:t>- перемещать, засыпать и ломать опознавательные и сигнальные знаки, контрольно-измерительные пункты;</w:t>
      </w:r>
    </w:p>
    <w:p w:rsidR="002946DF" w:rsidRPr="00E51C9D" w:rsidRDefault="002946DF" w:rsidP="002946DF">
      <w:pPr>
        <w:textAlignment w:val="baseline"/>
        <w:rPr>
          <w:rFonts w:ascii="Times New Roman" w:eastAsia="Calibri" w:hAnsi="Times New Roman" w:cs="Times New Roman"/>
          <w:sz w:val="24"/>
          <w:szCs w:val="24"/>
        </w:rPr>
      </w:pPr>
      <w:r w:rsidRPr="00E51C9D">
        <w:rPr>
          <w:rFonts w:ascii="Times New Roman" w:eastAsia="Calibri" w:hAnsi="Times New Roman" w:cs="Times New Roman"/>
          <w:sz w:val="24"/>
          <w:szCs w:val="24"/>
        </w:rPr>
        <w:t>-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2946DF" w:rsidRPr="00E51C9D" w:rsidRDefault="002946DF" w:rsidP="002946DF">
      <w:pPr>
        <w:textAlignment w:val="baseline"/>
        <w:rPr>
          <w:rFonts w:ascii="Times New Roman" w:eastAsia="Calibri" w:hAnsi="Times New Roman" w:cs="Times New Roman"/>
          <w:sz w:val="24"/>
          <w:szCs w:val="24"/>
        </w:rPr>
      </w:pPr>
      <w:r w:rsidRPr="00E51C9D">
        <w:rPr>
          <w:rFonts w:ascii="Times New Roman" w:eastAsia="Calibri" w:hAnsi="Times New Roman" w:cs="Times New Roman"/>
          <w:sz w:val="24"/>
          <w:szCs w:val="24"/>
        </w:rPr>
        <w:t>- устраивать всякого рода свалки, выливать растворы кислот, солей и щелочей;</w:t>
      </w:r>
    </w:p>
    <w:p w:rsidR="002946DF" w:rsidRPr="00E51C9D" w:rsidRDefault="002946DF" w:rsidP="002946DF">
      <w:pPr>
        <w:textAlignment w:val="baseline"/>
        <w:rPr>
          <w:rFonts w:ascii="Times New Roman" w:eastAsia="Calibri" w:hAnsi="Times New Roman" w:cs="Times New Roman"/>
          <w:sz w:val="24"/>
          <w:szCs w:val="24"/>
        </w:rPr>
      </w:pPr>
      <w:r w:rsidRPr="00E51C9D">
        <w:rPr>
          <w:rFonts w:ascii="Times New Roman" w:eastAsia="Calibri" w:hAnsi="Times New Roman" w:cs="Times New Roman"/>
          <w:sz w:val="24"/>
          <w:szCs w:val="24"/>
        </w:rPr>
        <w:t>-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2946DF" w:rsidRPr="00E51C9D" w:rsidRDefault="002946DF" w:rsidP="002946DF">
      <w:pPr>
        <w:textAlignment w:val="baseline"/>
        <w:rPr>
          <w:rFonts w:ascii="Times New Roman" w:eastAsia="Calibri" w:hAnsi="Times New Roman" w:cs="Times New Roman"/>
          <w:sz w:val="24"/>
          <w:szCs w:val="24"/>
        </w:rPr>
      </w:pPr>
      <w:r w:rsidRPr="00E51C9D">
        <w:rPr>
          <w:rFonts w:ascii="Times New Roman" w:eastAsia="Calibri" w:hAnsi="Times New Roman" w:cs="Times New Roman"/>
          <w:sz w:val="24"/>
          <w:szCs w:val="24"/>
        </w:rPr>
        <w:t>- бросать якоря, проходить с отданными якорями, цепями, лотами, волокушами и тралами, производить дноуглубительные и землечерпальные работы;</w:t>
      </w:r>
    </w:p>
    <w:p w:rsidR="002946DF" w:rsidRPr="00E51C9D" w:rsidRDefault="002946DF" w:rsidP="002946DF">
      <w:pPr>
        <w:textAlignment w:val="baseline"/>
        <w:rPr>
          <w:rFonts w:ascii="Times New Roman" w:eastAsia="Calibri" w:hAnsi="Times New Roman" w:cs="Times New Roman"/>
          <w:sz w:val="24"/>
          <w:szCs w:val="24"/>
        </w:rPr>
      </w:pPr>
      <w:r w:rsidRPr="00E51C9D">
        <w:rPr>
          <w:rFonts w:ascii="Times New Roman" w:eastAsia="Calibri" w:hAnsi="Times New Roman" w:cs="Times New Roman"/>
          <w:sz w:val="24"/>
          <w:szCs w:val="24"/>
        </w:rPr>
        <w:t>- разводить огонь и размещать какие-либо открытые или закрытые источники огня.</w:t>
      </w:r>
    </w:p>
    <w:p w:rsidR="002946DF" w:rsidRPr="00E51C9D" w:rsidRDefault="002946DF" w:rsidP="002946DF">
      <w:pPr>
        <w:textAlignment w:val="baseline"/>
        <w:rPr>
          <w:rFonts w:ascii="Times New Roman" w:eastAsia="Calibri" w:hAnsi="Times New Roman" w:cs="Times New Roman"/>
          <w:sz w:val="24"/>
          <w:szCs w:val="24"/>
        </w:rPr>
      </w:pPr>
      <w:r w:rsidRPr="00E51C9D">
        <w:rPr>
          <w:rFonts w:ascii="Times New Roman" w:eastAsia="Calibri" w:hAnsi="Times New Roman" w:cs="Times New Roman"/>
          <w:sz w:val="24"/>
          <w:szCs w:val="24"/>
        </w:rPr>
        <w:t>4.2. В охранных зонах трубопроводов и газопроводов без письменного разрешения предприятий трубопроводного транспорта запрещается:</w:t>
      </w:r>
    </w:p>
    <w:p w:rsidR="002946DF" w:rsidRPr="00E51C9D" w:rsidRDefault="002946DF" w:rsidP="002946DF">
      <w:pPr>
        <w:textAlignment w:val="baseline"/>
        <w:rPr>
          <w:rFonts w:ascii="Times New Roman" w:eastAsia="Calibri" w:hAnsi="Times New Roman" w:cs="Times New Roman"/>
          <w:sz w:val="24"/>
          <w:szCs w:val="24"/>
        </w:rPr>
      </w:pPr>
      <w:r w:rsidRPr="00E51C9D">
        <w:rPr>
          <w:rFonts w:ascii="Times New Roman" w:eastAsia="Calibri" w:hAnsi="Times New Roman" w:cs="Times New Roman"/>
          <w:sz w:val="24"/>
          <w:szCs w:val="24"/>
        </w:rPr>
        <w:t xml:space="preserve">- возводить любые постройки и сооружения на расстоянии ближе 1000 м от оси </w:t>
      </w:r>
      <w:proofErr w:type="spellStart"/>
      <w:r w:rsidRPr="00E51C9D">
        <w:rPr>
          <w:rFonts w:ascii="Times New Roman" w:eastAsia="Calibri" w:hAnsi="Times New Roman" w:cs="Times New Roman"/>
          <w:sz w:val="24"/>
          <w:szCs w:val="24"/>
        </w:rPr>
        <w:t>аммиакопровода</w:t>
      </w:r>
      <w:proofErr w:type="spellEnd"/>
      <w:r w:rsidRPr="00E51C9D">
        <w:rPr>
          <w:rFonts w:ascii="Times New Roman" w:eastAsia="Calibri" w:hAnsi="Times New Roman" w:cs="Times New Roman"/>
          <w:sz w:val="24"/>
          <w:szCs w:val="24"/>
        </w:rPr>
        <w:t xml:space="preserve">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загоны для скота;</w:t>
      </w:r>
    </w:p>
    <w:p w:rsidR="002946DF" w:rsidRPr="00E51C9D" w:rsidRDefault="002946DF" w:rsidP="002946DF">
      <w:pPr>
        <w:textAlignment w:val="baseline"/>
        <w:rPr>
          <w:rFonts w:ascii="Times New Roman" w:eastAsia="Calibri" w:hAnsi="Times New Roman" w:cs="Times New Roman"/>
          <w:sz w:val="24"/>
          <w:szCs w:val="24"/>
        </w:rPr>
      </w:pPr>
      <w:r w:rsidRPr="00E51C9D">
        <w:rPr>
          <w:rFonts w:ascii="Times New Roman" w:eastAsia="Calibri" w:hAnsi="Times New Roman" w:cs="Times New Roman"/>
          <w:sz w:val="24"/>
          <w:szCs w:val="24"/>
        </w:rPr>
        <w:t>-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2946DF" w:rsidRPr="00E51C9D" w:rsidRDefault="002946DF" w:rsidP="002946DF">
      <w:pPr>
        <w:textAlignment w:val="baseline"/>
        <w:rPr>
          <w:rFonts w:ascii="Times New Roman" w:eastAsia="Calibri" w:hAnsi="Times New Roman" w:cs="Times New Roman"/>
          <w:sz w:val="24"/>
          <w:szCs w:val="24"/>
        </w:rPr>
      </w:pPr>
      <w:r w:rsidRPr="00E51C9D">
        <w:rPr>
          <w:rFonts w:ascii="Times New Roman" w:eastAsia="Calibri" w:hAnsi="Times New Roman" w:cs="Times New Roman"/>
          <w:sz w:val="24"/>
          <w:szCs w:val="24"/>
        </w:rPr>
        <w:t>-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2946DF" w:rsidRPr="00E51C9D" w:rsidRDefault="002946DF" w:rsidP="002946DF">
      <w:pPr>
        <w:textAlignment w:val="baseline"/>
        <w:rPr>
          <w:rFonts w:ascii="Times New Roman" w:eastAsia="Calibri" w:hAnsi="Times New Roman" w:cs="Times New Roman"/>
          <w:sz w:val="24"/>
          <w:szCs w:val="24"/>
        </w:rPr>
      </w:pPr>
      <w:r w:rsidRPr="00E51C9D">
        <w:rPr>
          <w:rFonts w:ascii="Times New Roman" w:eastAsia="Calibri" w:hAnsi="Times New Roman" w:cs="Times New Roman"/>
          <w:sz w:val="24"/>
          <w:szCs w:val="24"/>
        </w:rPr>
        <w:t>- производить мелиоративные земляные работы, сооружать оросительные и осушительные системы;</w:t>
      </w:r>
    </w:p>
    <w:p w:rsidR="002946DF" w:rsidRPr="00E51C9D" w:rsidRDefault="002946DF" w:rsidP="002946DF">
      <w:pPr>
        <w:textAlignment w:val="baseline"/>
        <w:rPr>
          <w:rFonts w:ascii="Times New Roman" w:eastAsia="Calibri" w:hAnsi="Times New Roman" w:cs="Times New Roman"/>
          <w:sz w:val="24"/>
          <w:szCs w:val="24"/>
        </w:rPr>
      </w:pPr>
      <w:r w:rsidRPr="00E51C9D">
        <w:rPr>
          <w:rFonts w:ascii="Times New Roman" w:eastAsia="Calibri" w:hAnsi="Times New Roman" w:cs="Times New Roman"/>
          <w:sz w:val="24"/>
          <w:szCs w:val="24"/>
        </w:rPr>
        <w:t>- производить всякого рода открытые и подземные, горные, строительные, монтажные и взрывные работы, планировку грунта.</w:t>
      </w:r>
    </w:p>
    <w:p w:rsidR="002946DF" w:rsidRPr="00E51C9D" w:rsidRDefault="002946DF" w:rsidP="002946DF">
      <w:pPr>
        <w:textAlignment w:val="baseline"/>
        <w:rPr>
          <w:rFonts w:ascii="Times New Roman" w:eastAsia="Calibri" w:hAnsi="Times New Roman" w:cs="Times New Roman"/>
          <w:sz w:val="24"/>
          <w:szCs w:val="24"/>
        </w:rPr>
      </w:pPr>
      <w:r w:rsidRPr="00E51C9D">
        <w:rPr>
          <w:rFonts w:ascii="Times New Roman" w:eastAsia="Calibri" w:hAnsi="Times New Roman" w:cs="Times New Roman"/>
          <w:sz w:val="24"/>
          <w:szCs w:val="24"/>
        </w:rPr>
        <w:t xml:space="preserve">- производить геолого-съемочные, </w:t>
      </w:r>
      <w:proofErr w:type="spellStart"/>
      <w:r w:rsidRPr="00E51C9D">
        <w:rPr>
          <w:rFonts w:ascii="Times New Roman" w:eastAsia="Calibri" w:hAnsi="Times New Roman" w:cs="Times New Roman"/>
          <w:sz w:val="24"/>
          <w:szCs w:val="24"/>
        </w:rPr>
        <w:t>геолого-разведочные</w:t>
      </w:r>
      <w:proofErr w:type="spellEnd"/>
      <w:r w:rsidRPr="00E51C9D">
        <w:rPr>
          <w:rFonts w:ascii="Times New Roman" w:eastAsia="Calibri" w:hAnsi="Times New Roman" w:cs="Times New Roman"/>
          <w:sz w:val="24"/>
          <w:szCs w:val="24"/>
        </w:rPr>
        <w:t>,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2946DF" w:rsidRPr="00E51C9D" w:rsidRDefault="00D408ED" w:rsidP="002946DF">
      <w:pPr>
        <w:pStyle w:val="20"/>
        <w:spacing w:after="100"/>
        <w:ind w:firstLine="0"/>
        <w:rPr>
          <w:rFonts w:ascii="Times New Roman" w:hAnsi="Times New Roman" w:cs="Times New Roman"/>
          <w:color w:val="auto"/>
          <w:sz w:val="24"/>
          <w:szCs w:val="24"/>
        </w:rPr>
      </w:pPr>
      <w:bookmarkStart w:id="610" w:name="_Toc4089677"/>
      <w:bookmarkStart w:id="611" w:name="_Toc7446434"/>
      <w:r w:rsidRPr="00E51C9D">
        <w:rPr>
          <w:rFonts w:ascii="Times New Roman" w:hAnsi="Times New Roman" w:cs="Times New Roman"/>
          <w:color w:val="auto"/>
          <w:sz w:val="24"/>
          <w:szCs w:val="24"/>
        </w:rPr>
        <w:lastRenderedPageBreak/>
        <w:t>Статья 4</w:t>
      </w:r>
      <w:r w:rsidR="002946DF" w:rsidRPr="00E51C9D">
        <w:rPr>
          <w:rFonts w:ascii="Times New Roman" w:hAnsi="Times New Roman" w:cs="Times New Roman"/>
          <w:color w:val="auto"/>
          <w:sz w:val="24"/>
          <w:szCs w:val="24"/>
        </w:rPr>
        <w:t>5. Описание ограничений использования земельных участков и объектов капитального строительства по экологическим и санитарно-эпидемиологическим условиям</w:t>
      </w:r>
      <w:bookmarkEnd w:id="610"/>
      <w:bookmarkEnd w:id="611"/>
    </w:p>
    <w:p w:rsidR="002946DF" w:rsidRPr="00E51C9D" w:rsidRDefault="002946DF" w:rsidP="002946DF">
      <w:pPr>
        <w:pStyle w:val="113"/>
        <w:keepNext/>
        <w:widowControl/>
        <w:spacing w:line="240" w:lineRule="auto"/>
        <w:ind w:firstLine="720"/>
        <w:rPr>
          <w:bCs/>
          <w:sz w:val="24"/>
          <w:szCs w:val="24"/>
        </w:rPr>
      </w:pPr>
      <w:r w:rsidRPr="00E51C9D">
        <w:rPr>
          <w:bCs/>
          <w:sz w:val="24"/>
          <w:szCs w:val="24"/>
        </w:rPr>
        <w:t>1. Ограничения использования земельных участков и объектов капитального строительства в границах санитарно-защитных зон устанавливаются Федеральным законом от 10 января 2002 года №7-ФЗ «Об охране окружающей среды», федеральным законом от 30 марта 1999 года №52-ФЗ «О санитарно-эпидемиологическом благополучии населения», санитарно-эпидемиологическими правилами и нормативами (</w:t>
      </w:r>
      <w:proofErr w:type="spellStart"/>
      <w:r w:rsidRPr="00E51C9D">
        <w:rPr>
          <w:bCs/>
          <w:sz w:val="24"/>
          <w:szCs w:val="24"/>
        </w:rPr>
        <w:t>СанПиН</w:t>
      </w:r>
      <w:proofErr w:type="spellEnd"/>
      <w:r w:rsidRPr="00E51C9D">
        <w:rPr>
          <w:bCs/>
          <w:sz w:val="24"/>
          <w:szCs w:val="24"/>
        </w:rPr>
        <w:t xml:space="preserve">) </w:t>
      </w:r>
      <w:r w:rsidRPr="00E51C9D">
        <w:rPr>
          <w:bCs/>
          <w:sz w:val="24"/>
          <w:szCs w:val="24"/>
        </w:rPr>
        <w:br/>
        <w:t>2.2.1/2.1.1.1200-03 «Санитарно-защитные зоны и санитарная классификация предприятий, сооружений и иных объектов».</w:t>
      </w:r>
    </w:p>
    <w:p w:rsidR="002946DF" w:rsidRPr="00E51C9D" w:rsidRDefault="002946DF" w:rsidP="002946DF">
      <w:pPr>
        <w:pStyle w:val="ConsPlusNormal"/>
        <w:ind w:firstLine="540"/>
        <w:rPr>
          <w:rFonts w:ascii="Times New Roman" w:hAnsi="Times New Roman" w:cs="Times New Roman"/>
          <w:bCs/>
          <w:sz w:val="24"/>
          <w:szCs w:val="24"/>
        </w:rPr>
      </w:pPr>
      <w:r w:rsidRPr="00E51C9D">
        <w:rPr>
          <w:rFonts w:ascii="Times New Roman" w:hAnsi="Times New Roman" w:cs="Times New Roman"/>
          <w:bCs/>
          <w:sz w:val="24"/>
          <w:szCs w:val="24"/>
        </w:rPr>
        <w:t xml:space="preserve">1.1.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w:t>
      </w:r>
      <w:proofErr w:type="spellStart"/>
      <w:r w:rsidRPr="00E51C9D">
        <w:rPr>
          <w:rFonts w:ascii="Times New Roman" w:hAnsi="Times New Roman" w:cs="Times New Roman"/>
          <w:bCs/>
          <w:sz w:val="24"/>
          <w:szCs w:val="24"/>
        </w:rPr>
        <w:t>коттеджной</w:t>
      </w:r>
      <w:proofErr w:type="spellEnd"/>
      <w:r w:rsidRPr="00E51C9D">
        <w:rPr>
          <w:rFonts w:ascii="Times New Roman" w:hAnsi="Times New Roman" w:cs="Times New Roman"/>
          <w:bCs/>
          <w:sz w:val="24"/>
          <w:szCs w:val="24"/>
        </w:rPr>
        <w:t xml:space="preserve">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2946DF" w:rsidRPr="00E51C9D" w:rsidRDefault="002946DF" w:rsidP="002946DF">
      <w:pPr>
        <w:pStyle w:val="ConsPlusNormal"/>
        <w:ind w:firstLine="540"/>
        <w:rPr>
          <w:rFonts w:ascii="Times New Roman" w:hAnsi="Times New Roman" w:cs="Times New Roman"/>
          <w:bCs/>
          <w:sz w:val="24"/>
          <w:szCs w:val="24"/>
        </w:rPr>
      </w:pPr>
      <w:r w:rsidRPr="00E51C9D">
        <w:rPr>
          <w:rFonts w:ascii="Times New Roman" w:hAnsi="Times New Roman" w:cs="Times New Roman"/>
          <w:bCs/>
          <w:sz w:val="24"/>
          <w:szCs w:val="24"/>
        </w:rPr>
        <w:t>1.2.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946DF" w:rsidRPr="00E51C9D" w:rsidRDefault="002946DF" w:rsidP="002946DF">
      <w:pPr>
        <w:pStyle w:val="ConsPlusNormal"/>
        <w:ind w:firstLine="540"/>
        <w:rPr>
          <w:rFonts w:ascii="Times New Roman" w:hAnsi="Times New Roman" w:cs="Times New Roman"/>
          <w:bCs/>
          <w:sz w:val="24"/>
          <w:szCs w:val="24"/>
        </w:rPr>
      </w:pPr>
      <w:r w:rsidRPr="00E51C9D">
        <w:rPr>
          <w:rFonts w:ascii="Times New Roman" w:hAnsi="Times New Roman" w:cs="Times New Roman"/>
          <w:bCs/>
          <w:sz w:val="24"/>
          <w:szCs w:val="24"/>
        </w:rPr>
        <w:t xml:space="preserve">1.3. 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rsidRPr="00E51C9D">
        <w:rPr>
          <w:rFonts w:ascii="Times New Roman" w:hAnsi="Times New Roman" w:cs="Times New Roman"/>
          <w:bCs/>
          <w:sz w:val="24"/>
          <w:szCs w:val="24"/>
        </w:rPr>
        <w:t>электроподстанции</w:t>
      </w:r>
      <w:proofErr w:type="spellEnd"/>
      <w:r w:rsidRPr="00E51C9D">
        <w:rPr>
          <w:rFonts w:ascii="Times New Roman" w:hAnsi="Times New Roman" w:cs="Times New Roman"/>
          <w:bCs/>
          <w:sz w:val="24"/>
          <w:szCs w:val="24"/>
        </w:rPr>
        <w:t xml:space="preserve">, </w:t>
      </w:r>
      <w:proofErr w:type="spellStart"/>
      <w:r w:rsidRPr="00E51C9D">
        <w:rPr>
          <w:rFonts w:ascii="Times New Roman" w:hAnsi="Times New Roman" w:cs="Times New Roman"/>
          <w:bCs/>
          <w:sz w:val="24"/>
          <w:szCs w:val="24"/>
        </w:rPr>
        <w:t>нефте</w:t>
      </w:r>
      <w:proofErr w:type="spellEnd"/>
      <w:r w:rsidRPr="00E51C9D">
        <w:rPr>
          <w:rFonts w:ascii="Times New Roman" w:hAnsi="Times New Roman" w:cs="Times New Roman"/>
          <w:bCs/>
          <w:sz w:val="24"/>
          <w:szCs w:val="24"/>
        </w:rPr>
        <w:t xml:space="preserve">- и газопроводы, артезианские скважины для технического водоснабжения, </w:t>
      </w:r>
      <w:proofErr w:type="spellStart"/>
      <w:r w:rsidRPr="00E51C9D">
        <w:rPr>
          <w:rFonts w:ascii="Times New Roman" w:hAnsi="Times New Roman" w:cs="Times New Roman"/>
          <w:bCs/>
          <w:sz w:val="24"/>
          <w:szCs w:val="24"/>
        </w:rPr>
        <w:t>водоохлаждающие</w:t>
      </w:r>
      <w:proofErr w:type="spellEnd"/>
      <w:r w:rsidRPr="00E51C9D">
        <w:rPr>
          <w:rFonts w:ascii="Times New Roman" w:hAnsi="Times New Roman" w:cs="Times New Roman"/>
          <w:bCs/>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2946DF" w:rsidRPr="00E51C9D" w:rsidRDefault="002946DF" w:rsidP="002946DF">
      <w:pPr>
        <w:pStyle w:val="ConsPlusNormal"/>
        <w:ind w:firstLine="540"/>
        <w:rPr>
          <w:rFonts w:ascii="Times New Roman" w:hAnsi="Times New Roman" w:cs="Times New Roman"/>
          <w:bCs/>
          <w:sz w:val="24"/>
          <w:szCs w:val="24"/>
        </w:rPr>
      </w:pPr>
      <w:r w:rsidRPr="00E51C9D">
        <w:rPr>
          <w:rFonts w:ascii="Times New Roman" w:hAnsi="Times New Roman" w:cs="Times New Roman"/>
          <w:bCs/>
          <w:sz w:val="24"/>
          <w:szCs w:val="24"/>
        </w:rPr>
        <w:t>1.4.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946DF" w:rsidRPr="00E51C9D" w:rsidRDefault="002946DF" w:rsidP="002946DF">
      <w:pPr>
        <w:pStyle w:val="19"/>
        <w:keepLines w:val="0"/>
        <w:spacing w:line="240" w:lineRule="auto"/>
        <w:rPr>
          <w:bCs/>
          <w:sz w:val="24"/>
          <w:szCs w:val="24"/>
        </w:rPr>
      </w:pPr>
    </w:p>
    <w:p w:rsidR="002946DF" w:rsidRPr="00E51C9D" w:rsidRDefault="002946DF" w:rsidP="002946DF">
      <w:pPr>
        <w:pStyle w:val="19"/>
        <w:keepLines w:val="0"/>
        <w:spacing w:line="240" w:lineRule="auto"/>
        <w:rPr>
          <w:bCs/>
          <w:sz w:val="24"/>
          <w:szCs w:val="24"/>
        </w:rPr>
      </w:pPr>
      <w:r w:rsidRPr="00E51C9D">
        <w:rPr>
          <w:bCs/>
          <w:sz w:val="24"/>
          <w:szCs w:val="24"/>
        </w:rPr>
        <w:t xml:space="preserve">3. Границы зон затопления, подтопления определяются в  соответствии  с  частью 4   статьи 67.1   </w:t>
      </w:r>
      <w:hyperlink r:id="rId78" w:tgtFrame="contents" w:history="1">
        <w:r w:rsidRPr="00E51C9D">
          <w:rPr>
            <w:bCs/>
            <w:sz w:val="24"/>
            <w:szCs w:val="24"/>
          </w:rPr>
          <w:t>Водного   кодекса Российской    Федерации</w:t>
        </w:r>
      </w:hyperlink>
      <w:r w:rsidRPr="00E51C9D">
        <w:rPr>
          <w:bCs/>
          <w:sz w:val="24"/>
          <w:szCs w:val="24"/>
        </w:rPr>
        <w:t xml:space="preserve"> на основании постановления Правительства Российской Федерации от 18 апреля 2014 г. N 360 (в редакции Постановления Правительства Российской Федерации </w:t>
      </w:r>
      <w:hyperlink r:id="rId79" w:tgtFrame="contents" w:history="1">
        <w:r w:rsidRPr="00E51C9D">
          <w:rPr>
            <w:bCs/>
            <w:sz w:val="24"/>
            <w:szCs w:val="24"/>
          </w:rPr>
          <w:t>от 17.05.2016 г. N 444</w:t>
        </w:r>
      </w:hyperlink>
      <w:r w:rsidRPr="00E51C9D">
        <w:rPr>
          <w:bCs/>
          <w:sz w:val="24"/>
          <w:szCs w:val="24"/>
        </w:rPr>
        <w:t>).</w:t>
      </w:r>
    </w:p>
    <w:p w:rsidR="002946DF" w:rsidRPr="00E51C9D" w:rsidRDefault="002946DF" w:rsidP="002946DF">
      <w:pPr>
        <w:pStyle w:val="19"/>
        <w:keepLines w:val="0"/>
        <w:spacing w:line="240" w:lineRule="auto"/>
        <w:rPr>
          <w:bCs/>
          <w:sz w:val="24"/>
          <w:szCs w:val="24"/>
        </w:rPr>
      </w:pPr>
      <w:r w:rsidRPr="00E51C9D">
        <w:rPr>
          <w:bCs/>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2946DF" w:rsidRPr="00E51C9D" w:rsidRDefault="002946DF" w:rsidP="002946DF">
      <w:pPr>
        <w:pStyle w:val="19"/>
        <w:keepLines w:val="0"/>
        <w:spacing w:line="240" w:lineRule="auto"/>
        <w:rPr>
          <w:bCs/>
          <w:sz w:val="24"/>
          <w:szCs w:val="24"/>
        </w:rPr>
      </w:pPr>
      <w:bookmarkStart w:id="612" w:name="dst213"/>
      <w:bookmarkEnd w:id="612"/>
      <w:r w:rsidRPr="00E51C9D">
        <w:rPr>
          <w:bCs/>
          <w:sz w:val="24"/>
          <w:szCs w:val="24"/>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2946DF" w:rsidRPr="00E51C9D" w:rsidRDefault="002946DF" w:rsidP="002946DF">
      <w:pPr>
        <w:pStyle w:val="19"/>
        <w:keepLines w:val="0"/>
        <w:spacing w:line="240" w:lineRule="auto"/>
        <w:rPr>
          <w:bCs/>
          <w:sz w:val="24"/>
          <w:szCs w:val="24"/>
        </w:rPr>
      </w:pPr>
      <w:bookmarkStart w:id="613" w:name="dst214"/>
      <w:bookmarkEnd w:id="613"/>
      <w:r w:rsidRPr="00E51C9D">
        <w:rPr>
          <w:bCs/>
          <w:sz w:val="24"/>
          <w:szCs w:val="24"/>
        </w:rPr>
        <w:t>2) использование сточных вод в целях регулирования плодородия почв;</w:t>
      </w:r>
    </w:p>
    <w:p w:rsidR="002946DF" w:rsidRPr="00E51C9D" w:rsidRDefault="002946DF" w:rsidP="002946DF">
      <w:pPr>
        <w:pStyle w:val="19"/>
        <w:keepLines w:val="0"/>
        <w:spacing w:line="240" w:lineRule="auto"/>
        <w:rPr>
          <w:bCs/>
          <w:sz w:val="24"/>
          <w:szCs w:val="24"/>
        </w:rPr>
      </w:pPr>
      <w:bookmarkStart w:id="614" w:name="dst215"/>
      <w:bookmarkEnd w:id="614"/>
      <w:r w:rsidRPr="00E51C9D">
        <w:rPr>
          <w:bCs/>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946DF" w:rsidRPr="00E51C9D" w:rsidRDefault="002946DF" w:rsidP="002946DF">
      <w:pPr>
        <w:pStyle w:val="19"/>
        <w:keepLines w:val="0"/>
        <w:spacing w:line="240" w:lineRule="auto"/>
        <w:rPr>
          <w:bCs/>
          <w:sz w:val="24"/>
          <w:szCs w:val="24"/>
        </w:rPr>
      </w:pPr>
      <w:bookmarkStart w:id="615" w:name="dst216"/>
      <w:bookmarkEnd w:id="615"/>
      <w:r w:rsidRPr="00E51C9D">
        <w:rPr>
          <w:bCs/>
          <w:sz w:val="24"/>
          <w:szCs w:val="24"/>
        </w:rPr>
        <w:lastRenderedPageBreak/>
        <w:t>4) осуществление авиационных мер по борьбе с вредными организмами.</w:t>
      </w:r>
    </w:p>
    <w:p w:rsidR="002946DF" w:rsidRPr="00E51C9D" w:rsidRDefault="002946DF" w:rsidP="002946DF">
      <w:pPr>
        <w:pStyle w:val="19"/>
        <w:keepLines w:val="0"/>
        <w:spacing w:line="240" w:lineRule="auto"/>
        <w:rPr>
          <w:bCs/>
          <w:sz w:val="24"/>
          <w:szCs w:val="24"/>
        </w:rPr>
      </w:pPr>
      <w:r w:rsidRPr="00E51C9D">
        <w:rPr>
          <w:bCs/>
          <w:sz w:val="24"/>
          <w:szCs w:val="24"/>
        </w:rPr>
        <w:t>3.1.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РФ и другими федеральными законами.</w:t>
      </w:r>
    </w:p>
    <w:p w:rsidR="002946DF" w:rsidRPr="00E51C9D" w:rsidRDefault="002946DF" w:rsidP="002946DF">
      <w:pPr>
        <w:pStyle w:val="19"/>
        <w:keepLines w:val="0"/>
        <w:spacing w:line="240" w:lineRule="auto"/>
        <w:rPr>
          <w:bCs/>
          <w:sz w:val="24"/>
          <w:szCs w:val="24"/>
        </w:rPr>
      </w:pPr>
    </w:p>
    <w:p w:rsidR="002946DF" w:rsidRPr="00E51C9D" w:rsidRDefault="002946DF" w:rsidP="002946DF">
      <w:pPr>
        <w:pStyle w:val="19"/>
        <w:keepLines w:val="0"/>
        <w:spacing w:line="240" w:lineRule="auto"/>
        <w:rPr>
          <w:bCs/>
          <w:sz w:val="24"/>
          <w:szCs w:val="24"/>
        </w:rPr>
      </w:pPr>
      <w:r w:rsidRPr="00E51C9D">
        <w:rPr>
          <w:bCs/>
          <w:sz w:val="24"/>
          <w:szCs w:val="24"/>
        </w:rPr>
        <w:t xml:space="preserve">4. Зоны охраны источников питьевого водоснабжения устанавливаются на действующих и проектируемых источниках согласно Водному Кодексу РФ и Федеральному закону от 30 марта 1999г. № 52-ФЗ «О санитарном благополучии населения». Проекты зон санитарной охраны источников питьевого водоснабжения должны разрабатываться в соответствии с </w:t>
      </w:r>
      <w:proofErr w:type="spellStart"/>
      <w:r w:rsidRPr="00E51C9D">
        <w:rPr>
          <w:bCs/>
          <w:sz w:val="24"/>
          <w:szCs w:val="24"/>
        </w:rPr>
        <w:t>СанПиН</w:t>
      </w:r>
      <w:proofErr w:type="spellEnd"/>
      <w:r w:rsidRPr="00E51C9D">
        <w:rPr>
          <w:bCs/>
          <w:sz w:val="24"/>
          <w:szCs w:val="24"/>
        </w:rPr>
        <w:t xml:space="preserve"> 2.1.4.1110-02 «Зоны санитарной охраны источников водоснабжения и водопроводов хозяйственно-питьевого назначения».</w:t>
      </w:r>
    </w:p>
    <w:p w:rsidR="002946DF" w:rsidRPr="00E51C9D" w:rsidRDefault="002946DF" w:rsidP="002946DF">
      <w:pPr>
        <w:pStyle w:val="19"/>
        <w:keepLines w:val="0"/>
        <w:spacing w:line="240" w:lineRule="auto"/>
        <w:rPr>
          <w:bCs/>
          <w:sz w:val="24"/>
          <w:szCs w:val="24"/>
        </w:rPr>
      </w:pPr>
      <w:r w:rsidRPr="00E51C9D">
        <w:rPr>
          <w:bCs/>
          <w:sz w:val="24"/>
          <w:szCs w:val="24"/>
        </w:rPr>
        <w:t xml:space="preserve">4.1. На всех водозаборных скважинах должно быть выполнено ограждение зоны санитарной охраны строгого режима размерами 60 </w:t>
      </w:r>
      <w:proofErr w:type="spellStart"/>
      <w:r w:rsidRPr="00E51C9D">
        <w:rPr>
          <w:bCs/>
          <w:sz w:val="24"/>
          <w:szCs w:val="24"/>
        </w:rPr>
        <w:t>х</w:t>
      </w:r>
      <w:proofErr w:type="spellEnd"/>
      <w:r w:rsidRPr="00E51C9D">
        <w:rPr>
          <w:bCs/>
          <w:sz w:val="24"/>
          <w:szCs w:val="24"/>
        </w:rPr>
        <w:t xml:space="preserve"> 60 м, установить ворота, закрывающиеся на замок. На проездах к участкам первого пояса зон санитарной охраны (далее ЗСО) (с 4-х сторон на ограждении) должны быть установлены знаки, запрещающие въезд и проход посторонним лицам, стоянку всех видов транспорта у границ ограждения.</w:t>
      </w:r>
    </w:p>
    <w:p w:rsidR="002946DF" w:rsidRPr="00E51C9D" w:rsidRDefault="002946DF" w:rsidP="002946DF">
      <w:pPr>
        <w:pStyle w:val="19"/>
        <w:keepLines w:val="0"/>
        <w:spacing w:line="240" w:lineRule="auto"/>
        <w:rPr>
          <w:bCs/>
          <w:sz w:val="24"/>
          <w:szCs w:val="24"/>
        </w:rPr>
      </w:pPr>
      <w:r w:rsidRPr="00E51C9D">
        <w:rPr>
          <w:bCs/>
          <w:sz w:val="24"/>
          <w:szCs w:val="24"/>
        </w:rPr>
        <w:t>4.2. Территория первого пояса ЗСО водозабора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2946DF" w:rsidRPr="00E51C9D" w:rsidRDefault="002946DF" w:rsidP="002946DF">
      <w:pPr>
        <w:pStyle w:val="19"/>
        <w:keepLines w:val="0"/>
        <w:spacing w:line="240" w:lineRule="auto"/>
        <w:rPr>
          <w:bCs/>
          <w:sz w:val="24"/>
          <w:szCs w:val="24"/>
        </w:rPr>
      </w:pPr>
      <w:r w:rsidRPr="00E51C9D">
        <w:rPr>
          <w:bCs/>
          <w:sz w:val="24"/>
          <w:szCs w:val="24"/>
        </w:rPr>
        <w:t>На территории первого пояса ЗСО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2946DF" w:rsidRPr="00E51C9D" w:rsidRDefault="002946DF" w:rsidP="002946DF">
      <w:pPr>
        <w:pStyle w:val="19"/>
        <w:keepLines w:val="0"/>
        <w:spacing w:line="240" w:lineRule="auto"/>
        <w:rPr>
          <w:bCs/>
          <w:sz w:val="24"/>
          <w:szCs w:val="24"/>
        </w:rPr>
      </w:pPr>
      <w:r w:rsidRPr="00E51C9D">
        <w:rPr>
          <w:bCs/>
          <w:sz w:val="24"/>
          <w:szCs w:val="24"/>
        </w:rPr>
        <w:t>Здания на территории первого пояса ЗСО должны быть оборудованы канализацией с отведением сточных вод в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загрязнения территории первого пояса ЗСО при их вывозе.</w:t>
      </w:r>
    </w:p>
    <w:p w:rsidR="002946DF" w:rsidRPr="00E51C9D" w:rsidRDefault="002946DF" w:rsidP="002946DF">
      <w:pPr>
        <w:pStyle w:val="19"/>
        <w:keepLines w:val="0"/>
        <w:spacing w:line="240" w:lineRule="auto"/>
        <w:rPr>
          <w:bCs/>
          <w:sz w:val="24"/>
          <w:szCs w:val="24"/>
        </w:rPr>
      </w:pPr>
      <w:r w:rsidRPr="00E51C9D">
        <w:rPr>
          <w:bCs/>
          <w:sz w:val="24"/>
          <w:szCs w:val="24"/>
        </w:rPr>
        <w:t>4.3. В пределах второго пояса ЗСО запрещается: размещать кладбища, скотомогильники, поля ассенизации, поля фильтрации, навозохранилища, силосные траншеи, животноводческие и птицеводческие предприятия и другие объекты, обусловливающие опасность микробного заражения подземных вод, применение удобрений и ядохимикатов, рубка леса.</w:t>
      </w:r>
    </w:p>
    <w:p w:rsidR="002946DF" w:rsidRPr="00E51C9D" w:rsidRDefault="002946DF" w:rsidP="002946DF">
      <w:pPr>
        <w:pStyle w:val="19"/>
        <w:keepLines w:val="0"/>
        <w:spacing w:line="240" w:lineRule="auto"/>
        <w:rPr>
          <w:bCs/>
          <w:sz w:val="24"/>
          <w:szCs w:val="24"/>
        </w:rPr>
      </w:pPr>
      <w:r w:rsidRPr="00E51C9D">
        <w:rPr>
          <w:bCs/>
          <w:sz w:val="24"/>
          <w:szCs w:val="24"/>
        </w:rPr>
        <w:t xml:space="preserve">4.4. В пределах второго и третьего поясов ЗСО запрещена закачка отработанных вод в подземные горизонты, подземное складирование твердых бытовых отходов и разработка недр земли, размещение складов ГСМ, ядохимикатов, минеральных удобрений, накопителей </w:t>
      </w:r>
      <w:proofErr w:type="spellStart"/>
      <w:r w:rsidRPr="00E51C9D">
        <w:rPr>
          <w:bCs/>
          <w:sz w:val="24"/>
          <w:szCs w:val="24"/>
        </w:rPr>
        <w:t>промстоков</w:t>
      </w:r>
      <w:proofErr w:type="spellEnd"/>
      <w:r w:rsidRPr="00E51C9D">
        <w:rPr>
          <w:bCs/>
          <w:sz w:val="24"/>
          <w:szCs w:val="24"/>
        </w:rPr>
        <w:t xml:space="preserve">, </w:t>
      </w:r>
      <w:proofErr w:type="spellStart"/>
      <w:r w:rsidRPr="00E51C9D">
        <w:rPr>
          <w:bCs/>
          <w:sz w:val="24"/>
          <w:szCs w:val="24"/>
        </w:rPr>
        <w:t>шлаконакопителей</w:t>
      </w:r>
      <w:proofErr w:type="spellEnd"/>
      <w:r w:rsidRPr="00E51C9D">
        <w:rPr>
          <w:bCs/>
          <w:sz w:val="24"/>
          <w:szCs w:val="24"/>
        </w:rPr>
        <w:t>.</w:t>
      </w:r>
    </w:p>
    <w:p w:rsidR="002946DF" w:rsidRPr="00E51C9D" w:rsidRDefault="002946DF" w:rsidP="002946DF">
      <w:pPr>
        <w:pStyle w:val="19"/>
        <w:keepLines w:val="0"/>
        <w:spacing w:line="240" w:lineRule="auto"/>
        <w:rPr>
          <w:bCs/>
          <w:sz w:val="24"/>
          <w:szCs w:val="24"/>
        </w:rPr>
      </w:pPr>
      <w:r w:rsidRPr="00E51C9D">
        <w:rPr>
          <w:bCs/>
          <w:sz w:val="24"/>
          <w:szCs w:val="24"/>
        </w:rPr>
        <w:t xml:space="preserve">4.5. Бурение новых скважин и новое строительство, связанное с нарушением почвенного покрова, производится при обязательном согласовании с </w:t>
      </w:r>
      <w:proofErr w:type="spellStart"/>
      <w:r w:rsidRPr="00E51C9D">
        <w:rPr>
          <w:bCs/>
          <w:sz w:val="24"/>
          <w:szCs w:val="24"/>
        </w:rPr>
        <w:t>Роспотребнадзором</w:t>
      </w:r>
      <w:proofErr w:type="spellEnd"/>
      <w:r w:rsidRPr="00E51C9D">
        <w:rPr>
          <w:bCs/>
          <w:sz w:val="24"/>
          <w:szCs w:val="24"/>
        </w:rPr>
        <w:t>.</w:t>
      </w:r>
    </w:p>
    <w:p w:rsidR="002946DF" w:rsidRPr="00E51C9D" w:rsidRDefault="002946DF" w:rsidP="002946DF">
      <w:pPr>
        <w:pStyle w:val="20"/>
        <w:spacing w:after="100"/>
        <w:ind w:firstLine="0"/>
        <w:rPr>
          <w:rFonts w:ascii="Times New Roman" w:hAnsi="Times New Roman" w:cs="Times New Roman"/>
          <w:color w:val="auto"/>
          <w:sz w:val="24"/>
          <w:szCs w:val="24"/>
        </w:rPr>
      </w:pPr>
      <w:bookmarkStart w:id="616" w:name="_Toc4089678"/>
      <w:bookmarkStart w:id="617" w:name="_Toc7446435"/>
      <w:r w:rsidRPr="00E51C9D">
        <w:rPr>
          <w:rFonts w:ascii="Times New Roman" w:hAnsi="Times New Roman" w:cs="Times New Roman"/>
          <w:color w:val="auto"/>
          <w:sz w:val="24"/>
          <w:szCs w:val="24"/>
        </w:rPr>
        <w:t xml:space="preserve">Статья </w:t>
      </w:r>
      <w:r w:rsidR="00D408ED" w:rsidRPr="00E51C9D">
        <w:rPr>
          <w:rFonts w:ascii="Times New Roman" w:hAnsi="Times New Roman" w:cs="Times New Roman"/>
          <w:color w:val="auto"/>
          <w:sz w:val="24"/>
          <w:szCs w:val="24"/>
        </w:rPr>
        <w:t>4</w:t>
      </w:r>
      <w:r w:rsidRPr="00E51C9D">
        <w:rPr>
          <w:rFonts w:ascii="Times New Roman" w:hAnsi="Times New Roman" w:cs="Times New Roman"/>
          <w:color w:val="auto"/>
          <w:sz w:val="24"/>
          <w:szCs w:val="24"/>
        </w:rPr>
        <w:t>6. Использование земельных участков и объектов капитального строительства в границах охранных коридоров транспортных коммуникаций</w:t>
      </w:r>
      <w:bookmarkEnd w:id="616"/>
      <w:bookmarkEnd w:id="617"/>
    </w:p>
    <w:p w:rsidR="002946DF" w:rsidRPr="00E51C9D" w:rsidRDefault="0015613C" w:rsidP="002946DF">
      <w:pPr>
        <w:pStyle w:val="19"/>
        <w:keepLines w:val="0"/>
        <w:spacing w:line="240" w:lineRule="auto"/>
        <w:rPr>
          <w:bCs/>
          <w:sz w:val="24"/>
          <w:szCs w:val="24"/>
        </w:rPr>
      </w:pPr>
      <w:bookmarkStart w:id="618" w:name="_Toc448658472"/>
      <w:bookmarkStart w:id="619" w:name="_Toc448658633"/>
      <w:bookmarkStart w:id="620" w:name="_Toc448741312"/>
      <w:bookmarkStart w:id="621" w:name="_Toc470251983"/>
      <w:r w:rsidRPr="00E51C9D">
        <w:rPr>
          <w:bCs/>
          <w:sz w:val="24"/>
          <w:szCs w:val="24"/>
        </w:rPr>
        <w:t>1</w:t>
      </w:r>
      <w:r w:rsidR="002946DF" w:rsidRPr="00E51C9D">
        <w:rPr>
          <w:bCs/>
          <w:sz w:val="24"/>
          <w:szCs w:val="24"/>
        </w:rPr>
        <w:t>. В пределах придорожных полос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w:t>
      </w:r>
      <w:bookmarkEnd w:id="618"/>
      <w:bookmarkEnd w:id="619"/>
      <w:bookmarkEnd w:id="620"/>
      <w:bookmarkEnd w:id="621"/>
    </w:p>
    <w:p w:rsidR="002946DF" w:rsidRPr="00E51C9D" w:rsidRDefault="002946DF" w:rsidP="002946DF">
      <w:pPr>
        <w:pStyle w:val="19"/>
        <w:keepLines w:val="0"/>
        <w:spacing w:line="240" w:lineRule="auto"/>
        <w:rPr>
          <w:bCs/>
          <w:sz w:val="24"/>
          <w:szCs w:val="24"/>
        </w:rPr>
      </w:pPr>
      <w:bookmarkStart w:id="622" w:name="_Toc448658473"/>
      <w:bookmarkStart w:id="623" w:name="_Toc448658634"/>
      <w:bookmarkStart w:id="624" w:name="_Toc448741313"/>
      <w:bookmarkStart w:id="625" w:name="_Toc470251984"/>
      <w:r w:rsidRPr="00E51C9D">
        <w:rPr>
          <w:bCs/>
          <w:sz w:val="24"/>
          <w:szCs w:val="24"/>
        </w:rPr>
        <w:t>Размещение в пределах придорожных полос объектов разрешается при соблюдении следующих условий:</w:t>
      </w:r>
      <w:bookmarkEnd w:id="622"/>
      <w:bookmarkEnd w:id="623"/>
      <w:bookmarkEnd w:id="624"/>
      <w:bookmarkEnd w:id="625"/>
    </w:p>
    <w:p w:rsidR="002946DF" w:rsidRPr="00E51C9D" w:rsidRDefault="002946DF" w:rsidP="002946DF">
      <w:pPr>
        <w:pStyle w:val="19"/>
        <w:keepLines w:val="0"/>
        <w:spacing w:line="240" w:lineRule="auto"/>
        <w:rPr>
          <w:bCs/>
          <w:sz w:val="24"/>
          <w:szCs w:val="24"/>
        </w:rPr>
      </w:pPr>
      <w:bookmarkStart w:id="626" w:name="_Toc448658474"/>
      <w:bookmarkStart w:id="627" w:name="_Toc448658635"/>
      <w:bookmarkStart w:id="628" w:name="_Toc448741314"/>
      <w:bookmarkStart w:id="629" w:name="_Toc470251985"/>
      <w:r w:rsidRPr="00E51C9D">
        <w:rPr>
          <w:bCs/>
          <w:sz w:val="24"/>
          <w:szCs w:val="24"/>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bookmarkEnd w:id="626"/>
      <w:bookmarkEnd w:id="627"/>
      <w:bookmarkEnd w:id="628"/>
      <w:bookmarkEnd w:id="629"/>
    </w:p>
    <w:p w:rsidR="002946DF" w:rsidRPr="00E51C9D" w:rsidRDefault="002946DF" w:rsidP="002946DF">
      <w:pPr>
        <w:pStyle w:val="19"/>
        <w:keepLines w:val="0"/>
        <w:spacing w:line="240" w:lineRule="auto"/>
        <w:rPr>
          <w:bCs/>
          <w:sz w:val="24"/>
          <w:szCs w:val="24"/>
        </w:rPr>
      </w:pPr>
      <w:bookmarkStart w:id="630" w:name="_Toc448658475"/>
      <w:bookmarkStart w:id="631" w:name="_Toc448658636"/>
      <w:bookmarkStart w:id="632" w:name="_Toc448741315"/>
      <w:bookmarkStart w:id="633" w:name="_Toc470251986"/>
      <w:r w:rsidRPr="00E51C9D">
        <w:rPr>
          <w:bCs/>
          <w:sz w:val="24"/>
          <w:szCs w:val="24"/>
        </w:rPr>
        <w:t xml:space="preserve">б) выбор места размещения объектов должны соблюдаться с учетом возможной </w:t>
      </w:r>
      <w:r w:rsidRPr="00E51C9D">
        <w:rPr>
          <w:bCs/>
          <w:sz w:val="24"/>
          <w:szCs w:val="24"/>
        </w:rPr>
        <w:lastRenderedPageBreak/>
        <w:t>реконструкции автомобильной дороги;</w:t>
      </w:r>
      <w:bookmarkEnd w:id="630"/>
      <w:bookmarkEnd w:id="631"/>
      <w:bookmarkEnd w:id="632"/>
      <w:bookmarkEnd w:id="633"/>
    </w:p>
    <w:p w:rsidR="002946DF" w:rsidRPr="00E51C9D" w:rsidRDefault="002946DF" w:rsidP="002946DF">
      <w:pPr>
        <w:pStyle w:val="19"/>
        <w:keepLines w:val="0"/>
        <w:spacing w:line="240" w:lineRule="auto"/>
        <w:rPr>
          <w:bCs/>
          <w:sz w:val="24"/>
          <w:szCs w:val="24"/>
        </w:rPr>
      </w:pPr>
      <w:bookmarkStart w:id="634" w:name="_Toc448658476"/>
      <w:bookmarkStart w:id="635" w:name="_Toc448658637"/>
      <w:bookmarkStart w:id="636" w:name="_Toc448741316"/>
      <w:bookmarkStart w:id="637" w:name="_Toc470251987"/>
      <w:r w:rsidRPr="00E51C9D">
        <w:rPr>
          <w:bCs/>
          <w:sz w:val="24"/>
          <w:szCs w:val="24"/>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bookmarkEnd w:id="634"/>
      <w:bookmarkEnd w:id="635"/>
      <w:bookmarkEnd w:id="636"/>
      <w:bookmarkEnd w:id="637"/>
    </w:p>
    <w:p w:rsidR="002946DF" w:rsidRPr="00E51C9D" w:rsidRDefault="0015613C" w:rsidP="002946DF">
      <w:pPr>
        <w:pStyle w:val="19"/>
        <w:keepLines w:val="0"/>
        <w:spacing w:line="240" w:lineRule="auto"/>
        <w:rPr>
          <w:bCs/>
          <w:sz w:val="24"/>
          <w:szCs w:val="24"/>
        </w:rPr>
      </w:pPr>
      <w:bookmarkStart w:id="638" w:name="_Toc448658477"/>
      <w:bookmarkStart w:id="639" w:name="_Toc448658638"/>
      <w:bookmarkStart w:id="640" w:name="_Toc448741317"/>
      <w:bookmarkStart w:id="641" w:name="_Toc470251988"/>
      <w:r w:rsidRPr="00E51C9D">
        <w:rPr>
          <w:bCs/>
          <w:sz w:val="24"/>
          <w:szCs w:val="24"/>
        </w:rPr>
        <w:t>2</w:t>
      </w:r>
      <w:r w:rsidR="002946DF" w:rsidRPr="00E51C9D">
        <w:rPr>
          <w:bCs/>
          <w:sz w:val="24"/>
          <w:szCs w:val="24"/>
        </w:rPr>
        <w:t>. 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bookmarkEnd w:id="638"/>
      <w:bookmarkEnd w:id="639"/>
      <w:bookmarkEnd w:id="640"/>
      <w:bookmarkEnd w:id="641"/>
    </w:p>
    <w:p w:rsidR="002946DF" w:rsidRPr="00E51C9D" w:rsidRDefault="0015613C" w:rsidP="002946DF">
      <w:pPr>
        <w:pStyle w:val="19"/>
        <w:keepLines w:val="0"/>
        <w:spacing w:line="240" w:lineRule="auto"/>
        <w:rPr>
          <w:bCs/>
          <w:sz w:val="24"/>
          <w:szCs w:val="24"/>
        </w:rPr>
      </w:pPr>
      <w:r w:rsidRPr="00E51C9D">
        <w:rPr>
          <w:bCs/>
          <w:sz w:val="24"/>
          <w:szCs w:val="24"/>
        </w:rPr>
        <w:t>3</w:t>
      </w:r>
      <w:r w:rsidR="002946DF" w:rsidRPr="00E51C9D">
        <w:rPr>
          <w:bCs/>
          <w:sz w:val="24"/>
          <w:szCs w:val="24"/>
        </w:rPr>
        <w:t>. 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w:t>
      </w:r>
    </w:p>
    <w:p w:rsidR="002946DF" w:rsidRPr="00E51C9D" w:rsidRDefault="002946DF" w:rsidP="002946DF">
      <w:pPr>
        <w:pStyle w:val="19"/>
        <w:keepLines w:val="0"/>
        <w:spacing w:line="240" w:lineRule="auto"/>
        <w:rPr>
          <w:bCs/>
          <w:sz w:val="24"/>
          <w:szCs w:val="24"/>
        </w:rPr>
      </w:pPr>
      <w:bookmarkStart w:id="642" w:name="_Toc448658478"/>
      <w:bookmarkStart w:id="643" w:name="_Toc448658639"/>
      <w:bookmarkStart w:id="644" w:name="_Toc448741318"/>
      <w:bookmarkStart w:id="645" w:name="_Toc470251989"/>
      <w:r w:rsidRPr="00E51C9D">
        <w:rPr>
          <w:bCs/>
          <w:sz w:val="24"/>
          <w:szCs w:val="24"/>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bookmarkEnd w:id="642"/>
      <w:bookmarkEnd w:id="643"/>
      <w:bookmarkEnd w:id="644"/>
      <w:bookmarkEnd w:id="645"/>
    </w:p>
    <w:p w:rsidR="002946DF" w:rsidRPr="00E51C9D" w:rsidRDefault="002946DF" w:rsidP="002946DF">
      <w:pPr>
        <w:pStyle w:val="19"/>
        <w:keepLines w:val="0"/>
        <w:spacing w:line="240" w:lineRule="auto"/>
        <w:rPr>
          <w:bCs/>
          <w:sz w:val="24"/>
          <w:szCs w:val="24"/>
        </w:rPr>
      </w:pPr>
      <w:bookmarkStart w:id="646" w:name="_Toc448658479"/>
      <w:bookmarkStart w:id="647" w:name="_Toc448658640"/>
      <w:bookmarkStart w:id="648" w:name="_Toc448741319"/>
      <w:bookmarkStart w:id="649" w:name="_Toc470251990"/>
      <w:r w:rsidRPr="00E51C9D">
        <w:rPr>
          <w:bCs/>
          <w:sz w:val="24"/>
          <w:szCs w:val="24"/>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bookmarkEnd w:id="646"/>
      <w:bookmarkEnd w:id="647"/>
      <w:bookmarkEnd w:id="648"/>
      <w:bookmarkEnd w:id="649"/>
    </w:p>
    <w:p w:rsidR="002946DF" w:rsidRPr="00E51C9D" w:rsidRDefault="002946DF" w:rsidP="002946DF">
      <w:pPr>
        <w:pStyle w:val="19"/>
        <w:keepLines w:val="0"/>
        <w:spacing w:line="240" w:lineRule="auto"/>
        <w:rPr>
          <w:bCs/>
          <w:sz w:val="24"/>
          <w:szCs w:val="24"/>
        </w:rPr>
      </w:pPr>
      <w:bookmarkStart w:id="650" w:name="_Toc448658480"/>
      <w:bookmarkStart w:id="651" w:name="_Toc448658641"/>
      <w:bookmarkStart w:id="652" w:name="_Toc448741320"/>
      <w:bookmarkStart w:id="653" w:name="_Toc470251991"/>
      <w:r w:rsidRPr="00E51C9D">
        <w:rPr>
          <w:bCs/>
          <w:sz w:val="24"/>
          <w:szCs w:val="24"/>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bookmarkEnd w:id="650"/>
      <w:bookmarkEnd w:id="651"/>
      <w:bookmarkEnd w:id="652"/>
      <w:bookmarkEnd w:id="653"/>
    </w:p>
    <w:p w:rsidR="002946DF" w:rsidRPr="00E51C9D" w:rsidRDefault="002946DF" w:rsidP="002946DF">
      <w:pPr>
        <w:pStyle w:val="19"/>
        <w:keepLines w:val="0"/>
        <w:spacing w:line="240" w:lineRule="auto"/>
        <w:rPr>
          <w:bCs/>
          <w:sz w:val="24"/>
          <w:szCs w:val="24"/>
        </w:rPr>
      </w:pPr>
      <w:bookmarkStart w:id="654" w:name="_Toc448658481"/>
      <w:bookmarkStart w:id="655" w:name="_Toc448658642"/>
      <w:bookmarkStart w:id="656" w:name="_Toc448741321"/>
      <w:bookmarkStart w:id="657" w:name="_Toc470251992"/>
      <w:r w:rsidRPr="00E51C9D">
        <w:rPr>
          <w:bCs/>
          <w:sz w:val="24"/>
          <w:szCs w:val="24"/>
        </w:rPr>
        <w:t>в) не допускать в местах прилегания к сельскохозяйственным угодьям разрастание сорной травянистой и древесно-кустарниковой растительности;</w:t>
      </w:r>
      <w:bookmarkEnd w:id="654"/>
      <w:bookmarkEnd w:id="655"/>
      <w:bookmarkEnd w:id="656"/>
      <w:bookmarkEnd w:id="657"/>
    </w:p>
    <w:p w:rsidR="002946DF" w:rsidRPr="00E51C9D" w:rsidRDefault="002946DF" w:rsidP="002946DF">
      <w:pPr>
        <w:pStyle w:val="19"/>
        <w:keepLines w:val="0"/>
        <w:spacing w:line="240" w:lineRule="auto"/>
        <w:rPr>
          <w:bCs/>
          <w:sz w:val="24"/>
          <w:szCs w:val="24"/>
        </w:rPr>
      </w:pPr>
      <w:bookmarkStart w:id="658" w:name="_Toc448658482"/>
      <w:bookmarkStart w:id="659" w:name="_Toc448658643"/>
      <w:bookmarkStart w:id="660" w:name="_Toc448741322"/>
      <w:bookmarkStart w:id="661" w:name="_Toc470251993"/>
      <w:r w:rsidRPr="00E51C9D">
        <w:rPr>
          <w:bCs/>
          <w:sz w:val="24"/>
          <w:szCs w:val="24"/>
        </w:rPr>
        <w:t>г) не допускать в местах прилегания к лесным массивам скопление сухостоя, валежника, порубочных остатков и других горючих материалов;</w:t>
      </w:r>
      <w:bookmarkEnd w:id="658"/>
      <w:bookmarkEnd w:id="659"/>
      <w:bookmarkEnd w:id="660"/>
      <w:bookmarkEnd w:id="661"/>
    </w:p>
    <w:p w:rsidR="002946DF" w:rsidRPr="00E51C9D" w:rsidRDefault="002946DF" w:rsidP="002946DF">
      <w:pPr>
        <w:pStyle w:val="19"/>
        <w:keepLines w:val="0"/>
        <w:spacing w:line="240" w:lineRule="auto"/>
        <w:rPr>
          <w:bCs/>
          <w:sz w:val="24"/>
          <w:szCs w:val="24"/>
        </w:rPr>
      </w:pPr>
      <w:bookmarkStart w:id="662" w:name="_Toc448658483"/>
      <w:bookmarkStart w:id="663" w:name="_Toc448658644"/>
      <w:bookmarkStart w:id="664" w:name="_Toc448741323"/>
      <w:bookmarkStart w:id="665" w:name="_Toc470251994"/>
      <w:proofErr w:type="spellStart"/>
      <w:r w:rsidRPr="00E51C9D">
        <w:rPr>
          <w:bCs/>
          <w:sz w:val="24"/>
          <w:szCs w:val="24"/>
        </w:rPr>
        <w:t>д</w:t>
      </w:r>
      <w:proofErr w:type="spellEnd"/>
      <w:r w:rsidRPr="00E51C9D">
        <w:rPr>
          <w:bCs/>
          <w:sz w:val="24"/>
          <w:szCs w:val="24"/>
        </w:rPr>
        <w:t>)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bookmarkEnd w:id="662"/>
      <w:bookmarkEnd w:id="663"/>
      <w:bookmarkEnd w:id="664"/>
      <w:bookmarkEnd w:id="665"/>
    </w:p>
    <w:p w:rsidR="002946DF" w:rsidRPr="00E51C9D" w:rsidRDefault="002946DF" w:rsidP="002946DF">
      <w:pPr>
        <w:pStyle w:val="20"/>
        <w:spacing w:after="100"/>
        <w:ind w:firstLine="0"/>
        <w:rPr>
          <w:rFonts w:ascii="Times New Roman" w:hAnsi="Times New Roman" w:cs="Times New Roman"/>
          <w:color w:val="auto"/>
          <w:sz w:val="24"/>
          <w:szCs w:val="24"/>
        </w:rPr>
      </w:pPr>
      <w:bookmarkStart w:id="666" w:name="_Toc4089679"/>
      <w:bookmarkStart w:id="667" w:name="_Toc7446436"/>
      <w:r w:rsidRPr="00E51C9D">
        <w:rPr>
          <w:rFonts w:ascii="Times New Roman" w:hAnsi="Times New Roman" w:cs="Times New Roman"/>
          <w:color w:val="auto"/>
          <w:sz w:val="24"/>
          <w:szCs w:val="24"/>
        </w:rPr>
        <w:t xml:space="preserve">Статья </w:t>
      </w:r>
      <w:r w:rsidR="00D408ED" w:rsidRPr="00E51C9D">
        <w:rPr>
          <w:rFonts w:ascii="Times New Roman" w:hAnsi="Times New Roman" w:cs="Times New Roman"/>
          <w:color w:val="auto"/>
          <w:sz w:val="24"/>
          <w:szCs w:val="24"/>
        </w:rPr>
        <w:t>47</w:t>
      </w:r>
      <w:r w:rsidRPr="00E51C9D">
        <w:rPr>
          <w:rFonts w:ascii="Times New Roman" w:hAnsi="Times New Roman" w:cs="Times New Roman"/>
          <w:color w:val="auto"/>
          <w:sz w:val="24"/>
          <w:szCs w:val="24"/>
        </w:rPr>
        <w:t xml:space="preserve">. Использование земельных участков и объектов капитального строительства в границах </w:t>
      </w:r>
      <w:proofErr w:type="spellStart"/>
      <w:r w:rsidRPr="00E51C9D">
        <w:rPr>
          <w:rFonts w:ascii="Times New Roman" w:hAnsi="Times New Roman" w:cs="Times New Roman"/>
          <w:color w:val="auto"/>
          <w:sz w:val="24"/>
          <w:szCs w:val="24"/>
        </w:rPr>
        <w:t>водоохранных</w:t>
      </w:r>
      <w:proofErr w:type="spellEnd"/>
      <w:r w:rsidRPr="00E51C9D">
        <w:rPr>
          <w:rFonts w:ascii="Times New Roman" w:hAnsi="Times New Roman" w:cs="Times New Roman"/>
          <w:color w:val="auto"/>
          <w:sz w:val="24"/>
          <w:szCs w:val="24"/>
        </w:rPr>
        <w:t xml:space="preserve"> зон</w:t>
      </w:r>
      <w:bookmarkEnd w:id="666"/>
      <w:bookmarkEnd w:id="667"/>
    </w:p>
    <w:p w:rsidR="002946DF" w:rsidRPr="00E51C9D" w:rsidRDefault="002946DF" w:rsidP="002946DF">
      <w:pPr>
        <w:pStyle w:val="19"/>
        <w:keepLines w:val="0"/>
        <w:spacing w:line="240" w:lineRule="auto"/>
        <w:rPr>
          <w:bCs/>
          <w:sz w:val="24"/>
          <w:szCs w:val="24"/>
        </w:rPr>
      </w:pPr>
      <w:r w:rsidRPr="00E51C9D">
        <w:rPr>
          <w:bCs/>
          <w:sz w:val="24"/>
          <w:szCs w:val="24"/>
        </w:rPr>
        <w:t xml:space="preserve">1. Ограничения использования земельных участков и объектов капитального строительства в границах </w:t>
      </w:r>
      <w:proofErr w:type="spellStart"/>
      <w:r w:rsidRPr="00E51C9D">
        <w:rPr>
          <w:bCs/>
          <w:sz w:val="24"/>
          <w:szCs w:val="24"/>
        </w:rPr>
        <w:t>водоохранных</w:t>
      </w:r>
      <w:proofErr w:type="spellEnd"/>
      <w:r w:rsidRPr="00E51C9D">
        <w:rPr>
          <w:bCs/>
          <w:sz w:val="24"/>
          <w:szCs w:val="24"/>
        </w:rPr>
        <w:t xml:space="preserve"> зон и прибрежных защитных полос водных объектов устанавливаются  в соответствии с Федеральным законом от 10 января 2002 года № 7-ФЗ «Об охране окружающей среды», Федеральным законом от 30 марта 1999 года № 52-ФЗ «О санитарно-эпидемиологическом благополучии населения», Водным кодексом Российской Федерации от 3 июня 2006 года № 74-ФЗ, Федеральным законом от 14 марта 1995 года № 33-ФЗ «Об особо охраняемых природных территориях».</w:t>
      </w:r>
    </w:p>
    <w:p w:rsidR="002946DF" w:rsidRPr="00E51C9D" w:rsidRDefault="002946DF" w:rsidP="002946DF">
      <w:pPr>
        <w:ind w:firstLine="720"/>
        <w:rPr>
          <w:rFonts w:ascii="Times New Roman" w:hAnsi="Times New Roman" w:cs="Times New Roman"/>
          <w:bCs/>
          <w:sz w:val="24"/>
          <w:szCs w:val="24"/>
        </w:rPr>
      </w:pPr>
      <w:r w:rsidRPr="00E51C9D">
        <w:rPr>
          <w:rFonts w:ascii="Times New Roman" w:hAnsi="Times New Roman" w:cs="Times New Roman"/>
          <w:bCs/>
          <w:sz w:val="24"/>
          <w:szCs w:val="24"/>
        </w:rPr>
        <w:t xml:space="preserve">2. Постановлением от 15 июля 2009 года № 1492-П «Об установлении ширины </w:t>
      </w:r>
      <w:proofErr w:type="spellStart"/>
      <w:r w:rsidRPr="00E51C9D">
        <w:rPr>
          <w:rFonts w:ascii="Times New Roman" w:hAnsi="Times New Roman" w:cs="Times New Roman"/>
          <w:bCs/>
          <w:sz w:val="24"/>
          <w:szCs w:val="24"/>
        </w:rPr>
        <w:t>водоохранных</w:t>
      </w:r>
      <w:proofErr w:type="spellEnd"/>
      <w:r w:rsidRPr="00E51C9D">
        <w:rPr>
          <w:rFonts w:ascii="Times New Roman" w:hAnsi="Times New Roman" w:cs="Times New Roman"/>
          <w:bCs/>
          <w:sz w:val="24"/>
          <w:szCs w:val="24"/>
        </w:rPr>
        <w:t xml:space="preserve"> и ширины прибрежных защитных полос рек и ручьев, расположенных на территории Краснодарского края» определены размеры </w:t>
      </w:r>
      <w:proofErr w:type="spellStart"/>
      <w:r w:rsidRPr="00E51C9D">
        <w:rPr>
          <w:rFonts w:ascii="Times New Roman" w:hAnsi="Times New Roman" w:cs="Times New Roman"/>
          <w:bCs/>
          <w:sz w:val="24"/>
          <w:szCs w:val="24"/>
        </w:rPr>
        <w:t>водоохранных</w:t>
      </w:r>
      <w:proofErr w:type="spellEnd"/>
      <w:r w:rsidRPr="00E51C9D">
        <w:rPr>
          <w:rFonts w:ascii="Times New Roman" w:hAnsi="Times New Roman" w:cs="Times New Roman"/>
          <w:bCs/>
          <w:sz w:val="24"/>
          <w:szCs w:val="24"/>
        </w:rPr>
        <w:t xml:space="preserve"> зон, прибрежных защитных полос и береговых полос водных объектов. </w:t>
      </w:r>
    </w:p>
    <w:p w:rsidR="002946DF" w:rsidRPr="00E51C9D" w:rsidRDefault="002946DF" w:rsidP="002946DF">
      <w:pPr>
        <w:ind w:firstLine="720"/>
        <w:rPr>
          <w:rFonts w:ascii="Times New Roman" w:hAnsi="Times New Roman" w:cs="Times New Roman"/>
          <w:bCs/>
          <w:sz w:val="24"/>
          <w:szCs w:val="24"/>
        </w:rPr>
      </w:pPr>
      <w:r w:rsidRPr="00E51C9D">
        <w:rPr>
          <w:rFonts w:ascii="Times New Roman" w:hAnsi="Times New Roman" w:cs="Times New Roman"/>
          <w:bCs/>
          <w:sz w:val="24"/>
          <w:szCs w:val="24"/>
        </w:rPr>
        <w:t>Ширина прибрежной защитной полосы составляет 50 м, ширина береговой полосы, предназначенной для общего пользования: для рек и ручьев протяженностью до 10 км - 5 метров, для рек и ручьев протяженностью более 10 км - 20 метров. Границы земельных участков, прилегающих к береговым линиям должны проходить с учетом ширины береговой полосы, предназначенной для общего пользования, для рек и ручьев протяженностью до 10 км - 5 метров, для рек и ручьев протяженностью более 10 км - 20 метров.</w:t>
      </w:r>
    </w:p>
    <w:p w:rsidR="002946DF" w:rsidRPr="00E51C9D" w:rsidRDefault="002946DF" w:rsidP="002946DF">
      <w:pPr>
        <w:pStyle w:val="19"/>
        <w:keepLines w:val="0"/>
        <w:spacing w:line="240" w:lineRule="auto"/>
        <w:rPr>
          <w:bCs/>
          <w:sz w:val="24"/>
          <w:szCs w:val="24"/>
        </w:rPr>
      </w:pPr>
      <w:r w:rsidRPr="00E51C9D">
        <w:rPr>
          <w:bCs/>
          <w:sz w:val="24"/>
          <w:szCs w:val="24"/>
        </w:rPr>
        <w:t xml:space="preserve">3. В границах </w:t>
      </w:r>
      <w:proofErr w:type="spellStart"/>
      <w:r w:rsidRPr="00E51C9D">
        <w:rPr>
          <w:bCs/>
          <w:sz w:val="24"/>
          <w:szCs w:val="24"/>
        </w:rPr>
        <w:t>водоохранных</w:t>
      </w:r>
      <w:proofErr w:type="spellEnd"/>
      <w:r w:rsidRPr="00E51C9D">
        <w:rPr>
          <w:bCs/>
          <w:sz w:val="24"/>
          <w:szCs w:val="24"/>
        </w:rPr>
        <w:t xml:space="preserve"> зон запрещаются:</w:t>
      </w:r>
    </w:p>
    <w:p w:rsidR="002946DF" w:rsidRPr="00E51C9D" w:rsidRDefault="002946DF" w:rsidP="002946DF">
      <w:pPr>
        <w:pStyle w:val="19"/>
        <w:keepLines w:val="0"/>
        <w:spacing w:line="240" w:lineRule="auto"/>
        <w:rPr>
          <w:bCs/>
          <w:sz w:val="24"/>
          <w:szCs w:val="24"/>
        </w:rPr>
      </w:pPr>
      <w:r w:rsidRPr="00E51C9D">
        <w:rPr>
          <w:bCs/>
          <w:sz w:val="24"/>
          <w:szCs w:val="24"/>
        </w:rPr>
        <w:t>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2946DF" w:rsidRPr="00E51C9D" w:rsidRDefault="002946DF" w:rsidP="002946DF">
      <w:pPr>
        <w:pStyle w:val="19"/>
        <w:keepLines w:val="0"/>
        <w:spacing w:line="240" w:lineRule="auto"/>
        <w:rPr>
          <w:bCs/>
          <w:sz w:val="24"/>
          <w:szCs w:val="24"/>
        </w:rPr>
      </w:pPr>
      <w:r w:rsidRPr="00E51C9D">
        <w:rPr>
          <w:bCs/>
          <w:sz w:val="24"/>
          <w:szCs w:val="24"/>
        </w:rPr>
        <w:t xml:space="preserve">2) движение и стоянка транспортных средств (кроме специальных транспортных средств), </w:t>
      </w:r>
      <w:r w:rsidRPr="00E51C9D">
        <w:rPr>
          <w:bCs/>
          <w:sz w:val="24"/>
          <w:szCs w:val="24"/>
        </w:rPr>
        <w:lastRenderedPageBreak/>
        <w:t>за исключением их движения по дорогам и стоянки на дорогах и в специально оборудованных местах, имеющих твердое покрытие;</w:t>
      </w:r>
    </w:p>
    <w:p w:rsidR="002946DF" w:rsidRPr="00E51C9D" w:rsidRDefault="002946DF" w:rsidP="002946DF">
      <w:pPr>
        <w:pStyle w:val="19"/>
        <w:keepLines w:val="0"/>
        <w:spacing w:line="240" w:lineRule="auto"/>
        <w:rPr>
          <w:bCs/>
          <w:sz w:val="24"/>
          <w:szCs w:val="24"/>
        </w:rPr>
      </w:pPr>
      <w:r w:rsidRPr="00E51C9D">
        <w:rPr>
          <w:bCs/>
          <w:sz w:val="24"/>
          <w:szCs w:val="24"/>
        </w:rPr>
        <w:t>3)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946DF" w:rsidRPr="00E51C9D" w:rsidRDefault="002946DF" w:rsidP="002946DF">
      <w:pPr>
        <w:pStyle w:val="19"/>
        <w:keepLines w:val="0"/>
        <w:spacing w:line="240" w:lineRule="auto"/>
        <w:rPr>
          <w:bCs/>
          <w:sz w:val="24"/>
          <w:szCs w:val="24"/>
        </w:rPr>
      </w:pPr>
      <w:r w:rsidRPr="00E51C9D">
        <w:rPr>
          <w:bCs/>
          <w:sz w:val="24"/>
          <w:szCs w:val="24"/>
        </w:rPr>
        <w:t xml:space="preserve">4) размещение специализированных хранилищ пестицидов и </w:t>
      </w:r>
      <w:proofErr w:type="spellStart"/>
      <w:r w:rsidRPr="00E51C9D">
        <w:rPr>
          <w:bCs/>
          <w:sz w:val="24"/>
          <w:szCs w:val="24"/>
        </w:rPr>
        <w:t>агрохимикатов</w:t>
      </w:r>
      <w:proofErr w:type="spellEnd"/>
      <w:r w:rsidRPr="00E51C9D">
        <w:rPr>
          <w:bCs/>
          <w:sz w:val="24"/>
          <w:szCs w:val="24"/>
        </w:rPr>
        <w:t xml:space="preserve">, применение пестицидов и </w:t>
      </w:r>
      <w:proofErr w:type="spellStart"/>
      <w:r w:rsidRPr="00E51C9D">
        <w:rPr>
          <w:bCs/>
          <w:sz w:val="24"/>
          <w:szCs w:val="24"/>
        </w:rPr>
        <w:t>агрохимикатов</w:t>
      </w:r>
      <w:proofErr w:type="spellEnd"/>
      <w:r w:rsidRPr="00E51C9D">
        <w:rPr>
          <w:bCs/>
          <w:sz w:val="24"/>
          <w:szCs w:val="24"/>
        </w:rPr>
        <w:t>;</w:t>
      </w:r>
    </w:p>
    <w:p w:rsidR="002946DF" w:rsidRPr="00E51C9D" w:rsidRDefault="002946DF" w:rsidP="002946DF">
      <w:pPr>
        <w:pStyle w:val="19"/>
        <w:keepLines w:val="0"/>
        <w:spacing w:line="240" w:lineRule="auto"/>
        <w:rPr>
          <w:bCs/>
          <w:sz w:val="24"/>
          <w:szCs w:val="24"/>
        </w:rPr>
      </w:pPr>
      <w:r w:rsidRPr="00E51C9D">
        <w:rPr>
          <w:bCs/>
          <w:sz w:val="24"/>
          <w:szCs w:val="24"/>
        </w:rPr>
        <w:t xml:space="preserve">5)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80" w:history="1">
        <w:r w:rsidRPr="00E51C9D">
          <w:rPr>
            <w:bCs/>
            <w:sz w:val="24"/>
            <w:szCs w:val="24"/>
          </w:rPr>
          <w:t>статьей 19.1</w:t>
        </w:r>
      </w:hyperlink>
      <w:r w:rsidRPr="00E51C9D">
        <w:rPr>
          <w:bCs/>
          <w:sz w:val="24"/>
          <w:szCs w:val="24"/>
        </w:rPr>
        <w:t xml:space="preserve"> Закона Российской Федерации от 21 февраля 1992 года N 2395-1 "О недрах").</w:t>
      </w:r>
    </w:p>
    <w:p w:rsidR="002946DF" w:rsidRPr="00E51C9D" w:rsidRDefault="002946DF" w:rsidP="002946DF">
      <w:pPr>
        <w:pStyle w:val="19"/>
        <w:keepLines w:val="0"/>
        <w:spacing w:line="240" w:lineRule="auto"/>
        <w:rPr>
          <w:bCs/>
          <w:sz w:val="24"/>
          <w:szCs w:val="24"/>
        </w:rPr>
      </w:pPr>
      <w:r w:rsidRPr="00E51C9D">
        <w:rPr>
          <w:bCs/>
          <w:sz w:val="24"/>
          <w:szCs w:val="24"/>
        </w:rPr>
        <w:t>4. В границах прибрежных защитных полос наряду с вышеперечисленными ограничениями запрещаются:</w:t>
      </w:r>
    </w:p>
    <w:p w:rsidR="002946DF" w:rsidRPr="00E51C9D" w:rsidRDefault="002946DF" w:rsidP="002946DF">
      <w:pPr>
        <w:pStyle w:val="19"/>
        <w:keepLines w:val="0"/>
        <w:spacing w:line="240" w:lineRule="auto"/>
        <w:rPr>
          <w:bCs/>
          <w:sz w:val="24"/>
          <w:szCs w:val="24"/>
        </w:rPr>
      </w:pPr>
      <w:r w:rsidRPr="00E51C9D">
        <w:rPr>
          <w:bCs/>
          <w:sz w:val="24"/>
          <w:szCs w:val="24"/>
        </w:rPr>
        <w:t>- распашка земель;</w:t>
      </w:r>
    </w:p>
    <w:p w:rsidR="002946DF" w:rsidRPr="00E51C9D" w:rsidRDefault="002946DF" w:rsidP="002946DF">
      <w:pPr>
        <w:pStyle w:val="19"/>
        <w:keepLines w:val="0"/>
        <w:spacing w:line="240" w:lineRule="auto"/>
        <w:rPr>
          <w:bCs/>
          <w:sz w:val="24"/>
          <w:szCs w:val="24"/>
        </w:rPr>
      </w:pPr>
      <w:r w:rsidRPr="00E51C9D">
        <w:rPr>
          <w:bCs/>
          <w:sz w:val="24"/>
          <w:szCs w:val="24"/>
        </w:rPr>
        <w:t>- размещение отвалов размываемых грунтов;</w:t>
      </w:r>
    </w:p>
    <w:p w:rsidR="002946DF" w:rsidRPr="00E51C9D" w:rsidRDefault="002946DF" w:rsidP="002946DF">
      <w:pPr>
        <w:pStyle w:val="19"/>
        <w:keepLines w:val="0"/>
        <w:spacing w:line="240" w:lineRule="auto"/>
        <w:rPr>
          <w:bCs/>
          <w:sz w:val="24"/>
          <w:szCs w:val="24"/>
        </w:rPr>
      </w:pPr>
      <w:r w:rsidRPr="00E51C9D">
        <w:rPr>
          <w:bCs/>
          <w:sz w:val="24"/>
          <w:szCs w:val="24"/>
        </w:rPr>
        <w:t>- выпас сельскохозяйственных животных.</w:t>
      </w:r>
    </w:p>
    <w:p w:rsidR="002946DF" w:rsidRPr="00E51C9D" w:rsidRDefault="002946DF" w:rsidP="002946DF">
      <w:pPr>
        <w:pStyle w:val="19"/>
        <w:keepLines w:val="0"/>
        <w:spacing w:line="240" w:lineRule="auto"/>
        <w:rPr>
          <w:bCs/>
          <w:sz w:val="24"/>
          <w:szCs w:val="24"/>
        </w:rPr>
      </w:pPr>
      <w:r w:rsidRPr="00E51C9D">
        <w:rPr>
          <w:bCs/>
          <w:sz w:val="24"/>
          <w:szCs w:val="24"/>
        </w:rPr>
        <w:t xml:space="preserve">5. В границах </w:t>
      </w:r>
      <w:proofErr w:type="spellStart"/>
      <w:r w:rsidRPr="00E51C9D">
        <w:rPr>
          <w:bCs/>
          <w:sz w:val="24"/>
          <w:szCs w:val="24"/>
        </w:rPr>
        <w:t>водоохранных</w:t>
      </w:r>
      <w:proofErr w:type="spellEnd"/>
      <w:r w:rsidRPr="00E51C9D">
        <w:rPr>
          <w:bCs/>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2946DF" w:rsidRPr="00E51C9D" w:rsidRDefault="002946DF" w:rsidP="002946DF">
      <w:pPr>
        <w:pStyle w:val="19"/>
        <w:keepLines w:val="0"/>
        <w:spacing w:line="240" w:lineRule="auto"/>
        <w:rPr>
          <w:bCs/>
          <w:sz w:val="24"/>
          <w:szCs w:val="24"/>
        </w:rPr>
      </w:pPr>
      <w:r w:rsidRPr="00E51C9D">
        <w:rPr>
          <w:bCs/>
          <w:sz w:val="24"/>
          <w:szCs w:val="24"/>
        </w:rPr>
        <w:t>1) централизованные системы водоотведения (канализации), централизованные ливневые системы водоотведения;</w:t>
      </w:r>
    </w:p>
    <w:p w:rsidR="002946DF" w:rsidRPr="00E51C9D" w:rsidRDefault="002946DF" w:rsidP="002946DF">
      <w:pPr>
        <w:pStyle w:val="19"/>
        <w:keepLines w:val="0"/>
        <w:spacing w:line="240" w:lineRule="auto"/>
        <w:rPr>
          <w:bCs/>
          <w:sz w:val="24"/>
          <w:szCs w:val="24"/>
        </w:rPr>
      </w:pPr>
      <w:r w:rsidRPr="00E51C9D">
        <w:rPr>
          <w:bCs/>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2946DF" w:rsidRPr="00E51C9D" w:rsidRDefault="002946DF" w:rsidP="002946DF">
      <w:pPr>
        <w:pStyle w:val="19"/>
        <w:keepLines w:val="0"/>
        <w:spacing w:line="240" w:lineRule="auto"/>
        <w:rPr>
          <w:bCs/>
          <w:sz w:val="24"/>
          <w:szCs w:val="24"/>
        </w:rPr>
      </w:pPr>
      <w:r w:rsidRPr="00E51C9D">
        <w:rPr>
          <w:bCs/>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rsidR="002946DF" w:rsidRPr="00E51C9D" w:rsidRDefault="002946DF" w:rsidP="002946DF">
      <w:pPr>
        <w:pStyle w:val="19"/>
        <w:keepLines w:val="0"/>
        <w:spacing w:line="240" w:lineRule="auto"/>
        <w:rPr>
          <w:bCs/>
          <w:sz w:val="24"/>
          <w:szCs w:val="24"/>
        </w:rPr>
      </w:pPr>
      <w:r w:rsidRPr="00E51C9D">
        <w:rPr>
          <w:bCs/>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2946DF" w:rsidRPr="00E51C9D" w:rsidRDefault="002946DF" w:rsidP="002946DF">
      <w:pPr>
        <w:pStyle w:val="19"/>
        <w:keepLines w:val="0"/>
        <w:spacing w:line="240" w:lineRule="auto"/>
        <w:rPr>
          <w:bCs/>
          <w:sz w:val="24"/>
          <w:szCs w:val="24"/>
        </w:rPr>
      </w:pPr>
      <w:r w:rsidRPr="00E51C9D">
        <w:rPr>
          <w:bCs/>
          <w:sz w:val="24"/>
          <w:szCs w:val="24"/>
        </w:rPr>
        <w:t xml:space="preserve">6. Установление на местности границ </w:t>
      </w:r>
      <w:proofErr w:type="spellStart"/>
      <w:r w:rsidRPr="00E51C9D">
        <w:rPr>
          <w:bCs/>
          <w:sz w:val="24"/>
          <w:szCs w:val="24"/>
        </w:rPr>
        <w:t>водоохранных</w:t>
      </w:r>
      <w:proofErr w:type="spellEnd"/>
      <w:r w:rsidRPr="00E51C9D">
        <w:rPr>
          <w:bCs/>
          <w:sz w:val="24"/>
          <w:szCs w:val="24"/>
        </w:rPr>
        <w:t xml:space="preserve"> зон и границ прибрежных защитных полос водных объектов, в том числе посредством специальных информационных знаков, осуществляется в </w:t>
      </w:r>
      <w:hyperlink r:id="rId81" w:history="1">
        <w:r w:rsidRPr="00E51C9D">
          <w:rPr>
            <w:bCs/>
            <w:sz w:val="24"/>
            <w:szCs w:val="24"/>
          </w:rPr>
          <w:t>порядке</w:t>
        </w:r>
      </w:hyperlink>
      <w:r w:rsidRPr="00E51C9D">
        <w:rPr>
          <w:bCs/>
          <w:sz w:val="24"/>
          <w:szCs w:val="24"/>
        </w:rPr>
        <w:t>, установленном Правительством Российской Федерации.</w:t>
      </w:r>
    </w:p>
    <w:p w:rsidR="002946DF" w:rsidRPr="00E51C9D" w:rsidRDefault="002946DF" w:rsidP="002946DF">
      <w:pPr>
        <w:pStyle w:val="19"/>
        <w:keepLines w:val="0"/>
        <w:spacing w:line="240" w:lineRule="auto"/>
        <w:rPr>
          <w:bCs/>
          <w:sz w:val="24"/>
          <w:szCs w:val="24"/>
        </w:rPr>
      </w:pPr>
      <w:r w:rsidRPr="00E51C9D">
        <w:rPr>
          <w:bCs/>
          <w:sz w:val="24"/>
          <w:szCs w:val="24"/>
        </w:rPr>
        <w:t>7.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rsidR="002946DF" w:rsidRPr="00E51C9D" w:rsidRDefault="002946DF" w:rsidP="002946DF">
      <w:pPr>
        <w:pStyle w:val="19"/>
        <w:keepLines w:val="0"/>
        <w:spacing w:line="240" w:lineRule="auto"/>
        <w:rPr>
          <w:bCs/>
          <w:sz w:val="24"/>
          <w:szCs w:val="24"/>
        </w:rPr>
      </w:pPr>
      <w:r w:rsidRPr="00E51C9D">
        <w:rPr>
          <w:bCs/>
          <w:sz w:val="24"/>
          <w:szCs w:val="24"/>
        </w:rPr>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82" w:history="1">
        <w:r w:rsidRPr="00E51C9D">
          <w:rPr>
            <w:bCs/>
            <w:sz w:val="24"/>
            <w:szCs w:val="24"/>
          </w:rPr>
          <w:t>законодательством</w:t>
        </w:r>
      </w:hyperlink>
      <w:r w:rsidRPr="00E51C9D">
        <w:rPr>
          <w:bCs/>
          <w:sz w:val="24"/>
          <w:szCs w:val="24"/>
        </w:rPr>
        <w:t xml:space="preserve"> об особо охраняемых </w:t>
      </w:r>
      <w:r w:rsidRPr="00E51C9D">
        <w:rPr>
          <w:bCs/>
          <w:sz w:val="24"/>
          <w:szCs w:val="24"/>
        </w:rPr>
        <w:lastRenderedPageBreak/>
        <w:t>природных территориях и законодательством Российской Федерации об объектах культурного наследия.</w:t>
      </w:r>
    </w:p>
    <w:p w:rsidR="002946DF" w:rsidRPr="00E51C9D" w:rsidRDefault="002946DF" w:rsidP="002946DF">
      <w:pPr>
        <w:pStyle w:val="20"/>
        <w:spacing w:after="100"/>
        <w:ind w:firstLine="0"/>
        <w:rPr>
          <w:rFonts w:ascii="Times New Roman" w:hAnsi="Times New Roman" w:cs="Times New Roman"/>
          <w:color w:val="auto"/>
          <w:sz w:val="24"/>
          <w:szCs w:val="24"/>
        </w:rPr>
      </w:pPr>
      <w:bookmarkStart w:id="668" w:name="_Toc4089681"/>
      <w:bookmarkStart w:id="669" w:name="_Toc7446437"/>
      <w:r w:rsidRPr="00E51C9D">
        <w:rPr>
          <w:rFonts w:ascii="Times New Roman" w:hAnsi="Times New Roman" w:cs="Times New Roman"/>
          <w:color w:val="auto"/>
          <w:sz w:val="24"/>
          <w:szCs w:val="24"/>
        </w:rPr>
        <w:t xml:space="preserve">Статья </w:t>
      </w:r>
      <w:r w:rsidR="00D408ED" w:rsidRPr="00E51C9D">
        <w:rPr>
          <w:rFonts w:ascii="Times New Roman" w:hAnsi="Times New Roman" w:cs="Times New Roman"/>
          <w:color w:val="auto"/>
          <w:sz w:val="24"/>
          <w:szCs w:val="24"/>
        </w:rPr>
        <w:t>48</w:t>
      </w:r>
      <w:r w:rsidRPr="00E51C9D">
        <w:rPr>
          <w:rFonts w:ascii="Times New Roman" w:hAnsi="Times New Roman" w:cs="Times New Roman"/>
          <w:color w:val="auto"/>
          <w:sz w:val="24"/>
          <w:szCs w:val="24"/>
        </w:rPr>
        <w:t>. Иные ограничения использования земельных участков и объектов капитального строительства</w:t>
      </w:r>
      <w:bookmarkEnd w:id="668"/>
      <w:bookmarkEnd w:id="669"/>
    </w:p>
    <w:p w:rsidR="002946DF" w:rsidRPr="00E51C9D" w:rsidRDefault="002946DF" w:rsidP="002946DF">
      <w:pPr>
        <w:pStyle w:val="19"/>
        <w:keepLines w:val="0"/>
        <w:spacing w:line="240" w:lineRule="auto"/>
        <w:rPr>
          <w:bCs/>
          <w:sz w:val="24"/>
          <w:szCs w:val="24"/>
        </w:rPr>
      </w:pPr>
      <w:r w:rsidRPr="00E51C9D">
        <w:rPr>
          <w:bCs/>
          <w:sz w:val="24"/>
          <w:szCs w:val="24"/>
        </w:rPr>
        <w:t>1. 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rsidR="002946DF" w:rsidRPr="00E51C9D" w:rsidRDefault="002946DF" w:rsidP="002946DF">
      <w:pPr>
        <w:pStyle w:val="19"/>
        <w:keepLines w:val="0"/>
        <w:spacing w:line="240" w:lineRule="auto"/>
        <w:rPr>
          <w:bCs/>
          <w:sz w:val="24"/>
          <w:szCs w:val="24"/>
        </w:rPr>
      </w:pPr>
      <w:r w:rsidRPr="00E51C9D">
        <w:rPr>
          <w:bCs/>
          <w:sz w:val="24"/>
          <w:szCs w:val="24"/>
        </w:rPr>
        <w:t>2. 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о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rsidR="002946DF" w:rsidRPr="00E51C9D" w:rsidRDefault="002946DF" w:rsidP="002946DF">
      <w:pPr>
        <w:pStyle w:val="19"/>
        <w:keepLines w:val="0"/>
        <w:spacing w:line="240" w:lineRule="auto"/>
        <w:rPr>
          <w:bCs/>
          <w:sz w:val="24"/>
          <w:szCs w:val="24"/>
        </w:rPr>
      </w:pPr>
      <w:r w:rsidRPr="00E51C9D">
        <w:rPr>
          <w:bCs/>
          <w:sz w:val="24"/>
          <w:szCs w:val="24"/>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rsidR="002946DF" w:rsidRPr="00E51C9D" w:rsidRDefault="002946DF" w:rsidP="002946DF">
      <w:pPr>
        <w:pStyle w:val="19"/>
        <w:keepLines w:val="0"/>
        <w:spacing w:line="240" w:lineRule="auto"/>
        <w:rPr>
          <w:bCs/>
          <w:sz w:val="24"/>
          <w:szCs w:val="24"/>
        </w:rPr>
      </w:pPr>
      <w:r w:rsidRPr="00E51C9D">
        <w:rPr>
          <w:bCs/>
          <w:sz w:val="24"/>
          <w:szCs w:val="24"/>
        </w:rPr>
        <w:t xml:space="preserve">3. В пределах </w:t>
      </w:r>
      <w:proofErr w:type="spellStart"/>
      <w:r w:rsidRPr="00E51C9D">
        <w:rPr>
          <w:bCs/>
          <w:sz w:val="24"/>
          <w:szCs w:val="24"/>
        </w:rPr>
        <w:t>приаэродромной</w:t>
      </w:r>
      <w:proofErr w:type="spellEnd"/>
      <w:r w:rsidRPr="00E51C9D">
        <w:rPr>
          <w:bCs/>
          <w:sz w:val="24"/>
          <w:szCs w:val="24"/>
        </w:rPr>
        <w:t xml:space="preserve"> территории запрещается проектирование, строительство и развитие поселения,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2946DF" w:rsidRPr="00E51C9D" w:rsidRDefault="002946DF" w:rsidP="002946DF">
      <w:pPr>
        <w:pStyle w:val="19"/>
        <w:keepLines w:val="0"/>
        <w:spacing w:line="240" w:lineRule="auto"/>
        <w:rPr>
          <w:bCs/>
          <w:sz w:val="24"/>
          <w:szCs w:val="24"/>
        </w:rPr>
      </w:pPr>
      <w:r w:rsidRPr="00E51C9D">
        <w:rPr>
          <w:bCs/>
          <w:sz w:val="24"/>
          <w:szCs w:val="24"/>
        </w:rPr>
        <w:t>Запрещается размещать в полосах воздушных подходов на удалении до 30 км, а вне полос воздушных подходов - до 15 км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rsidR="002946DF" w:rsidRPr="00E51C9D" w:rsidRDefault="002946DF" w:rsidP="002946DF">
      <w:pPr>
        <w:pStyle w:val="19"/>
        <w:keepLines w:val="0"/>
        <w:spacing w:line="240" w:lineRule="auto"/>
        <w:rPr>
          <w:bCs/>
          <w:sz w:val="24"/>
          <w:szCs w:val="24"/>
        </w:rPr>
      </w:pPr>
      <w:r w:rsidRPr="00E51C9D">
        <w:rPr>
          <w:bCs/>
          <w:sz w:val="24"/>
          <w:szCs w:val="24"/>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2946DF" w:rsidRPr="00E51C9D" w:rsidRDefault="002946DF" w:rsidP="002946DF">
      <w:pPr>
        <w:pStyle w:val="19"/>
        <w:keepLines w:val="0"/>
        <w:spacing w:line="240" w:lineRule="auto"/>
        <w:rPr>
          <w:bCs/>
          <w:sz w:val="24"/>
          <w:szCs w:val="24"/>
        </w:rPr>
      </w:pPr>
      <w:r w:rsidRPr="00E51C9D">
        <w:rPr>
          <w:bCs/>
          <w:sz w:val="24"/>
          <w:szCs w:val="24"/>
        </w:rPr>
        <w:t>а) объектов высотой 50 м и более относительно уровня аэродрома (вертодрома);</w:t>
      </w:r>
    </w:p>
    <w:p w:rsidR="002946DF" w:rsidRPr="00E51C9D" w:rsidRDefault="002946DF" w:rsidP="002946DF">
      <w:pPr>
        <w:pStyle w:val="19"/>
        <w:keepLines w:val="0"/>
        <w:spacing w:line="240" w:lineRule="auto"/>
        <w:rPr>
          <w:bCs/>
          <w:sz w:val="24"/>
          <w:szCs w:val="24"/>
        </w:rPr>
      </w:pPr>
      <w:r w:rsidRPr="00E51C9D">
        <w:rPr>
          <w:bCs/>
          <w:sz w:val="24"/>
          <w:szCs w:val="24"/>
        </w:rPr>
        <w:t>б)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2946DF" w:rsidRPr="00E51C9D" w:rsidRDefault="002946DF" w:rsidP="002946DF">
      <w:pPr>
        <w:pStyle w:val="19"/>
        <w:keepLines w:val="0"/>
        <w:spacing w:line="240" w:lineRule="auto"/>
        <w:rPr>
          <w:bCs/>
          <w:sz w:val="24"/>
          <w:szCs w:val="24"/>
        </w:rPr>
      </w:pPr>
      <w:r w:rsidRPr="00E51C9D">
        <w:rPr>
          <w:bCs/>
          <w:sz w:val="24"/>
          <w:szCs w:val="24"/>
        </w:rPr>
        <w:t>в) взрывоопасных объектов;</w:t>
      </w:r>
    </w:p>
    <w:p w:rsidR="002946DF" w:rsidRPr="00E51C9D" w:rsidRDefault="002946DF" w:rsidP="002946DF">
      <w:pPr>
        <w:pStyle w:val="19"/>
        <w:keepLines w:val="0"/>
        <w:spacing w:line="240" w:lineRule="auto"/>
        <w:rPr>
          <w:bCs/>
          <w:sz w:val="24"/>
          <w:szCs w:val="24"/>
        </w:rPr>
      </w:pPr>
      <w:r w:rsidRPr="00E51C9D">
        <w:rPr>
          <w:bCs/>
          <w:sz w:val="24"/>
          <w:szCs w:val="24"/>
        </w:rPr>
        <w:t>г) факельных устройств для аварийного сжигания сбрасываемых газов высотой 50 м и более (с учетом возможной высоты выброса пламени);</w:t>
      </w:r>
    </w:p>
    <w:p w:rsidR="002946DF" w:rsidRPr="00E51C9D" w:rsidRDefault="002946DF" w:rsidP="002946DF">
      <w:pPr>
        <w:pStyle w:val="19"/>
        <w:keepLines w:val="0"/>
        <w:spacing w:line="240" w:lineRule="auto"/>
        <w:rPr>
          <w:bCs/>
          <w:sz w:val="24"/>
          <w:szCs w:val="24"/>
        </w:rPr>
      </w:pPr>
      <w:proofErr w:type="spellStart"/>
      <w:r w:rsidRPr="00E51C9D">
        <w:rPr>
          <w:bCs/>
          <w:sz w:val="24"/>
          <w:szCs w:val="24"/>
        </w:rPr>
        <w:t>д</w:t>
      </w:r>
      <w:proofErr w:type="spellEnd"/>
      <w:r w:rsidRPr="00E51C9D">
        <w:rPr>
          <w:bCs/>
          <w:sz w:val="24"/>
          <w:szCs w:val="24"/>
        </w:rPr>
        <w:t>) промышленных и иных предприятий и сооружений, деятельность которых может привести к ухудшению видимости в районе аэродрома (вертодрома).</w:t>
      </w:r>
    </w:p>
    <w:p w:rsidR="002946DF" w:rsidRPr="00E51C9D" w:rsidRDefault="002946DF" w:rsidP="002946DF">
      <w:pPr>
        <w:pStyle w:val="19"/>
        <w:keepLines w:val="0"/>
        <w:spacing w:line="240" w:lineRule="auto"/>
        <w:rPr>
          <w:bCs/>
          <w:sz w:val="24"/>
          <w:szCs w:val="24"/>
        </w:rPr>
      </w:pPr>
      <w:r w:rsidRPr="00E51C9D">
        <w:rPr>
          <w:bCs/>
          <w:sz w:val="24"/>
          <w:szCs w:val="24"/>
        </w:rPr>
        <w:t>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rsidR="002946DF" w:rsidRPr="00E51C9D" w:rsidRDefault="002946DF" w:rsidP="002946DF">
      <w:pPr>
        <w:pStyle w:val="1"/>
        <w:rPr>
          <w:rFonts w:ascii="Times New Roman" w:hAnsi="Times New Roman"/>
          <w:sz w:val="24"/>
          <w:szCs w:val="24"/>
        </w:rPr>
      </w:pPr>
    </w:p>
    <w:p w:rsidR="002946DF" w:rsidRPr="00E51C9D" w:rsidRDefault="002946DF" w:rsidP="002946DF">
      <w:pPr>
        <w:pStyle w:val="1"/>
        <w:rPr>
          <w:rFonts w:ascii="Times New Roman" w:hAnsi="Times New Roman"/>
          <w:b w:val="0"/>
          <w:sz w:val="24"/>
          <w:szCs w:val="24"/>
        </w:rPr>
        <w:sectPr w:rsidR="002946DF" w:rsidRPr="00E51C9D" w:rsidSect="002946DF">
          <w:pgSz w:w="11906" w:h="16838"/>
          <w:pgMar w:top="567" w:right="709" w:bottom="709" w:left="1134" w:header="720" w:footer="363" w:gutter="0"/>
          <w:cols w:space="720"/>
          <w:docGrid w:linePitch="360"/>
        </w:sectPr>
      </w:pPr>
    </w:p>
    <w:p w:rsidR="002946DF" w:rsidRPr="00E51C9D" w:rsidRDefault="002946DF" w:rsidP="002946DF">
      <w:pPr>
        <w:pStyle w:val="1"/>
        <w:rPr>
          <w:rFonts w:ascii="Times New Roman" w:hAnsi="Times New Roman"/>
          <w:sz w:val="28"/>
          <w:szCs w:val="28"/>
        </w:rPr>
      </w:pPr>
      <w:bookmarkStart w:id="670" w:name="_Toc4089682"/>
      <w:bookmarkStart w:id="671" w:name="_Toc7446438"/>
      <w:r w:rsidRPr="00E51C9D">
        <w:rPr>
          <w:rFonts w:ascii="Times New Roman" w:hAnsi="Times New Roman"/>
          <w:sz w:val="28"/>
          <w:szCs w:val="28"/>
        </w:rPr>
        <w:lastRenderedPageBreak/>
        <w:t>ЗАКЛЮЧИТЕЛЬНЫЕ ПОЛОЖЕНИЯ.</w:t>
      </w:r>
      <w:bookmarkEnd w:id="670"/>
      <w:bookmarkEnd w:id="671"/>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1. Настоящие Правила вступает в силу со дня их официального опубликования.</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 xml:space="preserve">3.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w:t>
      </w:r>
      <w:hyperlink r:id="rId83" w:history="1">
        <w:r w:rsidRPr="00E51C9D">
          <w:rPr>
            <w:rFonts w:ascii="Times New Roman" w:eastAsia="Calibri" w:hAnsi="Times New Roman" w:cs="Times New Roman"/>
            <w:sz w:val="24"/>
            <w:szCs w:val="24"/>
          </w:rPr>
          <w:t>разрешенным использованием</w:t>
        </w:r>
      </w:hyperlink>
      <w:r w:rsidRPr="00E51C9D">
        <w:rPr>
          <w:rFonts w:ascii="Times New Roman" w:eastAsia="Calibri" w:hAnsi="Times New Roman" w:cs="Times New Roman"/>
          <w:sz w:val="24"/>
          <w:szCs w:val="24"/>
        </w:rPr>
        <w:t xml:space="preserve"> с соблюдением требований градостроительных регламентов.</w:t>
      </w:r>
    </w:p>
    <w:p w:rsidR="002946DF" w:rsidRPr="00E51C9D" w:rsidRDefault="002946DF" w:rsidP="002946DF">
      <w:pPr>
        <w:rPr>
          <w:rFonts w:ascii="Times New Roman" w:eastAsia="Calibri" w:hAnsi="Times New Roman" w:cs="Times New Roman"/>
          <w:sz w:val="24"/>
          <w:szCs w:val="24"/>
        </w:rPr>
      </w:pPr>
      <w:r w:rsidRPr="00E51C9D">
        <w:rPr>
          <w:rFonts w:ascii="Times New Roman" w:eastAsia="Calibri" w:hAnsi="Times New Roman" w:cs="Times New Roman"/>
          <w:sz w:val="24"/>
          <w:szCs w:val="24"/>
        </w:rPr>
        <w:t>4.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2946DF" w:rsidRPr="00E51C9D" w:rsidRDefault="002946DF" w:rsidP="002946DF">
      <w:pPr>
        <w:widowControl w:val="0"/>
        <w:ind w:firstLine="426"/>
        <w:rPr>
          <w:rFonts w:eastAsia="SimSun" w:cs="Times New Roman"/>
          <w:sz w:val="24"/>
          <w:szCs w:val="24"/>
          <w:lang w:eastAsia="zh-CN"/>
        </w:rPr>
      </w:pPr>
    </w:p>
    <w:p w:rsidR="00F173F3" w:rsidRPr="00E51C9D" w:rsidRDefault="00F173F3" w:rsidP="00F173F3">
      <w:pPr>
        <w:rPr>
          <w:rFonts w:ascii="Times New Roman" w:eastAsia="SimSun" w:hAnsi="Times New Roman" w:cs="Times New Roman"/>
          <w:sz w:val="24"/>
          <w:szCs w:val="24"/>
        </w:rPr>
      </w:pPr>
    </w:p>
    <w:sectPr w:rsidR="00F173F3" w:rsidRPr="00E51C9D" w:rsidSect="00C1721F">
      <w:pgSz w:w="11906" w:h="16838"/>
      <w:pgMar w:top="680" w:right="680" w:bottom="680" w:left="1304" w:header="709" w:footer="510"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717" w:rsidRDefault="008C0717" w:rsidP="00E4634F">
      <w:r>
        <w:separator/>
      </w:r>
    </w:p>
  </w:endnote>
  <w:endnote w:type="continuationSeparator" w:id="0">
    <w:p w:rsidR="008C0717" w:rsidRDefault="008C0717" w:rsidP="00E4634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ЛОМе"/>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altName w:val="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l‚r –ѕ’©"/>
    <w:panose1 w:val="02020609040205080304"/>
    <w:charset w:val="80"/>
    <w:family w:val="modern"/>
    <w:pitch w:val="fixed"/>
    <w:sig w:usb0="A00002BF" w:usb1="68C7FCFB" w:usb2="00000010" w:usb3="00000000" w:csb0="0002009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25943"/>
    </w:sdtPr>
    <w:sdtContent>
      <w:p w:rsidR="0098155E" w:rsidRDefault="00D27647">
        <w:pPr>
          <w:pStyle w:val="ab"/>
          <w:jc w:val="center"/>
        </w:pPr>
        <w:fldSimple w:instr=" PAGE   \* MERGEFORMAT ">
          <w:r w:rsidR="001B47AE">
            <w:rPr>
              <w:noProof/>
            </w:rPr>
            <w:t>154</w:t>
          </w:r>
        </w:fldSimple>
      </w:p>
    </w:sdtContent>
  </w:sdt>
  <w:p w:rsidR="0098155E" w:rsidRDefault="0098155E">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4330"/>
    </w:sdtPr>
    <w:sdtContent>
      <w:p w:rsidR="0098155E" w:rsidRDefault="00D27647">
        <w:pPr>
          <w:pStyle w:val="ab"/>
          <w:jc w:val="center"/>
        </w:pPr>
        <w:fldSimple w:instr=" PAGE   \* MERGEFORMAT ">
          <w:r w:rsidR="001B47AE">
            <w:rPr>
              <w:noProof/>
            </w:rPr>
            <w:t>1</w:t>
          </w:r>
        </w:fldSimple>
      </w:p>
    </w:sdtContent>
  </w:sdt>
  <w:p w:rsidR="0098155E" w:rsidRDefault="0098155E">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93720"/>
    </w:sdtPr>
    <w:sdtContent>
      <w:p w:rsidR="0098155E" w:rsidRDefault="00D27647">
        <w:pPr>
          <w:pStyle w:val="ab"/>
          <w:jc w:val="center"/>
        </w:pPr>
        <w:fldSimple w:instr=" PAGE   \* MERGEFORMAT ">
          <w:r w:rsidR="001B47AE">
            <w:rPr>
              <w:noProof/>
            </w:rPr>
            <w:t>112</w:t>
          </w:r>
        </w:fldSimple>
      </w:p>
    </w:sdtContent>
  </w:sdt>
  <w:p w:rsidR="0098155E" w:rsidRDefault="0098155E">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717" w:rsidRDefault="008C0717" w:rsidP="00E4634F">
      <w:r>
        <w:separator/>
      </w:r>
    </w:p>
  </w:footnote>
  <w:footnote w:type="continuationSeparator" w:id="0">
    <w:p w:rsidR="008C0717" w:rsidRDefault="008C0717" w:rsidP="00E463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1">
    <w:nsid w:val="00000008"/>
    <w:multiLevelType w:val="singleLevel"/>
    <w:tmpl w:val="00000008"/>
    <w:name w:val="WW8Num9"/>
    <w:lvl w:ilvl="0">
      <w:start w:val="1"/>
      <w:numFmt w:val="bullet"/>
      <w:lvlText w:val=""/>
      <w:lvlJc w:val="left"/>
      <w:pPr>
        <w:tabs>
          <w:tab w:val="num" w:pos="0"/>
        </w:tabs>
        <w:ind w:left="1180" w:hanging="360"/>
      </w:pPr>
      <w:rPr>
        <w:rFonts w:ascii="Symbol" w:hAnsi="Symbol" w:cs="Symbol"/>
      </w:rPr>
    </w:lvl>
  </w:abstractNum>
  <w:abstractNum w:abstractNumId="2">
    <w:nsid w:val="0000000F"/>
    <w:multiLevelType w:val="singleLevel"/>
    <w:tmpl w:val="0000000F"/>
    <w:name w:val="WW8Num37"/>
    <w:lvl w:ilvl="0">
      <w:start w:val="1"/>
      <w:numFmt w:val="bullet"/>
      <w:lvlText w:val=""/>
      <w:lvlJc w:val="left"/>
      <w:pPr>
        <w:tabs>
          <w:tab w:val="num" w:pos="737"/>
        </w:tabs>
        <w:ind w:left="737" w:hanging="340"/>
      </w:pPr>
      <w:rPr>
        <w:rFonts w:ascii="Symbol" w:hAnsi="Symbol" w:cs="Symbol"/>
      </w:rPr>
    </w:lvl>
  </w:abstractNum>
  <w:abstractNum w:abstractNumId="3">
    <w:nsid w:val="00000010"/>
    <w:multiLevelType w:val="singleLevel"/>
    <w:tmpl w:val="00000010"/>
    <w:name w:val="WW8Num38"/>
    <w:lvl w:ilvl="0">
      <w:start w:val="1"/>
      <w:numFmt w:val="bullet"/>
      <w:lvlText w:val=""/>
      <w:lvlJc w:val="left"/>
      <w:pPr>
        <w:tabs>
          <w:tab w:val="num" w:pos="737"/>
        </w:tabs>
        <w:ind w:left="737" w:hanging="340"/>
      </w:pPr>
      <w:rPr>
        <w:rFonts w:ascii="Symbol" w:hAnsi="Symbol" w:cs="Symbol"/>
      </w:rPr>
    </w:lvl>
  </w:abstractNum>
  <w:abstractNum w:abstractNumId="4">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5">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0A6D2663"/>
    <w:multiLevelType w:val="hybridMultilevel"/>
    <w:tmpl w:val="94CCC656"/>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7">
    <w:nsid w:val="14C3356A"/>
    <w:multiLevelType w:val="hybridMultilevel"/>
    <w:tmpl w:val="6A42D424"/>
    <w:lvl w:ilvl="0" w:tplc="9312BCB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0837760"/>
    <w:multiLevelType w:val="hybridMultilevel"/>
    <w:tmpl w:val="689A7C42"/>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nsid w:val="20D42497"/>
    <w:multiLevelType w:val="hybridMultilevel"/>
    <w:tmpl w:val="B0A8936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32A3C56"/>
    <w:multiLevelType w:val="hybridMultilevel"/>
    <w:tmpl w:val="98765BBC"/>
    <w:lvl w:ilvl="0" w:tplc="62C6A738">
      <w:start w:val="1"/>
      <w:numFmt w:val="decimal"/>
      <w:lvlText w:val="%1."/>
      <w:lvlJc w:val="left"/>
      <w:pPr>
        <w:tabs>
          <w:tab w:val="num" w:pos="360"/>
        </w:tabs>
        <w:ind w:left="360" w:hanging="360"/>
      </w:pPr>
      <w:rPr>
        <w:rFonts w:eastAsia="SimSu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6F959F6"/>
    <w:multiLevelType w:val="hybridMultilevel"/>
    <w:tmpl w:val="757C7526"/>
    <w:lvl w:ilvl="0" w:tplc="04190001">
      <w:start w:val="1"/>
      <w:numFmt w:val="bullet"/>
      <w:lvlText w:val=""/>
      <w:lvlJc w:val="left"/>
      <w:pPr>
        <w:ind w:left="75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4B39A5"/>
    <w:multiLevelType w:val="hybridMultilevel"/>
    <w:tmpl w:val="6944DC1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C027887"/>
    <w:multiLevelType w:val="hybridMultilevel"/>
    <w:tmpl w:val="809C774A"/>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CBC5FAD"/>
    <w:multiLevelType w:val="hybridMultilevel"/>
    <w:tmpl w:val="664032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ED312F1"/>
    <w:multiLevelType w:val="hybridMultilevel"/>
    <w:tmpl w:val="47F4B2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DC5E7F"/>
    <w:multiLevelType w:val="hybridMultilevel"/>
    <w:tmpl w:val="8EACE35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8">
    <w:nsid w:val="39D30798"/>
    <w:multiLevelType w:val="hybridMultilevel"/>
    <w:tmpl w:val="09E63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6D2829"/>
    <w:multiLevelType w:val="hybridMultilevel"/>
    <w:tmpl w:val="90E08110"/>
    <w:lvl w:ilvl="0" w:tplc="E6A29266">
      <w:start w:val="2"/>
      <w:numFmt w:val="decimal"/>
      <w:lvlText w:val="%1)"/>
      <w:lvlJc w:val="left"/>
      <w:pPr>
        <w:ind w:left="1069" w:hanging="360"/>
      </w:pPr>
      <w:rPr>
        <w:rFonts w:hint="default"/>
      </w:rPr>
    </w:lvl>
    <w:lvl w:ilvl="1" w:tplc="A0C40CBC">
      <w:start w:val="1"/>
      <w:numFmt w:val="decimal"/>
      <w:lvlText w:val="%2."/>
      <w:lvlJc w:val="left"/>
      <w:pPr>
        <w:tabs>
          <w:tab w:val="num" w:pos="1789"/>
        </w:tabs>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0AE187A"/>
    <w:multiLevelType w:val="multilevel"/>
    <w:tmpl w:val="FFFFFFFF"/>
    <w:lvl w:ilvl="0">
      <w:start w:val="1"/>
      <w:numFmt w:val="decimal"/>
      <w:lvlText w:val="%1."/>
      <w:lvlJc w:val="left"/>
      <w:pPr>
        <w:ind w:left="900" w:hanging="360"/>
      </w:pPr>
      <w:rPr>
        <w:rFonts w:cs="Times New Roman"/>
      </w:rPr>
    </w:lvl>
    <w:lvl w:ilvl="1">
      <w:numFmt w:val="decimal"/>
      <w:lvlText w:val=""/>
      <w:lvlJc w:val="left"/>
      <w:pPr>
        <w:ind w:left="180" w:firstLine="0"/>
      </w:pPr>
      <w:rPr>
        <w:rFonts w:cs="Times New Roman"/>
      </w:rPr>
    </w:lvl>
    <w:lvl w:ilvl="2">
      <w:numFmt w:val="decimal"/>
      <w:lvlText w:val=""/>
      <w:lvlJc w:val="left"/>
      <w:pPr>
        <w:ind w:left="180" w:firstLine="0"/>
      </w:pPr>
      <w:rPr>
        <w:rFonts w:cs="Times New Roman"/>
      </w:rPr>
    </w:lvl>
    <w:lvl w:ilvl="3">
      <w:numFmt w:val="decimal"/>
      <w:lvlText w:val=""/>
      <w:lvlJc w:val="left"/>
      <w:pPr>
        <w:ind w:left="180" w:firstLine="0"/>
      </w:pPr>
      <w:rPr>
        <w:rFonts w:cs="Times New Roman"/>
      </w:rPr>
    </w:lvl>
    <w:lvl w:ilvl="4">
      <w:numFmt w:val="decimal"/>
      <w:lvlText w:val=""/>
      <w:lvlJc w:val="left"/>
      <w:pPr>
        <w:ind w:left="180" w:firstLine="0"/>
      </w:pPr>
      <w:rPr>
        <w:rFonts w:cs="Times New Roman"/>
      </w:rPr>
    </w:lvl>
    <w:lvl w:ilvl="5">
      <w:numFmt w:val="decimal"/>
      <w:lvlText w:val=""/>
      <w:lvlJc w:val="left"/>
      <w:pPr>
        <w:ind w:left="180" w:firstLine="0"/>
      </w:pPr>
      <w:rPr>
        <w:rFonts w:cs="Times New Roman"/>
      </w:rPr>
    </w:lvl>
    <w:lvl w:ilvl="6">
      <w:numFmt w:val="decimal"/>
      <w:lvlText w:val=""/>
      <w:lvlJc w:val="left"/>
      <w:pPr>
        <w:ind w:left="180" w:firstLine="0"/>
      </w:pPr>
      <w:rPr>
        <w:rFonts w:cs="Times New Roman"/>
      </w:rPr>
    </w:lvl>
    <w:lvl w:ilvl="7">
      <w:numFmt w:val="decimal"/>
      <w:lvlText w:val=""/>
      <w:lvlJc w:val="left"/>
      <w:pPr>
        <w:ind w:left="180" w:firstLine="0"/>
      </w:pPr>
      <w:rPr>
        <w:rFonts w:cs="Times New Roman"/>
      </w:rPr>
    </w:lvl>
    <w:lvl w:ilvl="8">
      <w:numFmt w:val="decimal"/>
      <w:lvlText w:val=""/>
      <w:lvlJc w:val="left"/>
      <w:pPr>
        <w:ind w:left="180" w:firstLine="0"/>
      </w:pPr>
      <w:rPr>
        <w:rFonts w:cs="Times New Roman"/>
      </w:rPr>
    </w:lvl>
  </w:abstractNum>
  <w:abstractNum w:abstractNumId="21">
    <w:nsid w:val="4EB379AB"/>
    <w:multiLevelType w:val="multilevel"/>
    <w:tmpl w:val="775ED996"/>
    <w:styleLink w:val="111111"/>
    <w:lvl w:ilvl="0">
      <w:start w:val="1"/>
      <w:numFmt w:val="decimal"/>
      <w:pStyle w:val="2"/>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22">
    <w:nsid w:val="502447D1"/>
    <w:multiLevelType w:val="hybridMultilevel"/>
    <w:tmpl w:val="2BCA563A"/>
    <w:lvl w:ilvl="0" w:tplc="0419000F">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53540747"/>
    <w:multiLevelType w:val="hybridMultilevel"/>
    <w:tmpl w:val="9F1A40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A982F9F"/>
    <w:multiLevelType w:val="hybridMultilevel"/>
    <w:tmpl w:val="5A82B4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AB04C09"/>
    <w:multiLevelType w:val="hybridMultilevel"/>
    <w:tmpl w:val="96A80EFC"/>
    <w:lvl w:ilvl="0" w:tplc="82F8F3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5EC8633B"/>
    <w:multiLevelType w:val="hybridMultilevel"/>
    <w:tmpl w:val="36222062"/>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5EF93186"/>
    <w:multiLevelType w:val="hybridMultilevel"/>
    <w:tmpl w:val="A7ACE008"/>
    <w:lvl w:ilvl="0" w:tplc="04190001">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28">
    <w:nsid w:val="5FB01F73"/>
    <w:multiLevelType w:val="hybridMultilevel"/>
    <w:tmpl w:val="5C9C67B4"/>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62C44157"/>
    <w:multiLevelType w:val="hybridMultilevel"/>
    <w:tmpl w:val="21F4EB8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74E72D4"/>
    <w:multiLevelType w:val="hybridMultilevel"/>
    <w:tmpl w:val="E61A0EB0"/>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6DFE6C4D"/>
    <w:multiLevelType w:val="hybridMultilevel"/>
    <w:tmpl w:val="0DB8913E"/>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70123E45"/>
    <w:multiLevelType w:val="multilevel"/>
    <w:tmpl w:val="775ED996"/>
    <w:numStyleLink w:val="111111"/>
  </w:abstractNum>
  <w:abstractNum w:abstractNumId="33">
    <w:nsid w:val="7C2D1E36"/>
    <w:multiLevelType w:val="hybridMultilevel"/>
    <w:tmpl w:val="826C0BC0"/>
    <w:lvl w:ilvl="0" w:tplc="671CF73E">
      <w:start w:val="1"/>
      <w:numFmt w:val="bullet"/>
      <w:lvlText w:val=""/>
      <w:lvlJc w:val="left"/>
      <w:pPr>
        <w:tabs>
          <w:tab w:val="num" w:pos="229"/>
        </w:tabs>
        <w:ind w:left="1571" w:hanging="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7E167925"/>
    <w:multiLevelType w:val="hybridMultilevel"/>
    <w:tmpl w:val="A61628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19"/>
  </w:num>
  <w:num w:numId="4">
    <w:abstractNumId w:val="0"/>
  </w:num>
  <w:num w:numId="5">
    <w:abstractNumId w:val="21"/>
  </w:num>
  <w:num w:numId="6">
    <w:abstractNumId w:val="32"/>
  </w:num>
  <w:num w:numId="7">
    <w:abstractNumId w:val="2"/>
  </w:num>
  <w:num w:numId="8">
    <w:abstractNumId w:val="3"/>
  </w:num>
  <w:num w:numId="9">
    <w:abstractNumId w:val="4"/>
  </w:num>
  <w:num w:numId="10">
    <w:abstractNumId w:val="33"/>
  </w:num>
  <w:num w:numId="11">
    <w:abstractNumId w:val="25"/>
  </w:num>
  <w:num w:numId="12">
    <w:abstractNumId w:val="28"/>
  </w:num>
  <w:num w:numId="13">
    <w:abstractNumId w:val="26"/>
  </w:num>
  <w:num w:numId="14">
    <w:abstractNumId w:val="5"/>
  </w:num>
  <w:num w:numId="15">
    <w:abstractNumId w:val="17"/>
  </w:num>
  <w:num w:numId="16">
    <w:abstractNumId w:val="22"/>
  </w:num>
  <w:num w:numId="17">
    <w:abstractNumId w:val="1"/>
  </w:num>
  <w:num w:numId="18">
    <w:abstractNumId w:val="20"/>
    <w:lvlOverride w:ilvl="0">
      <w:startOverride w:val="1"/>
    </w:lvlOverride>
    <w:lvlOverride w:ilvl="1"/>
    <w:lvlOverride w:ilvl="2"/>
    <w:lvlOverride w:ilvl="3"/>
    <w:lvlOverride w:ilvl="4"/>
    <w:lvlOverride w:ilvl="5"/>
    <w:lvlOverride w:ilvl="6"/>
    <w:lvlOverride w:ilvl="7"/>
    <w:lvlOverride w:ilvl="8"/>
  </w:num>
  <w:num w:numId="19">
    <w:abstractNumId w:val="16"/>
  </w:num>
  <w:num w:numId="20">
    <w:abstractNumId w:val="9"/>
  </w:num>
  <w:num w:numId="21">
    <w:abstractNumId w:val="29"/>
  </w:num>
  <w:num w:numId="22">
    <w:abstractNumId w:val="10"/>
  </w:num>
  <w:num w:numId="23">
    <w:abstractNumId w:val="30"/>
  </w:num>
  <w:num w:numId="24">
    <w:abstractNumId w:val="31"/>
  </w:num>
  <w:num w:numId="25">
    <w:abstractNumId w:val="13"/>
  </w:num>
  <w:num w:numId="26">
    <w:abstractNumId w:val="24"/>
  </w:num>
  <w:num w:numId="27">
    <w:abstractNumId w:val="23"/>
  </w:num>
  <w:num w:numId="28">
    <w:abstractNumId w:val="11"/>
  </w:num>
  <w:num w:numId="29">
    <w:abstractNumId w:val="14"/>
  </w:num>
  <w:num w:numId="30">
    <w:abstractNumId w:val="15"/>
  </w:num>
  <w:num w:numId="31">
    <w:abstractNumId w:val="27"/>
  </w:num>
  <w:num w:numId="32">
    <w:abstractNumId w:val="18"/>
  </w:num>
  <w:num w:numId="33">
    <w:abstractNumId w:val="6"/>
  </w:num>
  <w:num w:numId="34">
    <w:abstractNumId w:val="34"/>
  </w:num>
  <w:num w:numId="3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hdrShapeDefaults>
    <o:shapedefaults v:ext="edit" spidmax="125954"/>
  </w:hdrShapeDefaults>
  <w:footnotePr>
    <w:footnote w:id="-1"/>
    <w:footnote w:id="0"/>
  </w:footnotePr>
  <w:endnotePr>
    <w:endnote w:id="-1"/>
    <w:endnote w:id="0"/>
  </w:endnotePr>
  <w:compat/>
  <w:rsids>
    <w:rsidRoot w:val="006F5E61"/>
    <w:rsid w:val="00004AF9"/>
    <w:rsid w:val="0001186D"/>
    <w:rsid w:val="00012C66"/>
    <w:rsid w:val="00015120"/>
    <w:rsid w:val="00024BDB"/>
    <w:rsid w:val="00033018"/>
    <w:rsid w:val="000365EF"/>
    <w:rsid w:val="00037B58"/>
    <w:rsid w:val="00052617"/>
    <w:rsid w:val="00060947"/>
    <w:rsid w:val="00066321"/>
    <w:rsid w:val="000750AF"/>
    <w:rsid w:val="00084707"/>
    <w:rsid w:val="00085569"/>
    <w:rsid w:val="00090AD4"/>
    <w:rsid w:val="00093B4D"/>
    <w:rsid w:val="000A3DC1"/>
    <w:rsid w:val="000A47D7"/>
    <w:rsid w:val="000B0141"/>
    <w:rsid w:val="000D798A"/>
    <w:rsid w:val="000E1400"/>
    <w:rsid w:val="000E1C27"/>
    <w:rsid w:val="00100C7A"/>
    <w:rsid w:val="00102470"/>
    <w:rsid w:val="00106EA5"/>
    <w:rsid w:val="00110C87"/>
    <w:rsid w:val="001413BA"/>
    <w:rsid w:val="00144B37"/>
    <w:rsid w:val="001509D8"/>
    <w:rsid w:val="00155E30"/>
    <w:rsid w:val="0015613C"/>
    <w:rsid w:val="001622BF"/>
    <w:rsid w:val="00163F58"/>
    <w:rsid w:val="00164BF9"/>
    <w:rsid w:val="00170800"/>
    <w:rsid w:val="001719BA"/>
    <w:rsid w:val="001756D6"/>
    <w:rsid w:val="001768F6"/>
    <w:rsid w:val="00182EFE"/>
    <w:rsid w:val="00185612"/>
    <w:rsid w:val="00186E31"/>
    <w:rsid w:val="001963BE"/>
    <w:rsid w:val="001A6795"/>
    <w:rsid w:val="001A7639"/>
    <w:rsid w:val="001B17A0"/>
    <w:rsid w:val="001B47AE"/>
    <w:rsid w:val="001E59E6"/>
    <w:rsid w:val="001F27E1"/>
    <w:rsid w:val="001F74F6"/>
    <w:rsid w:val="00201F41"/>
    <w:rsid w:val="00204B2A"/>
    <w:rsid w:val="002127AA"/>
    <w:rsid w:val="00212DCB"/>
    <w:rsid w:val="0022350C"/>
    <w:rsid w:val="00224BD3"/>
    <w:rsid w:val="0023126A"/>
    <w:rsid w:val="002365E6"/>
    <w:rsid w:val="00257870"/>
    <w:rsid w:val="00261383"/>
    <w:rsid w:val="00270280"/>
    <w:rsid w:val="00290EDC"/>
    <w:rsid w:val="00291754"/>
    <w:rsid w:val="002946DF"/>
    <w:rsid w:val="00295AF8"/>
    <w:rsid w:val="002A40B3"/>
    <w:rsid w:val="002A79FE"/>
    <w:rsid w:val="002B4D38"/>
    <w:rsid w:val="002B52B5"/>
    <w:rsid w:val="002B548F"/>
    <w:rsid w:val="002B73E4"/>
    <w:rsid w:val="002C5892"/>
    <w:rsid w:val="002D7577"/>
    <w:rsid w:val="002E4106"/>
    <w:rsid w:val="002E4140"/>
    <w:rsid w:val="00310C36"/>
    <w:rsid w:val="00314D3F"/>
    <w:rsid w:val="00315FD3"/>
    <w:rsid w:val="00320575"/>
    <w:rsid w:val="003275EF"/>
    <w:rsid w:val="00327F71"/>
    <w:rsid w:val="00336AC5"/>
    <w:rsid w:val="00342064"/>
    <w:rsid w:val="003658D5"/>
    <w:rsid w:val="00366518"/>
    <w:rsid w:val="00370177"/>
    <w:rsid w:val="00376806"/>
    <w:rsid w:val="00380D5B"/>
    <w:rsid w:val="003945FB"/>
    <w:rsid w:val="00397FC2"/>
    <w:rsid w:val="003A1670"/>
    <w:rsid w:val="003A1DFC"/>
    <w:rsid w:val="003A55AF"/>
    <w:rsid w:val="003A6E86"/>
    <w:rsid w:val="003B0CF8"/>
    <w:rsid w:val="003B24E8"/>
    <w:rsid w:val="003B5831"/>
    <w:rsid w:val="003B78BA"/>
    <w:rsid w:val="003C690D"/>
    <w:rsid w:val="003C7C26"/>
    <w:rsid w:val="003D400A"/>
    <w:rsid w:val="003F389B"/>
    <w:rsid w:val="003F4096"/>
    <w:rsid w:val="003F40C5"/>
    <w:rsid w:val="004013C1"/>
    <w:rsid w:val="004161C8"/>
    <w:rsid w:val="004257F1"/>
    <w:rsid w:val="00426106"/>
    <w:rsid w:val="00430B45"/>
    <w:rsid w:val="00435A21"/>
    <w:rsid w:val="004402F4"/>
    <w:rsid w:val="004416DC"/>
    <w:rsid w:val="004516E3"/>
    <w:rsid w:val="00460968"/>
    <w:rsid w:val="00460F60"/>
    <w:rsid w:val="004612E7"/>
    <w:rsid w:val="00493BEB"/>
    <w:rsid w:val="00497080"/>
    <w:rsid w:val="004A511D"/>
    <w:rsid w:val="004C0270"/>
    <w:rsid w:val="004C2DA4"/>
    <w:rsid w:val="004C31B7"/>
    <w:rsid w:val="004D2C09"/>
    <w:rsid w:val="004E4981"/>
    <w:rsid w:val="004E7E59"/>
    <w:rsid w:val="0050648C"/>
    <w:rsid w:val="00514D44"/>
    <w:rsid w:val="0051592F"/>
    <w:rsid w:val="0051676D"/>
    <w:rsid w:val="00516BD5"/>
    <w:rsid w:val="00520497"/>
    <w:rsid w:val="005229F8"/>
    <w:rsid w:val="005304C0"/>
    <w:rsid w:val="005432A0"/>
    <w:rsid w:val="0054470B"/>
    <w:rsid w:val="005555DC"/>
    <w:rsid w:val="0056223D"/>
    <w:rsid w:val="00563DE0"/>
    <w:rsid w:val="00573C64"/>
    <w:rsid w:val="00580EE7"/>
    <w:rsid w:val="005849EA"/>
    <w:rsid w:val="00591A73"/>
    <w:rsid w:val="00594E3C"/>
    <w:rsid w:val="005A04FF"/>
    <w:rsid w:val="005A0657"/>
    <w:rsid w:val="005A3CF0"/>
    <w:rsid w:val="005A4B87"/>
    <w:rsid w:val="005B3D77"/>
    <w:rsid w:val="005C2FF4"/>
    <w:rsid w:val="005C3828"/>
    <w:rsid w:val="005C3A1C"/>
    <w:rsid w:val="005C6A4E"/>
    <w:rsid w:val="005E35DB"/>
    <w:rsid w:val="005E4036"/>
    <w:rsid w:val="005F16B4"/>
    <w:rsid w:val="005F7912"/>
    <w:rsid w:val="00603060"/>
    <w:rsid w:val="00604209"/>
    <w:rsid w:val="006143E8"/>
    <w:rsid w:val="00614962"/>
    <w:rsid w:val="00617F7E"/>
    <w:rsid w:val="00620083"/>
    <w:rsid w:val="00624109"/>
    <w:rsid w:val="0063057C"/>
    <w:rsid w:val="00637122"/>
    <w:rsid w:val="00637DFA"/>
    <w:rsid w:val="00642316"/>
    <w:rsid w:val="00644E2E"/>
    <w:rsid w:val="006451BA"/>
    <w:rsid w:val="00645532"/>
    <w:rsid w:val="00650BC4"/>
    <w:rsid w:val="00663ABF"/>
    <w:rsid w:val="0066703A"/>
    <w:rsid w:val="0067338F"/>
    <w:rsid w:val="006752D9"/>
    <w:rsid w:val="00692BEE"/>
    <w:rsid w:val="006933BD"/>
    <w:rsid w:val="006938B4"/>
    <w:rsid w:val="006A1F8F"/>
    <w:rsid w:val="006A55FB"/>
    <w:rsid w:val="006B0006"/>
    <w:rsid w:val="006B11D0"/>
    <w:rsid w:val="006B6943"/>
    <w:rsid w:val="006C4A7B"/>
    <w:rsid w:val="006D5D1A"/>
    <w:rsid w:val="006E0018"/>
    <w:rsid w:val="006E5213"/>
    <w:rsid w:val="006E71D3"/>
    <w:rsid w:val="006F095D"/>
    <w:rsid w:val="006F2B95"/>
    <w:rsid w:val="006F32E5"/>
    <w:rsid w:val="006F5E61"/>
    <w:rsid w:val="006F7766"/>
    <w:rsid w:val="00705787"/>
    <w:rsid w:val="0071418B"/>
    <w:rsid w:val="007203B2"/>
    <w:rsid w:val="00762010"/>
    <w:rsid w:val="00775832"/>
    <w:rsid w:val="00776D72"/>
    <w:rsid w:val="00777515"/>
    <w:rsid w:val="007838AE"/>
    <w:rsid w:val="00786930"/>
    <w:rsid w:val="0079498D"/>
    <w:rsid w:val="007A1C3A"/>
    <w:rsid w:val="007A2D41"/>
    <w:rsid w:val="007A2E41"/>
    <w:rsid w:val="007A2F53"/>
    <w:rsid w:val="007B5029"/>
    <w:rsid w:val="007D46C7"/>
    <w:rsid w:val="007D5409"/>
    <w:rsid w:val="007D7BA2"/>
    <w:rsid w:val="00801F80"/>
    <w:rsid w:val="008035FA"/>
    <w:rsid w:val="00805690"/>
    <w:rsid w:val="008108AF"/>
    <w:rsid w:val="00813AF9"/>
    <w:rsid w:val="0081798E"/>
    <w:rsid w:val="00822D25"/>
    <w:rsid w:val="00825C3A"/>
    <w:rsid w:val="008262AE"/>
    <w:rsid w:val="008315E9"/>
    <w:rsid w:val="00850FAC"/>
    <w:rsid w:val="00862110"/>
    <w:rsid w:val="00875CEA"/>
    <w:rsid w:val="00875ECD"/>
    <w:rsid w:val="0088233B"/>
    <w:rsid w:val="008824B0"/>
    <w:rsid w:val="00883B58"/>
    <w:rsid w:val="00890395"/>
    <w:rsid w:val="00892808"/>
    <w:rsid w:val="00892FCD"/>
    <w:rsid w:val="00893CFA"/>
    <w:rsid w:val="008A7746"/>
    <w:rsid w:val="008B789A"/>
    <w:rsid w:val="008C0717"/>
    <w:rsid w:val="008C504B"/>
    <w:rsid w:val="008E26C9"/>
    <w:rsid w:val="008E7CC7"/>
    <w:rsid w:val="008F728F"/>
    <w:rsid w:val="00900160"/>
    <w:rsid w:val="0090145F"/>
    <w:rsid w:val="00906357"/>
    <w:rsid w:val="00913406"/>
    <w:rsid w:val="00926C17"/>
    <w:rsid w:val="00933D5F"/>
    <w:rsid w:val="0093437E"/>
    <w:rsid w:val="009350FF"/>
    <w:rsid w:val="0094200B"/>
    <w:rsid w:val="00950BEB"/>
    <w:rsid w:val="0095596F"/>
    <w:rsid w:val="009757A3"/>
    <w:rsid w:val="00980BE7"/>
    <w:rsid w:val="0098155E"/>
    <w:rsid w:val="00983535"/>
    <w:rsid w:val="00984659"/>
    <w:rsid w:val="00985507"/>
    <w:rsid w:val="00995140"/>
    <w:rsid w:val="009962F5"/>
    <w:rsid w:val="009B6C4F"/>
    <w:rsid w:val="009C090F"/>
    <w:rsid w:val="009C17C0"/>
    <w:rsid w:val="009C511E"/>
    <w:rsid w:val="009D0935"/>
    <w:rsid w:val="009D5174"/>
    <w:rsid w:val="009F0A2A"/>
    <w:rsid w:val="00A00C98"/>
    <w:rsid w:val="00A02161"/>
    <w:rsid w:val="00A0714E"/>
    <w:rsid w:val="00A110D3"/>
    <w:rsid w:val="00A11B3E"/>
    <w:rsid w:val="00A14CE4"/>
    <w:rsid w:val="00A351A1"/>
    <w:rsid w:val="00A419E7"/>
    <w:rsid w:val="00A468F9"/>
    <w:rsid w:val="00A52764"/>
    <w:rsid w:val="00A53C87"/>
    <w:rsid w:val="00A718A7"/>
    <w:rsid w:val="00A87042"/>
    <w:rsid w:val="00A90E90"/>
    <w:rsid w:val="00A9116F"/>
    <w:rsid w:val="00A92FDD"/>
    <w:rsid w:val="00AA18CE"/>
    <w:rsid w:val="00AB1459"/>
    <w:rsid w:val="00AB3ED9"/>
    <w:rsid w:val="00AB42E0"/>
    <w:rsid w:val="00AB6813"/>
    <w:rsid w:val="00AC086E"/>
    <w:rsid w:val="00AC181A"/>
    <w:rsid w:val="00AC1E9F"/>
    <w:rsid w:val="00AD03DB"/>
    <w:rsid w:val="00AF4D0F"/>
    <w:rsid w:val="00B02725"/>
    <w:rsid w:val="00B03F4C"/>
    <w:rsid w:val="00B05CB1"/>
    <w:rsid w:val="00B3191C"/>
    <w:rsid w:val="00B32694"/>
    <w:rsid w:val="00B36951"/>
    <w:rsid w:val="00B375CC"/>
    <w:rsid w:val="00B42120"/>
    <w:rsid w:val="00B469E8"/>
    <w:rsid w:val="00B50DA5"/>
    <w:rsid w:val="00B544DD"/>
    <w:rsid w:val="00B55921"/>
    <w:rsid w:val="00B56189"/>
    <w:rsid w:val="00B62648"/>
    <w:rsid w:val="00B633A4"/>
    <w:rsid w:val="00B64A6E"/>
    <w:rsid w:val="00B839C5"/>
    <w:rsid w:val="00B85AFA"/>
    <w:rsid w:val="00B86EAB"/>
    <w:rsid w:val="00B92D2F"/>
    <w:rsid w:val="00BA0A73"/>
    <w:rsid w:val="00BB3885"/>
    <w:rsid w:val="00BC3B0C"/>
    <w:rsid w:val="00BC3CBC"/>
    <w:rsid w:val="00BD4114"/>
    <w:rsid w:val="00BE2D9E"/>
    <w:rsid w:val="00BF12D3"/>
    <w:rsid w:val="00C03BE5"/>
    <w:rsid w:val="00C11B8B"/>
    <w:rsid w:val="00C1721F"/>
    <w:rsid w:val="00C25A4D"/>
    <w:rsid w:val="00C26B61"/>
    <w:rsid w:val="00C34D89"/>
    <w:rsid w:val="00C5126D"/>
    <w:rsid w:val="00C7201F"/>
    <w:rsid w:val="00CA2D5D"/>
    <w:rsid w:val="00CA6871"/>
    <w:rsid w:val="00CC18FE"/>
    <w:rsid w:val="00CC1BAE"/>
    <w:rsid w:val="00CC6ECB"/>
    <w:rsid w:val="00CD0EEF"/>
    <w:rsid w:val="00CD6CF4"/>
    <w:rsid w:val="00CE15A5"/>
    <w:rsid w:val="00CE6DF5"/>
    <w:rsid w:val="00CF215E"/>
    <w:rsid w:val="00D10593"/>
    <w:rsid w:val="00D13BF0"/>
    <w:rsid w:val="00D17710"/>
    <w:rsid w:val="00D25CC2"/>
    <w:rsid w:val="00D26082"/>
    <w:rsid w:val="00D27647"/>
    <w:rsid w:val="00D27CD1"/>
    <w:rsid w:val="00D27D8E"/>
    <w:rsid w:val="00D34C51"/>
    <w:rsid w:val="00D408ED"/>
    <w:rsid w:val="00D44FEF"/>
    <w:rsid w:val="00D529EF"/>
    <w:rsid w:val="00D55163"/>
    <w:rsid w:val="00D60B25"/>
    <w:rsid w:val="00D63777"/>
    <w:rsid w:val="00D647C0"/>
    <w:rsid w:val="00D64CCF"/>
    <w:rsid w:val="00D65AE9"/>
    <w:rsid w:val="00D71CB0"/>
    <w:rsid w:val="00D77648"/>
    <w:rsid w:val="00D80F1B"/>
    <w:rsid w:val="00D8260C"/>
    <w:rsid w:val="00D87F1E"/>
    <w:rsid w:val="00DA16B1"/>
    <w:rsid w:val="00DA3D50"/>
    <w:rsid w:val="00DB2DC0"/>
    <w:rsid w:val="00DB3825"/>
    <w:rsid w:val="00DB5CE9"/>
    <w:rsid w:val="00DC0178"/>
    <w:rsid w:val="00DD1838"/>
    <w:rsid w:val="00DE10D5"/>
    <w:rsid w:val="00DE4012"/>
    <w:rsid w:val="00DF4282"/>
    <w:rsid w:val="00DF6503"/>
    <w:rsid w:val="00E009AB"/>
    <w:rsid w:val="00E01502"/>
    <w:rsid w:val="00E031B1"/>
    <w:rsid w:val="00E03F43"/>
    <w:rsid w:val="00E0699C"/>
    <w:rsid w:val="00E1427E"/>
    <w:rsid w:val="00E15CB2"/>
    <w:rsid w:val="00E16233"/>
    <w:rsid w:val="00E2746C"/>
    <w:rsid w:val="00E3741E"/>
    <w:rsid w:val="00E43644"/>
    <w:rsid w:val="00E4634F"/>
    <w:rsid w:val="00E51C9D"/>
    <w:rsid w:val="00E57C74"/>
    <w:rsid w:val="00E65034"/>
    <w:rsid w:val="00E73B8F"/>
    <w:rsid w:val="00E74AE9"/>
    <w:rsid w:val="00E91BFD"/>
    <w:rsid w:val="00E939A7"/>
    <w:rsid w:val="00E94CB6"/>
    <w:rsid w:val="00E97AA0"/>
    <w:rsid w:val="00E97B59"/>
    <w:rsid w:val="00EA01CA"/>
    <w:rsid w:val="00EA2AEF"/>
    <w:rsid w:val="00EA434A"/>
    <w:rsid w:val="00EA6FAC"/>
    <w:rsid w:val="00EB1C80"/>
    <w:rsid w:val="00EB2C1F"/>
    <w:rsid w:val="00EB49DE"/>
    <w:rsid w:val="00EB5005"/>
    <w:rsid w:val="00EB6C45"/>
    <w:rsid w:val="00EC08C4"/>
    <w:rsid w:val="00ED29B7"/>
    <w:rsid w:val="00ED4547"/>
    <w:rsid w:val="00ED618F"/>
    <w:rsid w:val="00ED6D0B"/>
    <w:rsid w:val="00EE0869"/>
    <w:rsid w:val="00EF2200"/>
    <w:rsid w:val="00EF4196"/>
    <w:rsid w:val="00EF45C8"/>
    <w:rsid w:val="00EF735E"/>
    <w:rsid w:val="00F028FA"/>
    <w:rsid w:val="00F042C4"/>
    <w:rsid w:val="00F130C2"/>
    <w:rsid w:val="00F141DF"/>
    <w:rsid w:val="00F16D48"/>
    <w:rsid w:val="00F173F3"/>
    <w:rsid w:val="00F24368"/>
    <w:rsid w:val="00F50AC5"/>
    <w:rsid w:val="00F51603"/>
    <w:rsid w:val="00F54669"/>
    <w:rsid w:val="00F562F8"/>
    <w:rsid w:val="00F64B11"/>
    <w:rsid w:val="00F64FA7"/>
    <w:rsid w:val="00F75CA6"/>
    <w:rsid w:val="00F8386D"/>
    <w:rsid w:val="00F849CC"/>
    <w:rsid w:val="00F86FE4"/>
    <w:rsid w:val="00F910B4"/>
    <w:rsid w:val="00FA2CC6"/>
    <w:rsid w:val="00FA5E6C"/>
    <w:rsid w:val="00FA71FB"/>
    <w:rsid w:val="00FA7397"/>
    <w:rsid w:val="00FC035F"/>
    <w:rsid w:val="00FC4338"/>
    <w:rsid w:val="00FD092F"/>
    <w:rsid w:val="00FE118D"/>
    <w:rsid w:val="00FE19E3"/>
    <w:rsid w:val="00FE3DCA"/>
    <w:rsid w:val="00FE471F"/>
    <w:rsid w:val="00FE63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5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0177"/>
  </w:style>
  <w:style w:type="paragraph" w:styleId="1">
    <w:name w:val="heading 1"/>
    <w:basedOn w:val="a0"/>
    <w:next w:val="a0"/>
    <w:link w:val="10"/>
    <w:qFormat/>
    <w:rsid w:val="006F5E61"/>
    <w:pPr>
      <w:keepNext/>
      <w:spacing w:before="240" w:after="60"/>
      <w:outlineLvl w:val="0"/>
    </w:pPr>
    <w:rPr>
      <w:rFonts w:ascii="Cambria" w:eastAsia="Times New Roman" w:hAnsi="Cambria" w:cs="Times New Roman"/>
      <w:b/>
      <w:bCs/>
      <w:kern w:val="32"/>
      <w:sz w:val="32"/>
      <w:szCs w:val="32"/>
      <w:lang w:eastAsia="ru-RU"/>
    </w:rPr>
  </w:style>
  <w:style w:type="paragraph" w:styleId="20">
    <w:name w:val="heading 2"/>
    <w:basedOn w:val="a0"/>
    <w:next w:val="a0"/>
    <w:link w:val="21"/>
    <w:unhideWhenUsed/>
    <w:qFormat/>
    <w:rsid w:val="00E4634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A14CE4"/>
    <w:pPr>
      <w:keepNext/>
      <w:spacing w:before="240" w:after="60"/>
      <w:outlineLvl w:val="2"/>
    </w:pPr>
    <w:rPr>
      <w:rFonts w:ascii="Arial" w:eastAsia="Times New Roman" w:hAnsi="Arial" w:cs="Times New Roman"/>
      <w:b/>
      <w:bCs/>
      <w:sz w:val="26"/>
      <w:szCs w:val="26"/>
    </w:rPr>
  </w:style>
  <w:style w:type="paragraph" w:styleId="4">
    <w:name w:val="heading 4"/>
    <w:basedOn w:val="a0"/>
    <w:next w:val="a0"/>
    <w:link w:val="40"/>
    <w:qFormat/>
    <w:rsid w:val="00A14CE4"/>
    <w:pPr>
      <w:keepNext/>
      <w:outlineLvl w:val="3"/>
    </w:pPr>
    <w:rPr>
      <w:rFonts w:ascii="Arial" w:eastAsia="Times New Roman" w:hAnsi="Arial" w:cs="Times New Roman"/>
      <w:b/>
      <w:bCs/>
      <w:sz w:val="24"/>
      <w:szCs w:val="24"/>
    </w:rPr>
  </w:style>
  <w:style w:type="paragraph" w:styleId="5">
    <w:name w:val="heading 5"/>
    <w:basedOn w:val="a0"/>
    <w:next w:val="a0"/>
    <w:link w:val="50"/>
    <w:qFormat/>
    <w:rsid w:val="00A14CE4"/>
    <w:pPr>
      <w:keepNext/>
      <w:outlineLvl w:val="4"/>
    </w:pPr>
    <w:rPr>
      <w:rFonts w:ascii="Times New Roman" w:eastAsia="Times New Roman" w:hAnsi="Times New Roman" w:cs="Times New Roman"/>
      <w:b/>
      <w:sz w:val="24"/>
      <w:szCs w:val="24"/>
      <w:lang w:eastAsia="ru-RU"/>
    </w:rPr>
  </w:style>
  <w:style w:type="paragraph" w:styleId="6">
    <w:name w:val="heading 6"/>
    <w:basedOn w:val="a0"/>
    <w:next w:val="a0"/>
    <w:link w:val="60"/>
    <w:qFormat/>
    <w:rsid w:val="00A14CE4"/>
    <w:pPr>
      <w:keepNext/>
      <w:outlineLvl w:val="5"/>
    </w:pPr>
    <w:rPr>
      <w:rFonts w:ascii="Times New Roman" w:eastAsia="Times New Roman" w:hAnsi="Times New Roman" w:cs="Times New Roman"/>
      <w:sz w:val="28"/>
      <w:szCs w:val="24"/>
      <w:lang w:eastAsia="ru-RU"/>
    </w:rPr>
  </w:style>
  <w:style w:type="paragraph" w:styleId="7">
    <w:name w:val="heading 7"/>
    <w:basedOn w:val="a0"/>
    <w:next w:val="a0"/>
    <w:link w:val="70"/>
    <w:qFormat/>
    <w:rsid w:val="00A14CE4"/>
    <w:pPr>
      <w:keepNext/>
      <w:outlineLvl w:val="6"/>
    </w:pPr>
    <w:rPr>
      <w:rFonts w:ascii="Times New Roman" w:eastAsia="Times New Roman" w:hAnsi="Times New Roman" w:cs="Times New Roman"/>
      <w:b/>
      <w:bCs/>
      <w:sz w:val="28"/>
      <w:szCs w:val="24"/>
      <w:lang w:eastAsia="ru-RU"/>
    </w:rPr>
  </w:style>
  <w:style w:type="paragraph" w:styleId="8">
    <w:name w:val="heading 8"/>
    <w:basedOn w:val="a0"/>
    <w:next w:val="a0"/>
    <w:link w:val="80"/>
    <w:qFormat/>
    <w:rsid w:val="00A14CE4"/>
    <w:pPr>
      <w:keepNext/>
      <w:jc w:val="center"/>
      <w:outlineLvl w:val="7"/>
    </w:pPr>
    <w:rPr>
      <w:rFonts w:ascii="Times New Roman" w:eastAsia="Times New Roman" w:hAnsi="Times New Roman" w:cs="Times New Roman"/>
      <w:sz w:val="28"/>
      <w:szCs w:val="24"/>
      <w:lang w:eastAsia="ru-RU"/>
    </w:rPr>
  </w:style>
  <w:style w:type="paragraph" w:styleId="9">
    <w:name w:val="heading 9"/>
    <w:basedOn w:val="a0"/>
    <w:next w:val="a0"/>
    <w:link w:val="90"/>
    <w:qFormat/>
    <w:rsid w:val="00A14CE4"/>
    <w:pPr>
      <w:keepNext/>
      <w:jc w:val="center"/>
      <w:outlineLvl w:val="8"/>
    </w:pPr>
    <w:rPr>
      <w:rFonts w:ascii="Times New Roman" w:eastAsia="Times New Roman" w:hAnsi="Times New Roman" w:cs="Times New Roman"/>
      <w:b/>
      <w:sz w:val="24"/>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F5E61"/>
    <w:rPr>
      <w:rFonts w:ascii="Cambria" w:eastAsia="Times New Roman" w:hAnsi="Cambria" w:cs="Times New Roman"/>
      <w:b/>
      <w:bCs/>
      <w:kern w:val="32"/>
      <w:sz w:val="32"/>
      <w:szCs w:val="32"/>
      <w:lang w:eastAsia="ru-RU"/>
    </w:rPr>
  </w:style>
  <w:style w:type="paragraph" w:styleId="11">
    <w:name w:val="toc 1"/>
    <w:aliases w:val="фр"/>
    <w:basedOn w:val="a0"/>
    <w:next w:val="a0"/>
    <w:autoRedefine/>
    <w:uiPriority w:val="39"/>
    <w:qFormat/>
    <w:rsid w:val="00D408ED"/>
    <w:pPr>
      <w:keepNext/>
      <w:tabs>
        <w:tab w:val="left" w:pos="480"/>
        <w:tab w:val="right" w:leader="dot" w:pos="9639"/>
      </w:tabs>
      <w:outlineLvl w:val="1"/>
    </w:pPr>
    <w:rPr>
      <w:rFonts w:ascii="Times New Roman" w:eastAsia="Times New Roman" w:hAnsi="Times New Roman" w:cs="Arial"/>
      <w:bCs/>
      <w:caps/>
      <w:noProof/>
      <w:sz w:val="24"/>
      <w:szCs w:val="24"/>
      <w:lang w:val="en-US" w:bidi="en-US"/>
    </w:rPr>
  </w:style>
  <w:style w:type="character" w:styleId="a4">
    <w:name w:val="Hyperlink"/>
    <w:uiPriority w:val="99"/>
    <w:rsid w:val="006F5E61"/>
    <w:rPr>
      <w:strike w:val="0"/>
      <w:dstrike w:val="0"/>
      <w:color w:val="0000FF"/>
      <w:u w:val="none"/>
      <w:effect w:val="none"/>
    </w:rPr>
  </w:style>
  <w:style w:type="paragraph" w:styleId="a5">
    <w:name w:val="No Spacing"/>
    <w:link w:val="a6"/>
    <w:qFormat/>
    <w:rsid w:val="006F5E61"/>
    <w:rPr>
      <w:rFonts w:eastAsiaTheme="minorEastAsia"/>
    </w:rPr>
  </w:style>
  <w:style w:type="character" w:customStyle="1" w:styleId="a6">
    <w:name w:val="Без интервала Знак"/>
    <w:basedOn w:val="a1"/>
    <w:link w:val="a5"/>
    <w:rsid w:val="006F5E61"/>
    <w:rPr>
      <w:rFonts w:eastAsiaTheme="minorEastAsia"/>
    </w:rPr>
  </w:style>
  <w:style w:type="paragraph" w:styleId="a7">
    <w:name w:val="Balloon Text"/>
    <w:basedOn w:val="a0"/>
    <w:link w:val="a8"/>
    <w:unhideWhenUsed/>
    <w:rsid w:val="006F5E61"/>
    <w:rPr>
      <w:rFonts w:ascii="Tahoma" w:hAnsi="Tahoma" w:cs="Tahoma"/>
      <w:sz w:val="16"/>
      <w:szCs w:val="16"/>
    </w:rPr>
  </w:style>
  <w:style w:type="character" w:customStyle="1" w:styleId="a8">
    <w:name w:val="Текст выноски Знак"/>
    <w:basedOn w:val="a1"/>
    <w:link w:val="a7"/>
    <w:rsid w:val="006F5E61"/>
    <w:rPr>
      <w:rFonts w:ascii="Tahoma" w:hAnsi="Tahoma" w:cs="Tahoma"/>
      <w:sz w:val="16"/>
      <w:szCs w:val="16"/>
    </w:rPr>
  </w:style>
  <w:style w:type="character" w:customStyle="1" w:styleId="21">
    <w:name w:val="Заголовок 2 Знак"/>
    <w:basedOn w:val="a1"/>
    <w:link w:val="20"/>
    <w:rsid w:val="00E4634F"/>
    <w:rPr>
      <w:rFonts w:asciiTheme="majorHAnsi" w:eastAsiaTheme="majorEastAsia" w:hAnsiTheme="majorHAnsi" w:cstheme="majorBidi"/>
      <w:b/>
      <w:bCs/>
      <w:color w:val="4F81BD" w:themeColor="accent1"/>
      <w:sz w:val="26"/>
      <w:szCs w:val="26"/>
    </w:rPr>
  </w:style>
  <w:style w:type="paragraph" w:customStyle="1" w:styleId="ConsPlusNormal">
    <w:name w:val="ConsPlusNormal"/>
    <w:rsid w:val="00E4634F"/>
    <w:pPr>
      <w:autoSpaceDE w:val="0"/>
      <w:autoSpaceDN w:val="0"/>
      <w:adjustRightInd w:val="0"/>
      <w:ind w:firstLine="720"/>
    </w:pPr>
    <w:rPr>
      <w:rFonts w:ascii="Arial" w:eastAsia="Times New Roman" w:hAnsi="Arial" w:cs="Arial"/>
      <w:sz w:val="20"/>
      <w:szCs w:val="20"/>
      <w:lang w:eastAsia="ru-RU"/>
    </w:rPr>
  </w:style>
  <w:style w:type="paragraph" w:styleId="a9">
    <w:name w:val="header"/>
    <w:basedOn w:val="a0"/>
    <w:link w:val="aa"/>
    <w:uiPriority w:val="99"/>
    <w:unhideWhenUsed/>
    <w:rsid w:val="00E4634F"/>
    <w:pPr>
      <w:tabs>
        <w:tab w:val="center" w:pos="4677"/>
        <w:tab w:val="right" w:pos="9355"/>
      </w:tabs>
    </w:pPr>
  </w:style>
  <w:style w:type="character" w:customStyle="1" w:styleId="aa">
    <w:name w:val="Верхний колонтитул Знак"/>
    <w:basedOn w:val="a1"/>
    <w:link w:val="a9"/>
    <w:uiPriority w:val="99"/>
    <w:rsid w:val="00E4634F"/>
  </w:style>
  <w:style w:type="paragraph" w:styleId="ab">
    <w:name w:val="footer"/>
    <w:basedOn w:val="a0"/>
    <w:link w:val="ac"/>
    <w:uiPriority w:val="99"/>
    <w:unhideWhenUsed/>
    <w:rsid w:val="00E4634F"/>
    <w:pPr>
      <w:tabs>
        <w:tab w:val="center" w:pos="4677"/>
        <w:tab w:val="right" w:pos="9355"/>
      </w:tabs>
    </w:pPr>
  </w:style>
  <w:style w:type="character" w:customStyle="1" w:styleId="ac">
    <w:name w:val="Нижний колонтитул Знак"/>
    <w:basedOn w:val="a1"/>
    <w:link w:val="ab"/>
    <w:uiPriority w:val="99"/>
    <w:rsid w:val="00E4634F"/>
  </w:style>
  <w:style w:type="paragraph" w:styleId="22">
    <w:name w:val="toc 2"/>
    <w:basedOn w:val="a0"/>
    <w:next w:val="a0"/>
    <w:autoRedefine/>
    <w:uiPriority w:val="39"/>
    <w:unhideWhenUsed/>
    <w:rsid w:val="009D5174"/>
    <w:pPr>
      <w:tabs>
        <w:tab w:val="right" w:leader="dot" w:pos="9627"/>
      </w:tabs>
    </w:pPr>
  </w:style>
  <w:style w:type="paragraph" w:styleId="ad">
    <w:name w:val="List Paragraph"/>
    <w:basedOn w:val="a0"/>
    <w:link w:val="ae"/>
    <w:qFormat/>
    <w:rsid w:val="00A14CE4"/>
    <w:pPr>
      <w:ind w:left="720"/>
      <w:contextualSpacing/>
    </w:pPr>
    <w:rPr>
      <w:rFonts w:ascii="Calibri" w:eastAsia="Calibri" w:hAnsi="Calibri" w:cs="Times New Roman"/>
    </w:rPr>
  </w:style>
  <w:style w:type="character" w:customStyle="1" w:styleId="ae">
    <w:name w:val="Абзац списка Знак"/>
    <w:link w:val="ad"/>
    <w:rsid w:val="00A14CE4"/>
    <w:rPr>
      <w:rFonts w:ascii="Calibri" w:eastAsia="Calibri" w:hAnsi="Calibri" w:cs="Times New Roman"/>
    </w:rPr>
  </w:style>
  <w:style w:type="character" w:customStyle="1" w:styleId="30">
    <w:name w:val="Заголовок 3 Знак"/>
    <w:basedOn w:val="a1"/>
    <w:link w:val="3"/>
    <w:rsid w:val="00A14CE4"/>
    <w:rPr>
      <w:rFonts w:ascii="Arial" w:eastAsia="Times New Roman" w:hAnsi="Arial" w:cs="Times New Roman"/>
      <w:b/>
      <w:bCs/>
      <w:sz w:val="26"/>
      <w:szCs w:val="26"/>
    </w:rPr>
  </w:style>
  <w:style w:type="character" w:customStyle="1" w:styleId="40">
    <w:name w:val="Заголовок 4 Знак"/>
    <w:basedOn w:val="a1"/>
    <w:link w:val="4"/>
    <w:rsid w:val="00A14CE4"/>
    <w:rPr>
      <w:rFonts w:ascii="Arial" w:eastAsia="Times New Roman" w:hAnsi="Arial" w:cs="Times New Roman"/>
      <w:b/>
      <w:bCs/>
      <w:sz w:val="24"/>
      <w:szCs w:val="24"/>
    </w:rPr>
  </w:style>
  <w:style w:type="character" w:customStyle="1" w:styleId="50">
    <w:name w:val="Заголовок 5 Знак"/>
    <w:basedOn w:val="a1"/>
    <w:link w:val="5"/>
    <w:rsid w:val="00A14CE4"/>
    <w:rPr>
      <w:rFonts w:ascii="Times New Roman" w:eastAsia="Times New Roman" w:hAnsi="Times New Roman" w:cs="Times New Roman"/>
      <w:b/>
      <w:sz w:val="24"/>
      <w:szCs w:val="24"/>
      <w:lang w:eastAsia="ru-RU"/>
    </w:rPr>
  </w:style>
  <w:style w:type="character" w:customStyle="1" w:styleId="60">
    <w:name w:val="Заголовок 6 Знак"/>
    <w:basedOn w:val="a1"/>
    <w:link w:val="6"/>
    <w:rsid w:val="00A14CE4"/>
    <w:rPr>
      <w:rFonts w:ascii="Times New Roman" w:eastAsia="Times New Roman" w:hAnsi="Times New Roman" w:cs="Times New Roman"/>
      <w:sz w:val="28"/>
      <w:szCs w:val="24"/>
      <w:lang w:eastAsia="ru-RU"/>
    </w:rPr>
  </w:style>
  <w:style w:type="character" w:customStyle="1" w:styleId="70">
    <w:name w:val="Заголовок 7 Знак"/>
    <w:basedOn w:val="a1"/>
    <w:link w:val="7"/>
    <w:rsid w:val="00A14CE4"/>
    <w:rPr>
      <w:rFonts w:ascii="Times New Roman" w:eastAsia="Times New Roman" w:hAnsi="Times New Roman" w:cs="Times New Roman"/>
      <w:b/>
      <w:bCs/>
      <w:sz w:val="28"/>
      <w:szCs w:val="24"/>
      <w:lang w:eastAsia="ru-RU"/>
    </w:rPr>
  </w:style>
  <w:style w:type="character" w:customStyle="1" w:styleId="80">
    <w:name w:val="Заголовок 8 Знак"/>
    <w:basedOn w:val="a1"/>
    <w:link w:val="8"/>
    <w:rsid w:val="00A14CE4"/>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14CE4"/>
    <w:rPr>
      <w:rFonts w:ascii="Times New Roman" w:eastAsia="Times New Roman" w:hAnsi="Times New Roman" w:cs="Times New Roman"/>
      <w:b/>
      <w:sz w:val="24"/>
      <w:szCs w:val="28"/>
      <w:lang w:eastAsia="ru-RU"/>
    </w:rPr>
  </w:style>
  <w:style w:type="paragraph" w:styleId="af">
    <w:name w:val="Title"/>
    <w:basedOn w:val="a0"/>
    <w:link w:val="af0"/>
    <w:qFormat/>
    <w:rsid w:val="00A14CE4"/>
    <w:pPr>
      <w:jc w:val="center"/>
    </w:pPr>
    <w:rPr>
      <w:rFonts w:ascii="Times New Roman" w:eastAsia="Times New Roman" w:hAnsi="Times New Roman" w:cs="Times New Roman"/>
      <w:b/>
      <w:bCs/>
      <w:sz w:val="32"/>
      <w:szCs w:val="24"/>
    </w:rPr>
  </w:style>
  <w:style w:type="character" w:customStyle="1" w:styleId="af0">
    <w:name w:val="Название Знак"/>
    <w:basedOn w:val="a1"/>
    <w:link w:val="af"/>
    <w:rsid w:val="00A14CE4"/>
    <w:rPr>
      <w:rFonts w:ascii="Times New Roman" w:eastAsia="Times New Roman" w:hAnsi="Times New Roman" w:cs="Times New Roman"/>
      <w:b/>
      <w:bCs/>
      <w:sz w:val="32"/>
      <w:szCs w:val="24"/>
    </w:rPr>
  </w:style>
  <w:style w:type="paragraph" w:styleId="af1">
    <w:name w:val="Subtitle"/>
    <w:basedOn w:val="a0"/>
    <w:link w:val="af2"/>
    <w:qFormat/>
    <w:rsid w:val="00A14CE4"/>
    <w:pPr>
      <w:jc w:val="center"/>
    </w:pPr>
    <w:rPr>
      <w:rFonts w:ascii="Times New Roman" w:eastAsia="Times New Roman" w:hAnsi="Times New Roman" w:cs="Times New Roman"/>
      <w:b/>
      <w:bCs/>
      <w:sz w:val="28"/>
      <w:szCs w:val="24"/>
    </w:rPr>
  </w:style>
  <w:style w:type="character" w:customStyle="1" w:styleId="af2">
    <w:name w:val="Подзаголовок Знак"/>
    <w:basedOn w:val="a1"/>
    <w:link w:val="af1"/>
    <w:rsid w:val="00A14CE4"/>
    <w:rPr>
      <w:rFonts w:ascii="Times New Roman" w:eastAsia="Times New Roman" w:hAnsi="Times New Roman" w:cs="Times New Roman"/>
      <w:b/>
      <w:bCs/>
      <w:sz w:val="28"/>
      <w:szCs w:val="24"/>
    </w:rPr>
  </w:style>
  <w:style w:type="paragraph" w:styleId="23">
    <w:name w:val="Body Text Indent 2"/>
    <w:basedOn w:val="a0"/>
    <w:link w:val="24"/>
    <w:rsid w:val="00A14CE4"/>
    <w:pPr>
      <w:ind w:firstLine="545"/>
    </w:pPr>
    <w:rPr>
      <w:rFonts w:ascii="Times New Roman" w:eastAsia="Times New Roman" w:hAnsi="Times New Roman" w:cs="Times New Roman"/>
      <w:sz w:val="28"/>
      <w:szCs w:val="24"/>
    </w:rPr>
  </w:style>
  <w:style w:type="character" w:customStyle="1" w:styleId="24">
    <w:name w:val="Основной текст с отступом 2 Знак"/>
    <w:basedOn w:val="a1"/>
    <w:link w:val="23"/>
    <w:rsid w:val="00A14CE4"/>
    <w:rPr>
      <w:rFonts w:ascii="Times New Roman" w:eastAsia="Times New Roman" w:hAnsi="Times New Roman" w:cs="Times New Roman"/>
      <w:sz w:val="28"/>
      <w:szCs w:val="24"/>
    </w:rPr>
  </w:style>
  <w:style w:type="paragraph" w:styleId="25">
    <w:name w:val="Body Text 2"/>
    <w:basedOn w:val="a0"/>
    <w:link w:val="26"/>
    <w:rsid w:val="00A14CE4"/>
    <w:rPr>
      <w:rFonts w:ascii="Arial" w:eastAsia="Times New Roman" w:hAnsi="Arial" w:cs="Times New Roman"/>
      <w:sz w:val="24"/>
      <w:szCs w:val="24"/>
    </w:rPr>
  </w:style>
  <w:style w:type="character" w:customStyle="1" w:styleId="26">
    <w:name w:val="Основной текст 2 Знак"/>
    <w:basedOn w:val="a1"/>
    <w:link w:val="25"/>
    <w:rsid w:val="00A14CE4"/>
    <w:rPr>
      <w:rFonts w:ascii="Arial" w:eastAsia="Times New Roman" w:hAnsi="Arial" w:cs="Times New Roman"/>
      <w:sz w:val="24"/>
      <w:szCs w:val="24"/>
    </w:rPr>
  </w:style>
  <w:style w:type="character" w:styleId="af3">
    <w:name w:val="page number"/>
    <w:basedOn w:val="a1"/>
    <w:rsid w:val="00A14CE4"/>
  </w:style>
  <w:style w:type="paragraph" w:styleId="af4">
    <w:name w:val="Body Text"/>
    <w:basedOn w:val="a0"/>
    <w:link w:val="af5"/>
    <w:rsid w:val="00A14CE4"/>
    <w:pPr>
      <w:spacing w:after="120"/>
    </w:pPr>
    <w:rPr>
      <w:rFonts w:ascii="Times New Roman" w:eastAsia="Times New Roman" w:hAnsi="Times New Roman" w:cs="Times New Roman"/>
      <w:sz w:val="28"/>
      <w:szCs w:val="24"/>
      <w:lang w:eastAsia="ru-RU"/>
    </w:rPr>
  </w:style>
  <w:style w:type="character" w:customStyle="1" w:styleId="af5">
    <w:name w:val="Основной текст Знак"/>
    <w:basedOn w:val="a1"/>
    <w:link w:val="af4"/>
    <w:rsid w:val="00A14CE4"/>
    <w:rPr>
      <w:rFonts w:ascii="Times New Roman" w:eastAsia="Times New Roman" w:hAnsi="Times New Roman" w:cs="Times New Roman"/>
      <w:sz w:val="28"/>
      <w:szCs w:val="24"/>
      <w:lang w:eastAsia="ru-RU"/>
    </w:rPr>
  </w:style>
  <w:style w:type="character" w:customStyle="1" w:styleId="af6">
    <w:name w:val="Цветовое выделение"/>
    <w:rsid w:val="00A14CE4"/>
    <w:rPr>
      <w:b/>
      <w:bCs/>
      <w:color w:val="000080"/>
      <w:sz w:val="30"/>
      <w:szCs w:val="30"/>
    </w:rPr>
  </w:style>
  <w:style w:type="character" w:customStyle="1" w:styleId="af7">
    <w:name w:val="Гипертекстовая ссылка"/>
    <w:uiPriority w:val="99"/>
    <w:rsid w:val="00A14CE4"/>
    <w:rPr>
      <w:b/>
      <w:bCs/>
      <w:color w:val="008000"/>
      <w:sz w:val="30"/>
      <w:szCs w:val="30"/>
    </w:rPr>
  </w:style>
  <w:style w:type="paragraph" w:customStyle="1" w:styleId="af8">
    <w:name w:val="Комментарий"/>
    <w:basedOn w:val="a0"/>
    <w:next w:val="a0"/>
    <w:uiPriority w:val="99"/>
    <w:rsid w:val="00A14CE4"/>
    <w:pPr>
      <w:autoSpaceDE w:val="0"/>
      <w:autoSpaceDN w:val="0"/>
      <w:adjustRightInd w:val="0"/>
      <w:ind w:left="170"/>
    </w:pPr>
    <w:rPr>
      <w:rFonts w:ascii="Arial" w:eastAsia="Times New Roman" w:hAnsi="Arial" w:cs="Times New Roman"/>
      <w:i/>
      <w:iCs/>
      <w:color w:val="800080"/>
      <w:sz w:val="30"/>
      <w:szCs w:val="30"/>
      <w:lang w:eastAsia="ru-RU"/>
    </w:rPr>
  </w:style>
  <w:style w:type="paragraph" w:customStyle="1" w:styleId="af9">
    <w:name w:val="Текст (лев. подпись)"/>
    <w:basedOn w:val="a0"/>
    <w:next w:val="a0"/>
    <w:rsid w:val="00A14CE4"/>
    <w:pPr>
      <w:autoSpaceDE w:val="0"/>
      <w:autoSpaceDN w:val="0"/>
      <w:adjustRightInd w:val="0"/>
    </w:pPr>
    <w:rPr>
      <w:rFonts w:ascii="Arial" w:eastAsia="Times New Roman" w:hAnsi="Arial" w:cs="Times New Roman"/>
      <w:sz w:val="30"/>
      <w:szCs w:val="30"/>
      <w:lang w:eastAsia="ru-RU"/>
    </w:rPr>
  </w:style>
  <w:style w:type="paragraph" w:customStyle="1" w:styleId="afa">
    <w:name w:val="Текст (прав. подпись)"/>
    <w:basedOn w:val="a0"/>
    <w:next w:val="a0"/>
    <w:rsid w:val="00A14CE4"/>
    <w:pPr>
      <w:autoSpaceDE w:val="0"/>
      <w:autoSpaceDN w:val="0"/>
      <w:adjustRightInd w:val="0"/>
      <w:jc w:val="right"/>
    </w:pPr>
    <w:rPr>
      <w:rFonts w:ascii="Arial" w:eastAsia="Times New Roman" w:hAnsi="Arial" w:cs="Times New Roman"/>
      <w:sz w:val="30"/>
      <w:szCs w:val="30"/>
      <w:lang w:eastAsia="ru-RU"/>
    </w:rPr>
  </w:style>
  <w:style w:type="paragraph" w:customStyle="1" w:styleId="ConsPlusCell">
    <w:name w:val="ConsPlusCell"/>
    <w:rsid w:val="00A14CE4"/>
    <w:pPr>
      <w:widowControl w:val="0"/>
      <w:autoSpaceDE w:val="0"/>
      <w:autoSpaceDN w:val="0"/>
      <w:adjustRightInd w:val="0"/>
    </w:pPr>
    <w:rPr>
      <w:rFonts w:ascii="Arial" w:eastAsia="Times New Roman" w:hAnsi="Arial" w:cs="Arial"/>
      <w:sz w:val="20"/>
      <w:szCs w:val="20"/>
      <w:lang w:eastAsia="ru-RU"/>
    </w:rPr>
  </w:style>
  <w:style w:type="character" w:customStyle="1" w:styleId="afb">
    <w:name w:val="Знак Знак"/>
    <w:rsid w:val="00A14CE4"/>
    <w:rPr>
      <w:sz w:val="28"/>
      <w:szCs w:val="24"/>
      <w:lang w:val="ru-RU" w:eastAsia="ru-RU" w:bidi="ar-SA"/>
    </w:rPr>
  </w:style>
  <w:style w:type="paragraph" w:styleId="31">
    <w:name w:val="Body Text Indent 3"/>
    <w:basedOn w:val="a0"/>
    <w:link w:val="32"/>
    <w:rsid w:val="00A14CE4"/>
    <w:pPr>
      <w:ind w:firstLine="720"/>
    </w:pPr>
    <w:rPr>
      <w:rFonts w:ascii="Arial" w:eastAsia="Times New Roman" w:hAnsi="Arial" w:cs="Arial"/>
      <w:sz w:val="24"/>
      <w:szCs w:val="28"/>
      <w:lang w:eastAsia="ru-RU"/>
    </w:rPr>
  </w:style>
  <w:style w:type="character" w:customStyle="1" w:styleId="32">
    <w:name w:val="Основной текст с отступом 3 Знак"/>
    <w:basedOn w:val="a1"/>
    <w:link w:val="31"/>
    <w:rsid w:val="00A14CE4"/>
    <w:rPr>
      <w:rFonts w:ascii="Arial" w:eastAsia="Times New Roman" w:hAnsi="Arial" w:cs="Arial"/>
      <w:sz w:val="24"/>
      <w:szCs w:val="28"/>
      <w:lang w:eastAsia="ru-RU"/>
    </w:rPr>
  </w:style>
  <w:style w:type="paragraph" w:customStyle="1" w:styleId="afc">
    <w:name w:val="Заголовок статьи"/>
    <w:basedOn w:val="a0"/>
    <w:next w:val="a0"/>
    <w:rsid w:val="00A14CE4"/>
    <w:pPr>
      <w:widowControl w:val="0"/>
      <w:autoSpaceDE w:val="0"/>
      <w:autoSpaceDN w:val="0"/>
      <w:adjustRightInd w:val="0"/>
      <w:ind w:left="1612" w:hanging="892"/>
    </w:pPr>
    <w:rPr>
      <w:rFonts w:ascii="Arial" w:eastAsia="Times New Roman" w:hAnsi="Arial" w:cs="Times New Roman"/>
      <w:sz w:val="20"/>
      <w:szCs w:val="20"/>
      <w:lang w:eastAsia="ru-RU"/>
    </w:rPr>
  </w:style>
  <w:style w:type="paragraph" w:styleId="33">
    <w:name w:val="Body Text 3"/>
    <w:basedOn w:val="a0"/>
    <w:link w:val="34"/>
    <w:rsid w:val="00A14CE4"/>
    <w:rPr>
      <w:rFonts w:ascii="Times New Roman" w:eastAsia="Times New Roman" w:hAnsi="Times New Roman" w:cs="Times New Roman"/>
      <w:bCs/>
      <w:sz w:val="28"/>
      <w:szCs w:val="24"/>
      <w:lang w:eastAsia="ru-RU"/>
    </w:rPr>
  </w:style>
  <w:style w:type="character" w:customStyle="1" w:styleId="34">
    <w:name w:val="Основной текст 3 Знак"/>
    <w:basedOn w:val="a1"/>
    <w:link w:val="33"/>
    <w:rsid w:val="00A14CE4"/>
    <w:rPr>
      <w:rFonts w:ascii="Times New Roman" w:eastAsia="Times New Roman" w:hAnsi="Times New Roman" w:cs="Times New Roman"/>
      <w:bCs/>
      <w:sz w:val="28"/>
      <w:szCs w:val="24"/>
      <w:lang w:eastAsia="ru-RU"/>
    </w:rPr>
  </w:style>
  <w:style w:type="paragraph" w:styleId="afd">
    <w:name w:val="Body Text Indent"/>
    <w:basedOn w:val="a0"/>
    <w:link w:val="afe"/>
    <w:rsid w:val="00A14CE4"/>
    <w:pPr>
      <w:ind w:firstLine="708"/>
    </w:pPr>
    <w:rPr>
      <w:rFonts w:ascii="Times New Roman" w:eastAsia="Times New Roman" w:hAnsi="Times New Roman" w:cs="Times New Roman"/>
      <w:sz w:val="28"/>
      <w:szCs w:val="24"/>
    </w:rPr>
  </w:style>
  <w:style w:type="character" w:customStyle="1" w:styleId="afe">
    <w:name w:val="Основной текст с отступом Знак"/>
    <w:basedOn w:val="a1"/>
    <w:link w:val="afd"/>
    <w:rsid w:val="00A14CE4"/>
    <w:rPr>
      <w:rFonts w:ascii="Times New Roman" w:eastAsia="Times New Roman" w:hAnsi="Times New Roman" w:cs="Times New Roman"/>
      <w:sz w:val="28"/>
      <w:szCs w:val="24"/>
    </w:rPr>
  </w:style>
  <w:style w:type="paragraph" w:customStyle="1" w:styleId="ConsNormal">
    <w:name w:val="ConsNormal"/>
    <w:rsid w:val="00A14CE4"/>
    <w:pPr>
      <w:widowControl w:val="0"/>
      <w:autoSpaceDE w:val="0"/>
      <w:autoSpaceDN w:val="0"/>
      <w:adjustRightInd w:val="0"/>
      <w:ind w:right="19772" w:firstLine="720"/>
    </w:pPr>
    <w:rPr>
      <w:rFonts w:ascii="Arial" w:eastAsia="Times New Roman" w:hAnsi="Arial" w:cs="Arial"/>
      <w:sz w:val="20"/>
      <w:szCs w:val="20"/>
    </w:rPr>
  </w:style>
  <w:style w:type="paragraph" w:customStyle="1" w:styleId="aff">
    <w:name w:val="Таблицы (моноширинный)"/>
    <w:basedOn w:val="a0"/>
    <w:next w:val="a0"/>
    <w:rsid w:val="00A14CE4"/>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aff0">
    <w:name w:val="Нормальный (таблица)"/>
    <w:basedOn w:val="a0"/>
    <w:next w:val="a0"/>
    <w:uiPriority w:val="99"/>
    <w:rsid w:val="00A14CE4"/>
    <w:pPr>
      <w:widowControl w:val="0"/>
      <w:autoSpaceDE w:val="0"/>
      <w:autoSpaceDN w:val="0"/>
      <w:adjustRightInd w:val="0"/>
    </w:pPr>
    <w:rPr>
      <w:rFonts w:ascii="Arial" w:eastAsia="Times New Roman" w:hAnsi="Arial" w:cs="Times New Roman"/>
      <w:sz w:val="24"/>
      <w:szCs w:val="24"/>
      <w:lang w:eastAsia="ru-RU"/>
    </w:rPr>
  </w:style>
  <w:style w:type="paragraph" w:customStyle="1" w:styleId="ConsTitle">
    <w:name w:val="ConsTitle"/>
    <w:rsid w:val="00A14CE4"/>
    <w:pPr>
      <w:widowControl w:val="0"/>
      <w:snapToGrid w:val="0"/>
    </w:pPr>
    <w:rPr>
      <w:rFonts w:ascii="Arial" w:eastAsia="Times New Roman" w:hAnsi="Arial" w:cs="Times New Roman"/>
      <w:b/>
      <w:sz w:val="16"/>
      <w:szCs w:val="20"/>
      <w:lang w:eastAsia="ru-RU"/>
    </w:rPr>
  </w:style>
  <w:style w:type="paragraph" w:styleId="aff1">
    <w:name w:val="Normal (Web)"/>
    <w:basedOn w:val="a0"/>
    <w:uiPriority w:val="99"/>
    <w:rsid w:val="00A14CE4"/>
    <w:rPr>
      <w:rFonts w:ascii="Times New Roman" w:eastAsia="Times New Roman" w:hAnsi="Times New Roman" w:cs="Times New Roman"/>
      <w:color w:val="000000"/>
      <w:sz w:val="24"/>
      <w:szCs w:val="24"/>
      <w:lang w:eastAsia="ru-RU"/>
    </w:rPr>
  </w:style>
  <w:style w:type="paragraph" w:customStyle="1" w:styleId="ConsPlusNonformat">
    <w:name w:val="ConsPlusNonformat"/>
    <w:rsid w:val="00A14CE4"/>
    <w:pPr>
      <w:widowControl w:val="0"/>
      <w:autoSpaceDE w:val="0"/>
      <w:autoSpaceDN w:val="0"/>
    </w:pPr>
    <w:rPr>
      <w:rFonts w:ascii="Courier New" w:eastAsia="MS Mincho" w:hAnsi="Courier New" w:cs="Courier New"/>
      <w:sz w:val="20"/>
      <w:szCs w:val="20"/>
      <w:lang w:eastAsia="ru-RU"/>
    </w:rPr>
  </w:style>
  <w:style w:type="paragraph" w:styleId="aff2">
    <w:name w:val="Plain Text"/>
    <w:basedOn w:val="a0"/>
    <w:link w:val="aff3"/>
    <w:rsid w:val="00A14CE4"/>
    <w:rPr>
      <w:rFonts w:ascii="Courier New" w:eastAsia="Times New Roman" w:hAnsi="Courier New" w:cs="Times New Roman"/>
      <w:sz w:val="20"/>
      <w:szCs w:val="20"/>
    </w:rPr>
  </w:style>
  <w:style w:type="character" w:customStyle="1" w:styleId="aff3">
    <w:name w:val="Текст Знак"/>
    <w:basedOn w:val="a1"/>
    <w:link w:val="aff2"/>
    <w:rsid w:val="00A14CE4"/>
    <w:rPr>
      <w:rFonts w:ascii="Courier New" w:eastAsia="Times New Roman" w:hAnsi="Courier New" w:cs="Times New Roman"/>
      <w:sz w:val="20"/>
      <w:szCs w:val="20"/>
    </w:rPr>
  </w:style>
  <w:style w:type="paragraph" w:customStyle="1" w:styleId="12">
    <w:name w:val="Знак Знак1"/>
    <w:basedOn w:val="a0"/>
    <w:rsid w:val="00A14CE4"/>
    <w:pPr>
      <w:autoSpaceDE w:val="0"/>
      <w:autoSpaceDN w:val="0"/>
      <w:spacing w:after="160" w:line="240" w:lineRule="exact"/>
    </w:pPr>
    <w:rPr>
      <w:rFonts w:ascii="Arial" w:eastAsia="Times New Roman" w:hAnsi="Arial" w:cs="Arial"/>
      <w:b/>
      <w:bCs/>
      <w:sz w:val="20"/>
      <w:szCs w:val="20"/>
      <w:lang w:val="en-US" w:eastAsia="de-DE"/>
    </w:rPr>
  </w:style>
  <w:style w:type="paragraph" w:customStyle="1" w:styleId="aff4">
    <w:name w:val="Прижатый влево"/>
    <w:basedOn w:val="a0"/>
    <w:next w:val="a0"/>
    <w:uiPriority w:val="99"/>
    <w:rsid w:val="00A14CE4"/>
    <w:pPr>
      <w:autoSpaceDE w:val="0"/>
      <w:autoSpaceDN w:val="0"/>
      <w:adjustRightInd w:val="0"/>
    </w:pPr>
    <w:rPr>
      <w:rFonts w:ascii="Arial" w:eastAsia="Times New Roman" w:hAnsi="Arial" w:cs="Times New Roman"/>
      <w:sz w:val="24"/>
      <w:szCs w:val="24"/>
      <w:lang w:eastAsia="ru-RU"/>
    </w:rPr>
  </w:style>
  <w:style w:type="paragraph" w:customStyle="1" w:styleId="13">
    <w:name w:val="обычный_1 Знак Знак Знак Знак Знак Знак Знак Знак Знак"/>
    <w:basedOn w:val="a0"/>
    <w:rsid w:val="00A14CE4"/>
    <w:pPr>
      <w:spacing w:before="100" w:beforeAutospacing="1" w:after="100" w:afterAutospacing="1"/>
    </w:pPr>
    <w:rPr>
      <w:rFonts w:ascii="Tahoma" w:eastAsia="Times New Roman" w:hAnsi="Tahoma" w:cs="Times New Roman"/>
      <w:sz w:val="20"/>
      <w:szCs w:val="20"/>
      <w:lang w:val="en-US"/>
    </w:rPr>
  </w:style>
  <w:style w:type="paragraph" w:customStyle="1" w:styleId="aff5">
    <w:name w:val="обычный_"/>
    <w:basedOn w:val="a0"/>
    <w:autoRedefine/>
    <w:rsid w:val="00A14CE4"/>
    <w:pPr>
      <w:autoSpaceDE w:val="0"/>
      <w:autoSpaceDN w:val="0"/>
      <w:adjustRightInd w:val="0"/>
      <w:ind w:firstLine="720"/>
    </w:pPr>
    <w:rPr>
      <w:rFonts w:ascii="Times New Roman" w:eastAsia="Calibri" w:hAnsi="Times New Roman" w:cs="Times New Roman"/>
      <w:sz w:val="28"/>
      <w:szCs w:val="28"/>
    </w:rPr>
  </w:style>
  <w:style w:type="paragraph" w:customStyle="1" w:styleId="14">
    <w:name w:val="Знак Знак1 Знак Знак"/>
    <w:basedOn w:val="a0"/>
    <w:rsid w:val="00A14CE4"/>
    <w:pPr>
      <w:autoSpaceDE w:val="0"/>
      <w:autoSpaceDN w:val="0"/>
      <w:spacing w:after="160" w:line="240" w:lineRule="exact"/>
    </w:pPr>
    <w:rPr>
      <w:rFonts w:ascii="Arial" w:eastAsia="Times New Roman" w:hAnsi="Arial" w:cs="Arial"/>
      <w:b/>
      <w:bCs/>
      <w:sz w:val="20"/>
      <w:szCs w:val="20"/>
      <w:lang w:val="en-US" w:eastAsia="de-DE"/>
    </w:rPr>
  </w:style>
  <w:style w:type="character" w:customStyle="1" w:styleId="27">
    <w:name w:val="Знак Знак2"/>
    <w:rsid w:val="00A14CE4"/>
    <w:rPr>
      <w:rFonts w:ascii="Courier New" w:hAnsi="Courier New"/>
      <w:lang w:val="ru-RU" w:eastAsia="ru-RU" w:bidi="ar-SA"/>
    </w:rPr>
  </w:style>
  <w:style w:type="paragraph" w:customStyle="1" w:styleId="110">
    <w:name w:val="Знак Знак1 Знак Знак1"/>
    <w:basedOn w:val="a0"/>
    <w:rsid w:val="00A14CE4"/>
    <w:pPr>
      <w:autoSpaceDE w:val="0"/>
      <w:autoSpaceDN w:val="0"/>
      <w:spacing w:after="160" w:line="240" w:lineRule="exact"/>
    </w:pPr>
    <w:rPr>
      <w:rFonts w:ascii="Arial" w:eastAsia="Times New Roman" w:hAnsi="Arial" w:cs="Arial"/>
      <w:b/>
      <w:bCs/>
      <w:sz w:val="20"/>
      <w:szCs w:val="20"/>
      <w:lang w:val="en-US" w:eastAsia="de-DE"/>
    </w:rPr>
  </w:style>
  <w:style w:type="paragraph" w:customStyle="1" w:styleId="111">
    <w:name w:val="Знак Знак11"/>
    <w:basedOn w:val="a0"/>
    <w:rsid w:val="00A14CE4"/>
    <w:pPr>
      <w:autoSpaceDE w:val="0"/>
      <w:autoSpaceDN w:val="0"/>
      <w:spacing w:after="160" w:line="240" w:lineRule="exact"/>
    </w:pPr>
    <w:rPr>
      <w:rFonts w:ascii="Arial" w:eastAsia="Times New Roman" w:hAnsi="Arial" w:cs="Arial"/>
      <w:b/>
      <w:bCs/>
      <w:sz w:val="20"/>
      <w:szCs w:val="20"/>
      <w:lang w:val="en-US" w:eastAsia="de-DE"/>
    </w:rPr>
  </w:style>
  <w:style w:type="paragraph" w:customStyle="1" w:styleId="15">
    <w:name w:val="Обычный1"/>
    <w:rsid w:val="00A14CE4"/>
    <w:rPr>
      <w:rFonts w:ascii="Times New Roman" w:eastAsia="Times New Roman" w:hAnsi="Times New Roman" w:cs="Times New Roman"/>
      <w:sz w:val="20"/>
      <w:szCs w:val="20"/>
      <w:lang w:eastAsia="ru-RU"/>
    </w:rPr>
  </w:style>
  <w:style w:type="paragraph" w:styleId="aff6">
    <w:name w:val="caption"/>
    <w:basedOn w:val="a0"/>
    <w:next w:val="a0"/>
    <w:qFormat/>
    <w:rsid w:val="00A14CE4"/>
    <w:pPr>
      <w:jc w:val="center"/>
    </w:pPr>
    <w:rPr>
      <w:rFonts w:ascii="Times New Roman" w:eastAsia="Times New Roman" w:hAnsi="Times New Roman" w:cs="Times New Roman"/>
      <w:b/>
      <w:bCs/>
      <w:sz w:val="28"/>
      <w:szCs w:val="24"/>
      <w:lang w:eastAsia="ru-RU"/>
    </w:rPr>
  </w:style>
  <w:style w:type="table" w:styleId="aff7">
    <w:name w:val="Table Grid"/>
    <w:basedOn w:val="a2"/>
    <w:rsid w:val="00A14CE4"/>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basedOn w:val="a0"/>
    <w:rsid w:val="00A14CE4"/>
    <w:pPr>
      <w:numPr>
        <w:numId w:val="4"/>
      </w:numPr>
    </w:pPr>
    <w:rPr>
      <w:rFonts w:ascii="Times New Roman" w:eastAsia="SimSun" w:hAnsi="Times New Roman" w:cs="Times New Roman"/>
      <w:sz w:val="24"/>
      <w:szCs w:val="24"/>
      <w:lang w:eastAsia="zh-CN"/>
    </w:rPr>
  </w:style>
  <w:style w:type="character" w:customStyle="1" w:styleId="112">
    <w:name w:val="Заголовок 1 Знак1"/>
    <w:aliases w:val="Заголовок 1 Знак Знак1"/>
    <w:rsid w:val="00A14CE4"/>
    <w:rPr>
      <w:b/>
      <w:sz w:val="24"/>
      <w:lang w:val="ru-RU" w:eastAsia="ru-RU" w:bidi="ar-SA"/>
    </w:rPr>
  </w:style>
  <w:style w:type="paragraph" w:styleId="2">
    <w:name w:val="List Number 2"/>
    <w:basedOn w:val="a0"/>
    <w:rsid w:val="00A14CE4"/>
    <w:pPr>
      <w:numPr>
        <w:numId w:val="6"/>
      </w:numPr>
    </w:pPr>
    <w:rPr>
      <w:rFonts w:ascii="Times New Roman" w:eastAsia="SimSun" w:hAnsi="Times New Roman" w:cs="Times New Roman"/>
      <w:sz w:val="28"/>
      <w:szCs w:val="24"/>
      <w:lang w:eastAsia="zh-CN"/>
    </w:rPr>
  </w:style>
  <w:style w:type="numbering" w:styleId="111111">
    <w:name w:val="Outline List 2"/>
    <w:basedOn w:val="a3"/>
    <w:rsid w:val="00A14CE4"/>
    <w:pPr>
      <w:numPr>
        <w:numId w:val="5"/>
      </w:numPr>
    </w:pPr>
  </w:style>
  <w:style w:type="paragraph" w:customStyle="1" w:styleId="ConsNonformat">
    <w:name w:val="ConsNonformat"/>
    <w:rsid w:val="00A14CE4"/>
    <w:pPr>
      <w:widowControl w:val="0"/>
      <w:autoSpaceDE w:val="0"/>
      <w:autoSpaceDN w:val="0"/>
      <w:adjustRightInd w:val="0"/>
      <w:ind w:right="19772"/>
    </w:pPr>
    <w:rPr>
      <w:rFonts w:ascii="Courier New" w:eastAsia="SimSun" w:hAnsi="Courier New" w:cs="Courier New"/>
      <w:sz w:val="20"/>
      <w:szCs w:val="20"/>
      <w:lang w:eastAsia="zh-CN"/>
    </w:rPr>
  </w:style>
  <w:style w:type="paragraph" w:customStyle="1" w:styleId="ConsCell">
    <w:name w:val="ConsCell"/>
    <w:rsid w:val="00A14CE4"/>
    <w:pPr>
      <w:widowControl w:val="0"/>
      <w:autoSpaceDE w:val="0"/>
      <w:autoSpaceDN w:val="0"/>
      <w:adjustRightInd w:val="0"/>
      <w:ind w:right="19772"/>
    </w:pPr>
    <w:rPr>
      <w:rFonts w:ascii="Arial" w:eastAsia="SimSun" w:hAnsi="Arial" w:cs="Arial"/>
      <w:sz w:val="20"/>
      <w:szCs w:val="20"/>
      <w:lang w:eastAsia="zh-CN"/>
    </w:rPr>
  </w:style>
  <w:style w:type="paragraph" w:customStyle="1" w:styleId="ConsDocList">
    <w:name w:val="ConsDocList"/>
    <w:rsid w:val="00A14CE4"/>
    <w:pPr>
      <w:widowControl w:val="0"/>
      <w:autoSpaceDE w:val="0"/>
      <w:autoSpaceDN w:val="0"/>
      <w:adjustRightInd w:val="0"/>
      <w:ind w:right="19772"/>
    </w:pPr>
    <w:rPr>
      <w:rFonts w:ascii="Courier New" w:eastAsia="SimSun" w:hAnsi="Courier New" w:cs="Courier New"/>
      <w:sz w:val="20"/>
      <w:szCs w:val="20"/>
      <w:lang w:eastAsia="zh-CN"/>
    </w:rPr>
  </w:style>
  <w:style w:type="paragraph" w:customStyle="1" w:styleId="--">
    <w:name w:val="- СТРАНИЦА -"/>
    <w:rsid w:val="00A14CE4"/>
    <w:rPr>
      <w:rFonts w:ascii="Times New Roman" w:eastAsia="Times New Roman" w:hAnsi="Times New Roman" w:cs="Times New Roman"/>
      <w:sz w:val="20"/>
      <w:szCs w:val="20"/>
      <w:lang w:eastAsia="ru-RU"/>
    </w:rPr>
  </w:style>
  <w:style w:type="paragraph" w:customStyle="1" w:styleId="aff8">
    <w:name w:val="Îáû÷íûé"/>
    <w:rsid w:val="00A14CE4"/>
    <w:rPr>
      <w:rFonts w:ascii="Times New Roman" w:eastAsia="Times New Roman" w:hAnsi="Times New Roman" w:cs="Times New Roman"/>
      <w:sz w:val="20"/>
      <w:szCs w:val="20"/>
      <w:lang w:val="en-US" w:eastAsia="ru-RU"/>
    </w:rPr>
  </w:style>
  <w:style w:type="paragraph" w:styleId="aff9">
    <w:name w:val="Block Text"/>
    <w:basedOn w:val="a0"/>
    <w:rsid w:val="00A14CE4"/>
    <w:pPr>
      <w:tabs>
        <w:tab w:val="left" w:pos="10440"/>
      </w:tabs>
      <w:spacing w:before="120"/>
      <w:ind w:left="360" w:right="333"/>
    </w:pPr>
    <w:rPr>
      <w:rFonts w:ascii="Times New Roman" w:eastAsia="Times New Roman" w:hAnsi="Times New Roman" w:cs="Times New Roman"/>
      <w:b/>
      <w:bCs/>
      <w:sz w:val="24"/>
      <w:szCs w:val="24"/>
      <w:lang w:eastAsia="ru-RU"/>
    </w:rPr>
  </w:style>
  <w:style w:type="character" w:customStyle="1" w:styleId="16">
    <w:name w:val="Заголовок 1 Знак Знак"/>
    <w:rsid w:val="00A14CE4"/>
    <w:rPr>
      <w:b/>
      <w:bCs/>
      <w:sz w:val="28"/>
      <w:szCs w:val="28"/>
      <w:lang w:val="ru-RU" w:eastAsia="ru-RU" w:bidi="ar-SA"/>
    </w:rPr>
  </w:style>
  <w:style w:type="character" w:styleId="affa">
    <w:name w:val="Emphasis"/>
    <w:qFormat/>
    <w:rsid w:val="00A14CE4"/>
    <w:rPr>
      <w:i/>
      <w:iCs/>
    </w:rPr>
  </w:style>
  <w:style w:type="paragraph" w:customStyle="1" w:styleId="ConsPlusTitle">
    <w:name w:val="ConsPlusTitle"/>
    <w:uiPriority w:val="99"/>
    <w:rsid w:val="00A14CE4"/>
    <w:pPr>
      <w:autoSpaceDE w:val="0"/>
      <w:autoSpaceDN w:val="0"/>
      <w:adjustRightInd w:val="0"/>
    </w:pPr>
    <w:rPr>
      <w:rFonts w:ascii="Arial" w:eastAsia="Times New Roman" w:hAnsi="Arial" w:cs="Arial"/>
      <w:b/>
      <w:bCs/>
      <w:sz w:val="20"/>
      <w:szCs w:val="20"/>
      <w:lang w:eastAsia="ru-RU"/>
    </w:rPr>
  </w:style>
  <w:style w:type="paragraph" w:customStyle="1" w:styleId="17">
    <w:name w:val="текст 1"/>
    <w:basedOn w:val="a0"/>
    <w:next w:val="a0"/>
    <w:rsid w:val="00A14CE4"/>
    <w:pPr>
      <w:ind w:firstLine="540"/>
    </w:pPr>
    <w:rPr>
      <w:rFonts w:ascii="Times New Roman" w:eastAsia="Times New Roman" w:hAnsi="Times New Roman" w:cs="Times New Roman"/>
      <w:sz w:val="20"/>
      <w:szCs w:val="24"/>
      <w:lang w:eastAsia="ru-RU"/>
    </w:rPr>
  </w:style>
  <w:style w:type="paragraph" w:customStyle="1" w:styleId="S">
    <w:name w:val="S_Титульный"/>
    <w:basedOn w:val="a0"/>
    <w:rsid w:val="00A14CE4"/>
    <w:pPr>
      <w:spacing w:line="360" w:lineRule="auto"/>
      <w:ind w:left="3060"/>
      <w:jc w:val="right"/>
    </w:pPr>
    <w:rPr>
      <w:rFonts w:ascii="Times New Roman" w:eastAsia="Times New Roman" w:hAnsi="Times New Roman" w:cs="Times New Roman"/>
      <w:b/>
      <w:caps/>
      <w:sz w:val="24"/>
      <w:szCs w:val="24"/>
      <w:lang w:eastAsia="ru-RU"/>
    </w:rPr>
  </w:style>
  <w:style w:type="paragraph" w:customStyle="1" w:styleId="affb">
    <w:name w:val="Таблица"/>
    <w:basedOn w:val="a0"/>
    <w:rsid w:val="00A14CE4"/>
    <w:rPr>
      <w:rFonts w:ascii="Times New Roman" w:eastAsia="Times New Roman" w:hAnsi="Times New Roman" w:cs="Times New Roman"/>
      <w:sz w:val="24"/>
      <w:szCs w:val="24"/>
      <w:lang w:eastAsia="ru-RU"/>
    </w:rPr>
  </w:style>
  <w:style w:type="paragraph" w:styleId="affc">
    <w:name w:val="footnote text"/>
    <w:basedOn w:val="a0"/>
    <w:link w:val="affd"/>
    <w:rsid w:val="00A14CE4"/>
    <w:rPr>
      <w:rFonts w:ascii="Times New Roman" w:eastAsia="Times New Roman" w:hAnsi="Times New Roman" w:cs="Times New Roman"/>
      <w:sz w:val="20"/>
      <w:szCs w:val="20"/>
      <w:lang w:eastAsia="ru-RU"/>
    </w:rPr>
  </w:style>
  <w:style w:type="character" w:customStyle="1" w:styleId="affd">
    <w:name w:val="Текст сноски Знак"/>
    <w:basedOn w:val="a1"/>
    <w:link w:val="affc"/>
    <w:rsid w:val="00A14CE4"/>
    <w:rPr>
      <w:rFonts w:ascii="Times New Roman" w:eastAsia="Times New Roman" w:hAnsi="Times New Roman" w:cs="Times New Roman"/>
      <w:sz w:val="20"/>
      <w:szCs w:val="20"/>
      <w:lang w:eastAsia="ru-RU"/>
    </w:rPr>
  </w:style>
  <w:style w:type="character" w:styleId="affe">
    <w:name w:val="footnote reference"/>
    <w:rsid w:val="00A14CE4"/>
    <w:rPr>
      <w:vertAlign w:val="superscript"/>
    </w:rPr>
  </w:style>
  <w:style w:type="paragraph" w:styleId="afff">
    <w:name w:val="Document Map"/>
    <w:basedOn w:val="a0"/>
    <w:link w:val="afff0"/>
    <w:uiPriority w:val="99"/>
    <w:rsid w:val="00A14CE4"/>
    <w:pPr>
      <w:shd w:val="clear" w:color="auto" w:fill="000080"/>
    </w:pPr>
    <w:rPr>
      <w:rFonts w:ascii="Tahoma" w:eastAsia="SimSun" w:hAnsi="Tahoma" w:cs="Times New Roman"/>
      <w:sz w:val="20"/>
      <w:szCs w:val="20"/>
      <w:lang w:eastAsia="zh-CN"/>
    </w:rPr>
  </w:style>
  <w:style w:type="character" w:customStyle="1" w:styleId="afff0">
    <w:name w:val="Схема документа Знак"/>
    <w:basedOn w:val="a1"/>
    <w:link w:val="afff"/>
    <w:uiPriority w:val="99"/>
    <w:rsid w:val="00A14CE4"/>
    <w:rPr>
      <w:rFonts w:ascii="Tahoma" w:eastAsia="SimSun" w:hAnsi="Tahoma" w:cs="Times New Roman"/>
      <w:sz w:val="20"/>
      <w:szCs w:val="20"/>
      <w:shd w:val="clear" w:color="auto" w:fill="000080"/>
      <w:lang w:eastAsia="zh-CN"/>
    </w:rPr>
  </w:style>
  <w:style w:type="character" w:styleId="afff1">
    <w:name w:val="annotation reference"/>
    <w:rsid w:val="00A14CE4"/>
    <w:rPr>
      <w:sz w:val="16"/>
      <w:szCs w:val="16"/>
    </w:rPr>
  </w:style>
  <w:style w:type="paragraph" w:styleId="afff2">
    <w:name w:val="annotation text"/>
    <w:basedOn w:val="a0"/>
    <w:link w:val="afff3"/>
    <w:rsid w:val="00A14CE4"/>
    <w:rPr>
      <w:rFonts w:ascii="Times New Roman" w:eastAsia="SimSun" w:hAnsi="Times New Roman" w:cs="Times New Roman"/>
      <w:sz w:val="20"/>
      <w:szCs w:val="20"/>
      <w:lang w:eastAsia="zh-CN"/>
    </w:rPr>
  </w:style>
  <w:style w:type="character" w:customStyle="1" w:styleId="afff3">
    <w:name w:val="Текст примечания Знак"/>
    <w:basedOn w:val="a1"/>
    <w:link w:val="afff2"/>
    <w:rsid w:val="00A14CE4"/>
    <w:rPr>
      <w:rFonts w:ascii="Times New Roman" w:eastAsia="SimSun" w:hAnsi="Times New Roman" w:cs="Times New Roman"/>
      <w:sz w:val="20"/>
      <w:szCs w:val="20"/>
      <w:lang w:eastAsia="zh-CN"/>
    </w:rPr>
  </w:style>
  <w:style w:type="paragraph" w:styleId="afff4">
    <w:name w:val="annotation subject"/>
    <w:basedOn w:val="afff2"/>
    <w:next w:val="afff2"/>
    <w:link w:val="afff5"/>
    <w:rsid w:val="00A14CE4"/>
    <w:rPr>
      <w:b/>
      <w:bCs/>
    </w:rPr>
  </w:style>
  <w:style w:type="character" w:customStyle="1" w:styleId="afff5">
    <w:name w:val="Тема примечания Знак"/>
    <w:basedOn w:val="afff3"/>
    <w:link w:val="afff4"/>
    <w:rsid w:val="00A14CE4"/>
    <w:rPr>
      <w:b/>
      <w:bCs/>
    </w:rPr>
  </w:style>
  <w:style w:type="paragraph" w:customStyle="1" w:styleId="18">
    <w:name w:val="Текст1"/>
    <w:basedOn w:val="a0"/>
    <w:rsid w:val="00A14CE4"/>
    <w:pPr>
      <w:suppressAutoHyphens/>
    </w:pPr>
    <w:rPr>
      <w:rFonts w:ascii="Courier New" w:eastAsia="Times New Roman" w:hAnsi="Courier New" w:cs="Courier New"/>
      <w:sz w:val="20"/>
      <w:szCs w:val="20"/>
      <w:lang w:eastAsia="ar-SA"/>
    </w:rPr>
  </w:style>
  <w:style w:type="paragraph" w:customStyle="1" w:styleId="nienie">
    <w:name w:val="nienie"/>
    <w:basedOn w:val="a0"/>
    <w:rsid w:val="00A14CE4"/>
    <w:pPr>
      <w:keepLines/>
      <w:widowControl w:val="0"/>
      <w:ind w:left="709" w:hanging="284"/>
    </w:pPr>
    <w:rPr>
      <w:rFonts w:ascii="Peterburg" w:eastAsia="Times New Roman" w:hAnsi="Peterburg" w:cs="Peterburg"/>
      <w:sz w:val="24"/>
      <w:szCs w:val="24"/>
      <w:lang w:eastAsia="ru-RU"/>
    </w:rPr>
  </w:style>
  <w:style w:type="paragraph" w:customStyle="1" w:styleId="Iauiue">
    <w:name w:val="Iau?iue"/>
    <w:rsid w:val="00A14CE4"/>
    <w:pPr>
      <w:widowControl w:val="0"/>
    </w:pPr>
    <w:rPr>
      <w:rFonts w:ascii="Times New Roman" w:eastAsia="Times New Roman" w:hAnsi="Times New Roman" w:cs="Times New Roman"/>
      <w:sz w:val="20"/>
      <w:szCs w:val="20"/>
      <w:lang w:eastAsia="ru-RU"/>
    </w:rPr>
  </w:style>
  <w:style w:type="paragraph" w:customStyle="1" w:styleId="afff6">
    <w:name w:val="основной"/>
    <w:basedOn w:val="a0"/>
    <w:rsid w:val="00A14CE4"/>
    <w:pPr>
      <w:keepNext/>
    </w:pPr>
    <w:rPr>
      <w:rFonts w:ascii="Times New Roman" w:eastAsia="Times New Roman" w:hAnsi="Times New Roman" w:cs="Times New Roman"/>
      <w:sz w:val="24"/>
      <w:szCs w:val="24"/>
      <w:lang w:eastAsia="ru-RU"/>
    </w:rPr>
  </w:style>
  <w:style w:type="paragraph" w:customStyle="1" w:styleId="19">
    <w:name w:val="Основной текст с отступом1"/>
    <w:basedOn w:val="a0"/>
    <w:rsid w:val="00A14CE4"/>
    <w:pPr>
      <w:keepLines/>
      <w:widowControl w:val="0"/>
      <w:suppressAutoHyphens/>
      <w:overflowPunct w:val="0"/>
      <w:autoSpaceDE w:val="0"/>
      <w:spacing w:line="320" w:lineRule="atLeast"/>
    </w:pPr>
    <w:rPr>
      <w:rFonts w:ascii="Times New Roman" w:eastAsia="Times New Roman" w:hAnsi="Times New Roman" w:cs="Times New Roman"/>
      <w:sz w:val="28"/>
      <w:szCs w:val="28"/>
      <w:lang w:eastAsia="ar-SA"/>
    </w:rPr>
  </w:style>
  <w:style w:type="paragraph" w:customStyle="1" w:styleId="28">
    <w:name w:val="Îñíîâíîé òåêñò 2"/>
    <w:basedOn w:val="aff8"/>
    <w:rsid w:val="00A14CE4"/>
    <w:pPr>
      <w:widowControl w:val="0"/>
      <w:suppressAutoHyphens/>
      <w:ind w:firstLine="720"/>
    </w:pPr>
    <w:rPr>
      <w:rFonts w:eastAsia="Arial"/>
      <w:b/>
      <w:bCs/>
      <w:color w:val="000000"/>
      <w:sz w:val="24"/>
      <w:szCs w:val="24"/>
      <w:lang w:eastAsia="ar-SA"/>
    </w:rPr>
  </w:style>
  <w:style w:type="paragraph" w:styleId="35">
    <w:name w:val="toc 3"/>
    <w:basedOn w:val="a0"/>
    <w:next w:val="a0"/>
    <w:autoRedefine/>
    <w:uiPriority w:val="39"/>
    <w:rsid w:val="00A14CE4"/>
    <w:pPr>
      <w:ind w:left="480"/>
    </w:pPr>
    <w:rPr>
      <w:rFonts w:ascii="Times New Roman" w:eastAsia="SimSun" w:hAnsi="Times New Roman" w:cs="Times New Roman"/>
      <w:sz w:val="24"/>
      <w:szCs w:val="24"/>
      <w:lang w:eastAsia="zh-CN"/>
    </w:rPr>
  </w:style>
  <w:style w:type="paragraph" w:styleId="41">
    <w:name w:val="toc 4"/>
    <w:basedOn w:val="a0"/>
    <w:next w:val="a0"/>
    <w:autoRedefine/>
    <w:uiPriority w:val="39"/>
    <w:rsid w:val="00A14CE4"/>
    <w:pPr>
      <w:ind w:left="720"/>
    </w:pPr>
    <w:rPr>
      <w:rFonts w:ascii="Times New Roman" w:eastAsia="SimSun" w:hAnsi="Times New Roman" w:cs="Times New Roman"/>
      <w:sz w:val="24"/>
      <w:szCs w:val="24"/>
      <w:lang w:eastAsia="zh-CN"/>
    </w:rPr>
  </w:style>
  <w:style w:type="paragraph" w:styleId="51">
    <w:name w:val="toc 5"/>
    <w:basedOn w:val="a0"/>
    <w:next w:val="a0"/>
    <w:autoRedefine/>
    <w:uiPriority w:val="39"/>
    <w:unhideWhenUsed/>
    <w:rsid w:val="00A14CE4"/>
    <w:pPr>
      <w:spacing w:after="100"/>
      <w:ind w:left="880"/>
    </w:pPr>
    <w:rPr>
      <w:rFonts w:ascii="Calibri" w:eastAsia="Times New Roman" w:hAnsi="Calibri" w:cs="Times New Roman"/>
      <w:lang w:eastAsia="ru-RU"/>
    </w:rPr>
  </w:style>
  <w:style w:type="paragraph" w:styleId="61">
    <w:name w:val="toc 6"/>
    <w:basedOn w:val="a0"/>
    <w:next w:val="a0"/>
    <w:autoRedefine/>
    <w:uiPriority w:val="39"/>
    <w:unhideWhenUsed/>
    <w:rsid w:val="00A14CE4"/>
    <w:pPr>
      <w:spacing w:after="100"/>
      <w:ind w:left="1100"/>
    </w:pPr>
    <w:rPr>
      <w:rFonts w:ascii="Calibri" w:eastAsia="Times New Roman" w:hAnsi="Calibri" w:cs="Times New Roman"/>
      <w:lang w:eastAsia="ru-RU"/>
    </w:rPr>
  </w:style>
  <w:style w:type="paragraph" w:styleId="71">
    <w:name w:val="toc 7"/>
    <w:basedOn w:val="a0"/>
    <w:next w:val="a0"/>
    <w:autoRedefine/>
    <w:uiPriority w:val="39"/>
    <w:unhideWhenUsed/>
    <w:rsid w:val="00A14CE4"/>
    <w:pPr>
      <w:spacing w:after="100"/>
      <w:ind w:left="1320"/>
    </w:pPr>
    <w:rPr>
      <w:rFonts w:ascii="Calibri" w:eastAsia="Times New Roman" w:hAnsi="Calibri" w:cs="Times New Roman"/>
      <w:lang w:eastAsia="ru-RU"/>
    </w:rPr>
  </w:style>
  <w:style w:type="paragraph" w:styleId="81">
    <w:name w:val="toc 8"/>
    <w:basedOn w:val="a0"/>
    <w:next w:val="a0"/>
    <w:autoRedefine/>
    <w:uiPriority w:val="39"/>
    <w:unhideWhenUsed/>
    <w:rsid w:val="00A14CE4"/>
    <w:pPr>
      <w:spacing w:after="100"/>
      <w:ind w:left="1540"/>
    </w:pPr>
    <w:rPr>
      <w:rFonts w:ascii="Calibri" w:eastAsia="Times New Roman" w:hAnsi="Calibri" w:cs="Times New Roman"/>
      <w:lang w:eastAsia="ru-RU"/>
    </w:rPr>
  </w:style>
  <w:style w:type="paragraph" w:styleId="91">
    <w:name w:val="toc 9"/>
    <w:basedOn w:val="a0"/>
    <w:next w:val="a0"/>
    <w:autoRedefine/>
    <w:uiPriority w:val="39"/>
    <w:unhideWhenUsed/>
    <w:rsid w:val="00A14CE4"/>
    <w:pPr>
      <w:spacing w:after="100"/>
      <w:ind w:left="1760"/>
    </w:pPr>
    <w:rPr>
      <w:rFonts w:ascii="Calibri" w:eastAsia="Times New Roman" w:hAnsi="Calibri" w:cs="Times New Roman"/>
      <w:lang w:eastAsia="ru-RU"/>
    </w:rPr>
  </w:style>
  <w:style w:type="character" w:customStyle="1" w:styleId="29">
    <w:name w:val="Основной шрифт абзаца2"/>
    <w:rsid w:val="00A14CE4"/>
  </w:style>
  <w:style w:type="paragraph" w:customStyle="1" w:styleId="36">
    <w:name w:val="Обычный3"/>
    <w:rsid w:val="00A14CE4"/>
    <w:pPr>
      <w:widowControl w:val="0"/>
      <w:suppressAutoHyphens/>
      <w:spacing w:line="100" w:lineRule="atLeast"/>
    </w:pPr>
    <w:rPr>
      <w:rFonts w:ascii="Times New Roman" w:eastAsia="Arial Unicode MS" w:hAnsi="Times New Roman" w:cs="Times New Roman"/>
      <w:sz w:val="24"/>
      <w:szCs w:val="24"/>
      <w:lang w:eastAsia="ar-SA"/>
    </w:rPr>
  </w:style>
  <w:style w:type="paragraph" w:customStyle="1" w:styleId="210">
    <w:name w:val="Основной текст 21"/>
    <w:basedOn w:val="36"/>
    <w:rsid w:val="00A14CE4"/>
    <w:pPr>
      <w:spacing w:after="120" w:line="480" w:lineRule="auto"/>
    </w:pPr>
  </w:style>
  <w:style w:type="character" w:customStyle="1" w:styleId="apple-converted-space">
    <w:name w:val="apple-converted-space"/>
    <w:rsid w:val="00A14CE4"/>
  </w:style>
  <w:style w:type="character" w:styleId="afff7">
    <w:name w:val="Strong"/>
    <w:qFormat/>
    <w:rsid w:val="00A14CE4"/>
    <w:rPr>
      <w:b/>
      <w:bCs/>
    </w:rPr>
  </w:style>
  <w:style w:type="character" w:customStyle="1" w:styleId="highlight">
    <w:name w:val="highlight"/>
    <w:rsid w:val="00A14CE4"/>
  </w:style>
  <w:style w:type="paragraph" w:customStyle="1" w:styleId="afff8">
    <w:name w:val="Новый абзац"/>
    <w:basedOn w:val="a0"/>
    <w:link w:val="2a"/>
    <w:rsid w:val="00A14CE4"/>
    <w:pPr>
      <w:spacing w:line="360" w:lineRule="auto"/>
      <w:ind w:firstLine="567"/>
    </w:pPr>
    <w:rPr>
      <w:rFonts w:ascii="Arial" w:eastAsia="Times New Roman" w:hAnsi="Arial" w:cs="Times New Roman"/>
      <w:sz w:val="24"/>
      <w:szCs w:val="20"/>
    </w:rPr>
  </w:style>
  <w:style w:type="character" w:customStyle="1" w:styleId="2a">
    <w:name w:val="Новый абзац Знак2"/>
    <w:link w:val="afff8"/>
    <w:rsid w:val="00A14CE4"/>
    <w:rPr>
      <w:rFonts w:ascii="Arial" w:eastAsia="Times New Roman" w:hAnsi="Arial" w:cs="Times New Roman"/>
      <w:sz w:val="24"/>
      <w:szCs w:val="20"/>
    </w:rPr>
  </w:style>
  <w:style w:type="paragraph" w:customStyle="1" w:styleId="afff9">
    <w:name w:val="Стандартный"/>
    <w:basedOn w:val="a0"/>
    <w:link w:val="afffa"/>
    <w:qFormat/>
    <w:rsid w:val="00A14CE4"/>
    <w:pPr>
      <w:spacing w:line="360" w:lineRule="auto"/>
      <w:ind w:firstLine="851"/>
    </w:pPr>
    <w:rPr>
      <w:rFonts w:ascii="Arial" w:eastAsia="Times New Roman" w:hAnsi="Arial" w:cs="Times New Roman"/>
      <w:sz w:val="24"/>
      <w:szCs w:val="20"/>
    </w:rPr>
  </w:style>
  <w:style w:type="character" w:customStyle="1" w:styleId="afffa">
    <w:name w:val="Стандартный Знак"/>
    <w:link w:val="afff9"/>
    <w:rsid w:val="00A14CE4"/>
    <w:rPr>
      <w:rFonts w:ascii="Arial" w:eastAsia="Times New Roman" w:hAnsi="Arial" w:cs="Times New Roman"/>
      <w:sz w:val="24"/>
      <w:szCs w:val="20"/>
    </w:rPr>
  </w:style>
  <w:style w:type="paragraph" w:customStyle="1" w:styleId="afffb">
    <w:name w:val="Внимание: криминал!!"/>
    <w:basedOn w:val="a0"/>
    <w:next w:val="a0"/>
    <w:uiPriority w:val="99"/>
    <w:rsid w:val="005C3828"/>
    <w:pPr>
      <w:widowControl w:val="0"/>
      <w:autoSpaceDE w:val="0"/>
      <w:autoSpaceDN w:val="0"/>
      <w:adjustRightInd w:val="0"/>
      <w:spacing w:before="240" w:after="240"/>
      <w:ind w:left="420" w:right="420" w:firstLine="300"/>
    </w:pPr>
    <w:rPr>
      <w:rFonts w:ascii="Arial" w:eastAsiaTheme="minorEastAsia" w:hAnsi="Arial" w:cs="Arial"/>
      <w:sz w:val="24"/>
      <w:szCs w:val="24"/>
      <w:shd w:val="clear" w:color="auto" w:fill="F5F3DA"/>
      <w:lang w:eastAsia="ru-RU"/>
    </w:rPr>
  </w:style>
  <w:style w:type="paragraph" w:customStyle="1" w:styleId="Default">
    <w:name w:val="Default"/>
    <w:rsid w:val="00B62648"/>
    <w:pPr>
      <w:autoSpaceDE w:val="0"/>
      <w:autoSpaceDN w:val="0"/>
      <w:adjustRightInd w:val="0"/>
    </w:pPr>
    <w:rPr>
      <w:rFonts w:ascii="Times New Roman" w:hAnsi="Times New Roman" w:cs="Times New Roman"/>
      <w:color w:val="000000"/>
      <w:sz w:val="24"/>
      <w:szCs w:val="24"/>
    </w:rPr>
  </w:style>
  <w:style w:type="paragraph" w:customStyle="1" w:styleId="western">
    <w:name w:val="western"/>
    <w:basedOn w:val="a0"/>
    <w:rsid w:val="006F7766"/>
    <w:pPr>
      <w:spacing w:before="100" w:beforeAutospacing="1" w:after="119"/>
      <w:ind w:firstLine="0"/>
      <w:jc w:val="left"/>
    </w:pPr>
    <w:rPr>
      <w:rFonts w:ascii="Times New Roman" w:eastAsia="Times New Roman" w:hAnsi="Times New Roman" w:cs="Times New Roman"/>
      <w:sz w:val="20"/>
      <w:szCs w:val="20"/>
      <w:lang w:eastAsia="ru-RU"/>
    </w:rPr>
  </w:style>
  <w:style w:type="paragraph" w:customStyle="1" w:styleId="Standard">
    <w:name w:val="Standard"/>
    <w:rsid w:val="006F7766"/>
    <w:pPr>
      <w:widowControl w:val="0"/>
      <w:suppressAutoHyphens/>
      <w:autoSpaceDN w:val="0"/>
      <w:ind w:firstLine="0"/>
      <w:jc w:val="left"/>
      <w:textAlignment w:val="baseline"/>
    </w:pPr>
    <w:rPr>
      <w:rFonts w:ascii="Calibri" w:eastAsia="Arial Unicode MS" w:hAnsi="Calibri" w:cs="Tahoma"/>
      <w:color w:val="000000"/>
      <w:kern w:val="3"/>
      <w:sz w:val="24"/>
      <w:szCs w:val="24"/>
      <w:lang w:val="en-US" w:bidi="en-US"/>
    </w:rPr>
  </w:style>
  <w:style w:type="paragraph" w:customStyle="1" w:styleId="113">
    <w:name w:val="Основной текст с отступом11"/>
    <w:basedOn w:val="a0"/>
    <w:rsid w:val="002946DF"/>
    <w:pPr>
      <w:keepLines/>
      <w:widowControl w:val="0"/>
      <w:suppressAutoHyphens/>
      <w:overflowPunct w:val="0"/>
      <w:autoSpaceDE w:val="0"/>
      <w:spacing w:line="320" w:lineRule="atLeast"/>
    </w:pPr>
    <w:rPr>
      <w:rFonts w:ascii="Times New Roman" w:eastAsia="Times New Roman" w:hAnsi="Times New Roman" w:cs="Times New Roman"/>
      <w:sz w:val="28"/>
      <w:szCs w:val="28"/>
      <w:lang w:eastAsia="ar-SA"/>
    </w:rPr>
  </w:style>
</w:styles>
</file>

<file path=word/webSettings.xml><?xml version="1.0" encoding="utf-8"?>
<w:webSettings xmlns:r="http://schemas.openxmlformats.org/officeDocument/2006/relationships" xmlns:w="http://schemas.openxmlformats.org/wordprocessingml/2006/main">
  <w:divs>
    <w:div w:id="27074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213885/" TargetMode="External"/><Relationship Id="rId18" Type="http://schemas.openxmlformats.org/officeDocument/2006/relationships/hyperlink" Target="consultantplus://offline/ref=257121AE13025CD72B5A9464A2F9210E4A45391FB9A9EB2F8AEDDBF33F4053255008B60B16B0WEJ" TargetMode="External"/><Relationship Id="rId26" Type="http://schemas.openxmlformats.org/officeDocument/2006/relationships/hyperlink" Target="http://www.consultant.ru/document/cons_doc_LAW_301011/570afc6feff03328459242886307d6aebe1ccb6b/" TargetMode="External"/><Relationship Id="rId39" Type="http://schemas.openxmlformats.org/officeDocument/2006/relationships/hyperlink" Target="http://www.consultant.ru/document/cons_doc_LAW_301011/fe0cad704c69e3b97bf615f0437ecf1996a57677/" TargetMode="External"/><Relationship Id="rId21" Type="http://schemas.openxmlformats.org/officeDocument/2006/relationships/hyperlink" Target="http://www.consultant.ru/document/cons_doc_LAW_301011/570afc6feff03328459242886307d6aebe1ccb6b/" TargetMode="External"/><Relationship Id="rId34" Type="http://schemas.openxmlformats.org/officeDocument/2006/relationships/hyperlink" Target="http://www.consultant.ru/document/cons_doc_LAW_301011/fe0cad704c69e3b97bf615f0437ecf1996a57677/" TargetMode="External"/><Relationship Id="rId42" Type="http://schemas.openxmlformats.org/officeDocument/2006/relationships/hyperlink" Target="http://www.consultant.ru/document/cons_doc_LAW_301011/fe0cad704c69e3b97bf615f0437ecf1996a57677/" TargetMode="External"/><Relationship Id="rId47" Type="http://schemas.openxmlformats.org/officeDocument/2006/relationships/hyperlink" Target="http://www.consultant.ru/document/cons_doc_LAW_301011/fe0cad704c69e3b97bf615f0437ecf1996a57677/" TargetMode="External"/><Relationship Id="rId50" Type="http://schemas.openxmlformats.org/officeDocument/2006/relationships/hyperlink" Target="http://www.consultant.ru/document/cons_doc_LAW_301011/fe0cad704c69e3b97bf615f0437ecf1996a57677/" TargetMode="External"/><Relationship Id="rId55" Type="http://schemas.openxmlformats.org/officeDocument/2006/relationships/hyperlink" Target="http://www.consultant.ru/document/cons_doc_LAW_301011/570afc6feff03328459242886307d6aebe1ccb6b/" TargetMode="External"/><Relationship Id="rId63" Type="http://schemas.openxmlformats.org/officeDocument/2006/relationships/hyperlink" Target="http://www.consultant.ru/document/cons_doc_LAW_301011/fe0cad704c69e3b97bf615f0437ecf1996a57677/" TargetMode="External"/><Relationship Id="rId68" Type="http://schemas.openxmlformats.org/officeDocument/2006/relationships/hyperlink" Target="https://pro.tion.ru/wp-content/uploads/2014/09/SP_118.pdf" TargetMode="External"/><Relationship Id="rId76" Type="http://schemas.openxmlformats.org/officeDocument/2006/relationships/image" Target="media/image3.emf"/><Relationship Id="rId84"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consultantplus://offline/ref=5C4208796DE6D07DDFB4DA90DFAE25D47ABB8506A5C6E7574F4823A94BEEEACF805C15C2828A43F3C7317Bx8GFG" TargetMode="External"/><Relationship Id="rId2" Type="http://schemas.openxmlformats.org/officeDocument/2006/relationships/customXml" Target="../customXml/item2.xml"/><Relationship Id="rId16" Type="http://schemas.openxmlformats.org/officeDocument/2006/relationships/hyperlink" Target="consultantplus://offline/ref=257121AE13025CD72B5A9464A2F9210E4A45391FB9A9EB2F8AEDDBF33F4053255008B60E1CB0W0J" TargetMode="External"/><Relationship Id="rId29" Type="http://schemas.openxmlformats.org/officeDocument/2006/relationships/hyperlink" Target="http://www.consultant.ru/document/cons_doc_LAW_307758/" TargetMode="External"/><Relationship Id="rId11" Type="http://schemas.openxmlformats.org/officeDocument/2006/relationships/hyperlink" Target="consultantplus://offline/ref=F549F553840E60448F83AB56A94A0592430ECA7EC133C0BEF4B7BE1022SDA0L" TargetMode="External"/><Relationship Id="rId24" Type="http://schemas.openxmlformats.org/officeDocument/2006/relationships/hyperlink" Target="http://www.consultant.ru/document/cons_doc_LAW_301011/570afc6feff03328459242886307d6aebe1ccb6b/" TargetMode="External"/><Relationship Id="rId32" Type="http://schemas.openxmlformats.org/officeDocument/2006/relationships/hyperlink" Target="http://www.consultant.ru/document/cons_doc_LAW_301011/fe0cad704c69e3b97bf615f0437ecf1996a57677/" TargetMode="External"/><Relationship Id="rId37" Type="http://schemas.openxmlformats.org/officeDocument/2006/relationships/hyperlink" Target="http://www.consultant.ru/document/cons_doc_LAW_301011/fe0cad704c69e3b97bf615f0437ecf1996a57677/" TargetMode="External"/><Relationship Id="rId40" Type="http://schemas.openxmlformats.org/officeDocument/2006/relationships/hyperlink" Target="http://www.consultant.ru/document/cons_doc_LAW_307758/" TargetMode="External"/><Relationship Id="rId45" Type="http://schemas.openxmlformats.org/officeDocument/2006/relationships/hyperlink" Target="http://www.consultant.ru/document/cons_doc_LAW_301011/fe0cad704c69e3b97bf615f0437ecf1996a57677/" TargetMode="External"/><Relationship Id="rId53" Type="http://schemas.openxmlformats.org/officeDocument/2006/relationships/hyperlink" Target="http://www.consultant.ru/document/cons_doc_LAW_301011/fe0cad704c69e3b97bf615f0437ecf1996a57677/" TargetMode="External"/><Relationship Id="rId58" Type="http://schemas.openxmlformats.org/officeDocument/2006/relationships/hyperlink" Target="http://www.consultant.ru/document/cons_doc_LAW_301011/fe0cad704c69e3b97bf615f0437ecf1996a57677/" TargetMode="External"/><Relationship Id="rId66" Type="http://schemas.openxmlformats.org/officeDocument/2006/relationships/hyperlink" Target="http://www.consultant.ru/document/cons_doc_LAW_300822/f670878d88ab83726bd1804b82668b84b027802e/" TargetMode="External"/><Relationship Id="rId74" Type="http://schemas.openxmlformats.org/officeDocument/2006/relationships/image" Target="media/image1.emf"/><Relationship Id="rId79" Type="http://schemas.openxmlformats.org/officeDocument/2006/relationships/hyperlink" Target="http://pravo.gov.ru/proxy/ips/?docbody=&amp;prevDoc=102349198&amp;backlink=1&amp;&amp;nd=102398543" TargetMode="External"/><Relationship Id="rId5" Type="http://schemas.openxmlformats.org/officeDocument/2006/relationships/settings" Target="settings.xml"/><Relationship Id="rId61" Type="http://schemas.openxmlformats.org/officeDocument/2006/relationships/hyperlink" Target="http://www.consultant.ru/document/cons_doc_LAW_301011/fe0cad704c69e3b97bf615f0437ecf1996a57677/" TargetMode="External"/><Relationship Id="rId82" Type="http://schemas.openxmlformats.org/officeDocument/2006/relationships/hyperlink" Target="consultantplus://offline/ref=956B261DB76EC2E40552318B079232F40D4A414A122783FAE00ECBE086Z358F" TargetMode="External"/><Relationship Id="rId19" Type="http://schemas.openxmlformats.org/officeDocument/2006/relationships/hyperlink" Target="consultantplus://offline/ref=257121AE13025CD72B5A9464A2F9210E4A45391FB9A9EB2F8AEDDBF33F4053255008B60B1507FB9AB3WCJ"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consultantplus://offline/ref=257121AE13025CD72B5A9464A2F9210E4A45391FB9A9EB2F8AEDDBF33F4053255008B60E1CB0W3J" TargetMode="External"/><Relationship Id="rId22" Type="http://schemas.openxmlformats.org/officeDocument/2006/relationships/hyperlink" Target="http://www.consultant.ru/document/cons_doc_LAW_301011/570afc6feff03328459242886307d6aebe1ccb6b/" TargetMode="External"/><Relationship Id="rId27" Type="http://schemas.openxmlformats.org/officeDocument/2006/relationships/hyperlink" Target="http://www.consultant.ru/document/cons_doc_LAW_301011/fe0cad704c69e3b97bf615f0437ecf1996a57677/" TargetMode="External"/><Relationship Id="rId30" Type="http://schemas.openxmlformats.org/officeDocument/2006/relationships/hyperlink" Target="http://www.consultant.ru/document/cons_doc_LAW_301011/fe0cad704c69e3b97bf615f0437ecf1996a57677/" TargetMode="External"/><Relationship Id="rId35" Type="http://schemas.openxmlformats.org/officeDocument/2006/relationships/hyperlink" Target="http://www.consultant.ru/document/cons_doc_LAW_314821/" TargetMode="External"/><Relationship Id="rId43" Type="http://schemas.openxmlformats.org/officeDocument/2006/relationships/hyperlink" Target="http://www.consultant.ru/document/cons_doc_LAW_301011/fe0cad704c69e3b97bf615f0437ecf1996a57677/" TargetMode="External"/><Relationship Id="rId48" Type="http://schemas.openxmlformats.org/officeDocument/2006/relationships/hyperlink" Target="http://www.consultant.ru/document/cons_doc_LAW_301011/fe0cad704c69e3b97bf615f0437ecf1996a57677/" TargetMode="External"/><Relationship Id="rId56" Type="http://schemas.openxmlformats.org/officeDocument/2006/relationships/hyperlink" Target="http://www.consultant.ru/document/cons_doc_LAW_301011/570afc6feff03328459242886307d6aebe1ccb6b/" TargetMode="External"/><Relationship Id="rId64" Type="http://schemas.openxmlformats.org/officeDocument/2006/relationships/hyperlink" Target="http://www.consultant.ru/document/cons_doc_LAW_301011/fe0cad704c69e3b97bf615f0437ecf1996a57677/" TargetMode="External"/><Relationship Id="rId69" Type="http://schemas.openxmlformats.org/officeDocument/2006/relationships/hyperlink" Target="https://pro.tion.ru/wp-content/uploads/2014/09/%D0%A1%D0%B0%D0%BD%D0%9F%D0%B8%D0%9D-2.1.3.2630-10.pdf" TargetMode="External"/><Relationship Id="rId77" Type="http://schemas.openxmlformats.org/officeDocument/2006/relationships/hyperlink" Target="http://nordoc.ru/doc/2-2984" TargetMode="External"/><Relationship Id="rId8" Type="http://schemas.openxmlformats.org/officeDocument/2006/relationships/endnotes" Target="endnotes.xml"/><Relationship Id="rId51" Type="http://schemas.openxmlformats.org/officeDocument/2006/relationships/hyperlink" Target="http://www.consultant.ru/document/cons_doc_LAW_301011/fe0cad704c69e3b97bf615f0437ecf1996a57677/" TargetMode="External"/><Relationship Id="rId72" Type="http://schemas.openxmlformats.org/officeDocument/2006/relationships/hyperlink" Target="consultantplus://offline/ref=5C4208796DE6D07DDFB4DA90DFAE25D47ABB8506A5C6E7574F4823A94BEEEACF805C15C2828A43F3C7317Ax8GFG" TargetMode="External"/><Relationship Id="rId80" Type="http://schemas.openxmlformats.org/officeDocument/2006/relationships/hyperlink" Target="consultantplus://offline/ref=956B261DB76EC2E40552318B079232F40D4A414A122283FAE00ECBE086382C336750F57AZE50F" TargetMode="External"/><Relationship Id="rId85"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hyperlink" Target="http://www.consultant.ru/document/cons_doc_LAW_330922/13631b69300af263fed375555f47edb07d187236/" TargetMode="External"/><Relationship Id="rId17" Type="http://schemas.openxmlformats.org/officeDocument/2006/relationships/hyperlink" Target="consultantplus://offline/ref=257121AE13025CD72B5A9464A2F9210E4A45391FB9A9EB2F8AEDDBF33F4053255008B60B16B0WEJ" TargetMode="External"/><Relationship Id="rId25" Type="http://schemas.openxmlformats.org/officeDocument/2006/relationships/hyperlink" Target="http://www.consultant.ru/document/cons_doc_LAW_301011/570afc6feff03328459242886307d6aebe1ccb6b/" TargetMode="External"/><Relationship Id="rId33" Type="http://schemas.openxmlformats.org/officeDocument/2006/relationships/hyperlink" Target="http://www.consultant.ru/document/cons_doc_LAW_301011/fe0cad704c69e3b97bf615f0437ecf1996a57677/" TargetMode="External"/><Relationship Id="rId38" Type="http://schemas.openxmlformats.org/officeDocument/2006/relationships/hyperlink" Target="http://www.consultant.ru/document/cons_doc_LAW_301011/fe0cad704c69e3b97bf615f0437ecf1996a57677/" TargetMode="External"/><Relationship Id="rId46" Type="http://schemas.openxmlformats.org/officeDocument/2006/relationships/hyperlink" Target="http://www.consultant.ru/document/cons_doc_LAW_301011/fe0cad704c69e3b97bf615f0437ecf1996a57677/" TargetMode="External"/><Relationship Id="rId59" Type="http://schemas.openxmlformats.org/officeDocument/2006/relationships/hyperlink" Target="http://www.consultant.ru/document/cons_doc_LAW_301011/fe0cad704c69e3b97bf615f0437ecf1996a57677/" TargetMode="External"/><Relationship Id="rId67" Type="http://schemas.openxmlformats.org/officeDocument/2006/relationships/footer" Target="footer3.xml"/><Relationship Id="rId20" Type="http://schemas.openxmlformats.org/officeDocument/2006/relationships/hyperlink" Target="http://www.consultant.ru/document/cons_doc_LAW_177972/" TargetMode="External"/><Relationship Id="rId41" Type="http://schemas.openxmlformats.org/officeDocument/2006/relationships/hyperlink" Target="http://www.consultant.ru/document/cons_doc_LAW_301011/fe0cad704c69e3b97bf615f0437ecf1996a57677/" TargetMode="External"/><Relationship Id="rId54" Type="http://schemas.openxmlformats.org/officeDocument/2006/relationships/hyperlink" Target="http://www.consultant.ru/document/cons_doc_LAW_301011/fe0cad704c69e3b97bf615f0437ecf1996a57677/" TargetMode="External"/><Relationship Id="rId62" Type="http://schemas.openxmlformats.org/officeDocument/2006/relationships/hyperlink" Target="http://www.consultant.ru/document/cons_doc_LAW_301011/fe0cad704c69e3b97bf615f0437ecf1996a57677/" TargetMode="External"/><Relationship Id="rId70" Type="http://schemas.openxmlformats.org/officeDocument/2006/relationships/hyperlink" Target="consultantplus://offline/ref=F549F553840E60448F83AB56A94A0592430DCA72C33BC0BEF4B7BE1022D0F2E3EFF6CAF3F4AC54E0S2A7L" TargetMode="External"/><Relationship Id="rId75" Type="http://schemas.openxmlformats.org/officeDocument/2006/relationships/image" Target="media/image2.emf"/><Relationship Id="rId83" Type="http://schemas.openxmlformats.org/officeDocument/2006/relationships/hyperlink" Target="consultantplus://offline/ref=8A485FBF4486AAC03135E4AA3027F0071DC6257BD26ED1A9AEA18EF4B08FF320EDC6A03FD27C1151r2o0H"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257121AE13025CD72B5A9464A2F9210E4A45391FB9A9EB2F8AEDDBF33F4053255008B60E1CB0W1J" TargetMode="External"/><Relationship Id="rId23" Type="http://schemas.openxmlformats.org/officeDocument/2006/relationships/hyperlink" Target="http://www.consultant.ru/document/cons_doc_LAW_301011/570afc6feff03328459242886307d6aebe1ccb6b/" TargetMode="External"/><Relationship Id="rId28" Type="http://schemas.openxmlformats.org/officeDocument/2006/relationships/hyperlink" Target="http://www.consultant.ru/document/cons_doc_LAW_301011/fe0cad704c69e3b97bf615f0437ecf1996a57677/" TargetMode="External"/><Relationship Id="rId36" Type="http://schemas.openxmlformats.org/officeDocument/2006/relationships/hyperlink" Target="http://www.consultant.ru/document/cons_doc_LAW_301011/fe0cad704c69e3b97bf615f0437ecf1996a57677/" TargetMode="External"/><Relationship Id="rId49" Type="http://schemas.openxmlformats.org/officeDocument/2006/relationships/hyperlink" Target="http://www.consultant.ru/document/cons_doc_LAW_301011/fe0cad704c69e3b97bf615f0437ecf1996a57677/" TargetMode="External"/><Relationship Id="rId57" Type="http://schemas.openxmlformats.org/officeDocument/2006/relationships/hyperlink" Target="http://www.consultant.ru/document/cons_doc_LAW_301011/fe0cad704c69e3b97bf615f0437ecf1996a57677/" TargetMode="External"/><Relationship Id="rId10" Type="http://schemas.openxmlformats.org/officeDocument/2006/relationships/footer" Target="footer2.xml"/><Relationship Id="rId31" Type="http://schemas.openxmlformats.org/officeDocument/2006/relationships/hyperlink" Target="http://www.consultant.ru/document/cons_doc_LAW_301011/fe0cad704c69e3b97bf615f0437ecf1996a57677/" TargetMode="External"/><Relationship Id="rId44" Type="http://schemas.openxmlformats.org/officeDocument/2006/relationships/hyperlink" Target="http://www.consultant.ru/document/cons_doc_LAW_301011/fe0cad704c69e3b97bf615f0437ecf1996a57677/" TargetMode="External"/><Relationship Id="rId52" Type="http://schemas.openxmlformats.org/officeDocument/2006/relationships/hyperlink" Target="http://www.consultant.ru/document/cons_doc_LAW_301011/fe0cad704c69e3b97bf615f0437ecf1996a57677/" TargetMode="External"/><Relationship Id="rId60" Type="http://schemas.openxmlformats.org/officeDocument/2006/relationships/hyperlink" Target="http://www.consultant.ru/document/cons_doc_LAW_307758/" TargetMode="External"/><Relationship Id="rId65" Type="http://schemas.openxmlformats.org/officeDocument/2006/relationships/hyperlink" Target="http://www.consultant.ru/document/cons_doc_LAW_301011/570afc6feff03328459242886307d6aebe1ccb6b/" TargetMode="External"/><Relationship Id="rId73" Type="http://schemas.openxmlformats.org/officeDocument/2006/relationships/hyperlink" Target="consultantplus://offline/ref=5C4208796DE6D07DDFB4DA90DFAE25D47ABB8506A5C6E7574F4823A94BEEEACF805C15C2828A43F3C7317Ax8GFG" TargetMode="External"/><Relationship Id="rId78" Type="http://schemas.openxmlformats.org/officeDocument/2006/relationships/hyperlink" Target="http://pravo.gov.ru/proxy/ips/?docbody=&amp;prevDoc=102349198&amp;backlink=1&amp;&amp;nd=102107048" TargetMode="External"/><Relationship Id="rId81" Type="http://schemas.openxmlformats.org/officeDocument/2006/relationships/hyperlink" Target="consultantplus://offline/ref=956B261DB76EC2E40552318B079232F4044E4545172FDEF0E857C7E2813773246019F979E5BA2FZ85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87E713-EF70-433B-B51A-CF73976E2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189</Pages>
  <Words>90614</Words>
  <Characters>516505</Characters>
  <Application>Microsoft Office Word</Application>
  <DocSecurity>0</DocSecurity>
  <Lines>4304</Lines>
  <Paragraphs>1211</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СТАРОДЕРЕВЯНКОВСКОГОСЕЛЬСКОГО ПОСЕЛЕНИЯ</vt:lpstr>
    </vt:vector>
  </TitlesOfParts>
  <Company>Megasoftware GrouP™</Company>
  <LinksUpToDate>false</LinksUpToDate>
  <CharactersWithSpaces>605908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СТАРОДЕРЕВЯНКОВСКОГОСЕЛЬСКОГО ПОСЕЛЕНИЯ</dc:title>
  <dc:subject>ЧАСТЬ 1 Порядок применения  и внесения изменений</dc:subject>
  <dc:creator>Администратор</dc:creator>
  <cp:lastModifiedBy>Администратор</cp:lastModifiedBy>
  <cp:revision>6</cp:revision>
  <cp:lastPrinted>2019-05-13T05:32:00Z</cp:lastPrinted>
  <dcterms:created xsi:type="dcterms:W3CDTF">2019-07-26T07:57:00Z</dcterms:created>
  <dcterms:modified xsi:type="dcterms:W3CDTF">2019-09-02T08:34:00Z</dcterms:modified>
</cp:coreProperties>
</file>